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D1DCE" w14:textId="5AC4B90A" w:rsidR="007166CE" w:rsidRDefault="001410E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7FBA2A1" wp14:editId="609204D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9D5D2D" w14:textId="77777777" w:rsidR="007166CE" w:rsidRDefault="007166CE" w:rsidP="007166CE">
      <w:pPr>
        <w:pStyle w:val="berschrift1"/>
      </w:pPr>
      <w:r>
        <w:br w:type="page"/>
      </w:r>
      <w:r>
        <w:lastRenderedPageBreak/>
        <w:t>Vorwort</w:t>
      </w:r>
    </w:p>
    <w:p w14:paraId="360C4C0F"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0CEA495"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28CA664" w14:textId="77777777" w:rsidR="007166CE" w:rsidRDefault="007166CE" w:rsidP="007166CE">
      <w:r>
        <w:t>Euch allen wünsche ich Gottes reichen Segen und dass Ihr für Euch interessante Texte hier findet. Für Anregungen bin ich immer dankbar.</w:t>
      </w:r>
    </w:p>
    <w:p w14:paraId="48D8485B" w14:textId="77777777" w:rsidR="007166CE" w:rsidRDefault="007166CE" w:rsidP="007166CE">
      <w:r>
        <w:t>Gruß &amp; Segen,</w:t>
      </w:r>
    </w:p>
    <w:p w14:paraId="2C5CB8D4" w14:textId="77777777" w:rsidR="007166CE" w:rsidRDefault="007166CE" w:rsidP="007166CE">
      <w:r>
        <w:t>Andreas</w:t>
      </w:r>
    </w:p>
    <w:p w14:paraId="7C2B7AD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B5420B" w14:textId="77777777" w:rsidR="00B03BB9" w:rsidRDefault="00B03BB9" w:rsidP="00B03BB9">
      <w:pPr>
        <w:pStyle w:val="berschrift1"/>
      </w:pPr>
      <w:r>
        <w:t>Sander, Immanuel Friedrich - Johann Hus der Märtyrer. Kirchenhistorische Skizze.</w:t>
      </w:r>
    </w:p>
    <w:p w14:paraId="27B3641C" w14:textId="77777777" w:rsidR="00B03BB9" w:rsidRPr="00105EE1" w:rsidRDefault="00B03BB9" w:rsidP="00B03BB9">
      <w:pPr>
        <w:pStyle w:val="KeinLeerraum"/>
        <w:jc w:val="both"/>
        <w:rPr>
          <w:rFonts w:ascii="Times New Roman" w:hAnsi="Times New Roman" w:cs="Times New Roman"/>
          <w:i/>
          <w:iCs/>
          <w:sz w:val="20"/>
          <w:szCs w:val="20"/>
        </w:rPr>
      </w:pPr>
      <w:r w:rsidRPr="00105EE1">
        <w:rPr>
          <w:rFonts w:ascii="Times New Roman" w:hAnsi="Times New Roman" w:cs="Times New Roman"/>
          <w:i/>
          <w:iCs/>
          <w:sz w:val="20"/>
          <w:szCs w:val="20"/>
        </w:rPr>
        <w:t>Ein</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Vortrag</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auf</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Veranstaltung</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des</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Evangelischen</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Vereins</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für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kirchliche</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Zwecke</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gehalten</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am</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5.</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Februar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1855</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von</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Dr.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Sander,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Superintendent</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und</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zweitem</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Direktor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des</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Wittenberger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Prediger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Seminars.</w:t>
      </w:r>
    </w:p>
    <w:p w14:paraId="28143DEC" w14:textId="77777777" w:rsidR="00B03BB9" w:rsidRPr="00105EE1" w:rsidRDefault="00B03BB9" w:rsidP="00B03BB9">
      <w:pPr>
        <w:pStyle w:val="KeinLeerraum"/>
        <w:jc w:val="both"/>
        <w:rPr>
          <w:rFonts w:ascii="Times New Roman" w:hAnsi="Times New Roman" w:cs="Times New Roman"/>
          <w:i/>
          <w:iCs/>
          <w:sz w:val="20"/>
          <w:szCs w:val="20"/>
        </w:rPr>
      </w:pPr>
      <w:r w:rsidRPr="00105EE1">
        <w:rPr>
          <w:rFonts w:ascii="Times New Roman" w:hAnsi="Times New Roman" w:cs="Times New Roman"/>
          <w:i/>
          <w:iCs/>
          <w:sz w:val="20"/>
          <w:szCs w:val="20"/>
        </w:rPr>
        <w:t>Berlin,</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1855.</w:t>
      </w:r>
    </w:p>
    <w:p w14:paraId="2B983F9B" w14:textId="77777777" w:rsidR="00B03BB9" w:rsidRPr="00105EE1" w:rsidRDefault="00B03BB9" w:rsidP="00B03BB9">
      <w:pPr>
        <w:pStyle w:val="KeinLeerraum"/>
        <w:jc w:val="both"/>
        <w:rPr>
          <w:rFonts w:ascii="Times New Roman" w:hAnsi="Times New Roman" w:cs="Times New Roman"/>
          <w:i/>
          <w:iCs/>
          <w:sz w:val="20"/>
          <w:szCs w:val="20"/>
        </w:rPr>
      </w:pPr>
      <w:r w:rsidRPr="00105EE1">
        <w:rPr>
          <w:rFonts w:ascii="Times New Roman" w:hAnsi="Times New Roman" w:cs="Times New Roman"/>
          <w:i/>
          <w:iCs/>
          <w:sz w:val="20"/>
          <w:szCs w:val="20"/>
        </w:rPr>
        <w:t>Verlag</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von</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Wilhelm</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Schutze.</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Scharrenstraße</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Nr.</w:t>
      </w:r>
      <w:r>
        <w:rPr>
          <w:rFonts w:ascii="Times New Roman" w:hAnsi="Times New Roman" w:cs="Times New Roman"/>
          <w:i/>
          <w:iCs/>
          <w:sz w:val="20"/>
          <w:szCs w:val="20"/>
        </w:rPr>
        <w:t xml:space="preserve"> </w:t>
      </w:r>
      <w:r w:rsidRPr="00105EE1">
        <w:rPr>
          <w:rFonts w:ascii="Times New Roman" w:hAnsi="Times New Roman" w:cs="Times New Roman"/>
          <w:i/>
          <w:iCs/>
          <w:sz w:val="20"/>
          <w:szCs w:val="20"/>
        </w:rPr>
        <w:t>11.</w:t>
      </w:r>
    </w:p>
    <w:p w14:paraId="0ACCF1FB" w14:textId="77777777" w:rsidR="00B03BB9" w:rsidRPr="00105EE1" w:rsidRDefault="00B03BB9" w:rsidP="00B03BB9">
      <w:pPr>
        <w:pStyle w:val="KeinLeerraum"/>
        <w:jc w:val="both"/>
        <w:rPr>
          <w:rFonts w:ascii="Times New Roman" w:hAnsi="Times New Roman" w:cs="Times New Roman"/>
          <w:sz w:val="24"/>
          <w:szCs w:val="24"/>
        </w:rPr>
      </w:pPr>
    </w:p>
    <w:p w14:paraId="736BE766" w14:textId="77777777" w:rsidR="00B03BB9" w:rsidRPr="00105EE1" w:rsidRDefault="00B03BB9" w:rsidP="00B03BB9">
      <w:r w:rsidRPr="00105EE1">
        <w:t>Die</w:t>
      </w:r>
      <w:r>
        <w:t xml:space="preserve"> </w:t>
      </w:r>
      <w:r w:rsidRPr="00105EE1">
        <w:t>Frage,</w:t>
      </w:r>
      <w:r>
        <w:t xml:space="preserve"> </w:t>
      </w:r>
      <w:r w:rsidRPr="00105EE1">
        <w:t>warum</w:t>
      </w:r>
      <w:r>
        <w:t xml:space="preserve"> </w:t>
      </w:r>
      <w:r w:rsidRPr="00105EE1">
        <w:t>der</w:t>
      </w:r>
      <w:r>
        <w:t xml:space="preserve"> </w:t>
      </w:r>
      <w:r w:rsidRPr="00105EE1">
        <w:t>Herr</w:t>
      </w:r>
      <w:r>
        <w:t xml:space="preserve"> </w:t>
      </w:r>
      <w:r w:rsidRPr="00105EE1">
        <w:t>noch</w:t>
      </w:r>
      <w:r>
        <w:t xml:space="preserve"> </w:t>
      </w:r>
      <w:r w:rsidRPr="00105EE1">
        <w:t>so</w:t>
      </w:r>
      <w:r>
        <w:t xml:space="preserve"> </w:t>
      </w:r>
      <w:r w:rsidRPr="00105EE1">
        <w:t>lange,</w:t>
      </w:r>
      <w:r>
        <w:t xml:space="preserve"> </w:t>
      </w:r>
      <w:r w:rsidRPr="00105EE1">
        <w:t>während</w:t>
      </w:r>
      <w:r>
        <w:t xml:space="preserve"> </w:t>
      </w:r>
      <w:r w:rsidRPr="00105EE1">
        <w:t>das</w:t>
      </w:r>
      <w:r>
        <w:t xml:space="preserve"> </w:t>
      </w:r>
      <w:r w:rsidRPr="00105EE1">
        <w:t>abendländische</w:t>
      </w:r>
      <w:r>
        <w:t xml:space="preserve"> </w:t>
      </w:r>
      <w:r w:rsidRPr="00105EE1">
        <w:t>römische</w:t>
      </w:r>
      <w:r>
        <w:t xml:space="preserve"> </w:t>
      </w:r>
      <w:r w:rsidRPr="00105EE1">
        <w:t>Reich</w:t>
      </w:r>
      <w:r>
        <w:t xml:space="preserve"> </w:t>
      </w:r>
      <w:r w:rsidRPr="00105EE1">
        <w:t>unter</w:t>
      </w:r>
      <w:r>
        <w:t xml:space="preserve"> </w:t>
      </w:r>
      <w:r w:rsidRPr="00105EE1">
        <w:t>dem</w:t>
      </w:r>
      <w:r>
        <w:t xml:space="preserve"> </w:t>
      </w:r>
      <w:r w:rsidRPr="00105EE1">
        <w:t>Sturme</w:t>
      </w:r>
      <w:r>
        <w:t xml:space="preserve"> </w:t>
      </w:r>
      <w:r w:rsidRPr="00105EE1">
        <w:t>der</w:t>
      </w:r>
      <w:r>
        <w:t xml:space="preserve"> </w:t>
      </w:r>
      <w:r w:rsidRPr="00105EE1">
        <w:t>Völkerwanderung</w:t>
      </w:r>
      <w:r>
        <w:t xml:space="preserve"> </w:t>
      </w:r>
      <w:r w:rsidRPr="00105EE1">
        <w:t>zusammenbrach,</w:t>
      </w:r>
      <w:r>
        <w:t xml:space="preserve"> </w:t>
      </w:r>
      <w:r w:rsidRPr="00105EE1">
        <w:t>-</w:t>
      </w:r>
      <w:r>
        <w:t xml:space="preserve"> </w:t>
      </w:r>
      <w:r w:rsidRPr="00105EE1">
        <w:t>das</w:t>
      </w:r>
      <w:r>
        <w:t xml:space="preserve"> </w:t>
      </w:r>
      <w:r w:rsidRPr="00105EE1">
        <w:t>morgenländische</w:t>
      </w:r>
      <w:r>
        <w:t xml:space="preserve"> </w:t>
      </w:r>
      <w:r w:rsidRPr="00105EE1">
        <w:t>Reich,</w:t>
      </w:r>
      <w:r>
        <w:t xml:space="preserve"> </w:t>
      </w:r>
      <w:r w:rsidRPr="00105EE1">
        <w:t>das</w:t>
      </w:r>
      <w:r>
        <w:t xml:space="preserve"> </w:t>
      </w:r>
      <w:r w:rsidRPr="00105EE1">
        <w:t>sogenannte</w:t>
      </w:r>
      <w:r>
        <w:t xml:space="preserve"> </w:t>
      </w:r>
      <w:r w:rsidRPr="00105EE1">
        <w:t>Neu-Rom</w:t>
      </w:r>
      <w:r>
        <w:t xml:space="preserve"> </w:t>
      </w:r>
      <w:r w:rsidRPr="00105EE1">
        <w:t>unter</w:t>
      </w:r>
      <w:r>
        <w:t xml:space="preserve"> </w:t>
      </w:r>
      <w:r w:rsidRPr="00105EE1">
        <w:t>diesen</w:t>
      </w:r>
      <w:r>
        <w:t xml:space="preserve"> </w:t>
      </w:r>
      <w:r w:rsidRPr="00105EE1">
        <w:t>Stürmen</w:t>
      </w:r>
      <w:r>
        <w:t xml:space="preserve"> </w:t>
      </w:r>
      <w:r w:rsidRPr="00105EE1">
        <w:t>erhalten</w:t>
      </w:r>
      <w:r>
        <w:t xml:space="preserve"> </w:t>
      </w:r>
      <w:r w:rsidRPr="00105EE1">
        <w:t>hat,</w:t>
      </w:r>
      <w:r>
        <w:t xml:space="preserve"> </w:t>
      </w:r>
      <w:r w:rsidRPr="00105EE1">
        <w:t>-</w:t>
      </w:r>
      <w:r>
        <w:t xml:space="preserve"> </w:t>
      </w:r>
      <w:r w:rsidRPr="00105EE1">
        <w:t>dieses</w:t>
      </w:r>
      <w:r>
        <w:t xml:space="preserve"> </w:t>
      </w:r>
      <w:r w:rsidRPr="00105EE1">
        <w:t>oströmische</w:t>
      </w:r>
      <w:r>
        <w:t xml:space="preserve"> </w:t>
      </w:r>
      <w:r w:rsidRPr="00105EE1">
        <w:t>Reich,</w:t>
      </w:r>
      <w:r>
        <w:t xml:space="preserve"> </w:t>
      </w:r>
      <w:r w:rsidRPr="00105EE1">
        <w:t>das</w:t>
      </w:r>
      <w:r>
        <w:t xml:space="preserve"> </w:t>
      </w:r>
      <w:r w:rsidRPr="00105EE1">
        <w:t>mit</w:t>
      </w:r>
      <w:r>
        <w:t xml:space="preserve"> </w:t>
      </w:r>
      <w:r w:rsidRPr="00105EE1">
        <w:t>seiner</w:t>
      </w:r>
      <w:r>
        <w:t xml:space="preserve"> </w:t>
      </w:r>
      <w:r w:rsidRPr="00105EE1">
        <w:t>Hauptstadt</w:t>
      </w:r>
      <w:r>
        <w:t xml:space="preserve"> </w:t>
      </w:r>
      <w:r w:rsidRPr="00105EE1">
        <w:t>Constantinopel</w:t>
      </w:r>
      <w:r>
        <w:t xml:space="preserve"> </w:t>
      </w:r>
      <w:r w:rsidRPr="00105EE1">
        <w:t>in</w:t>
      </w:r>
      <w:r>
        <w:t xml:space="preserve"> </w:t>
      </w:r>
      <w:r w:rsidRPr="00105EE1">
        <w:t>allen</w:t>
      </w:r>
      <w:r>
        <w:t xml:space="preserve"> </w:t>
      </w:r>
      <w:r w:rsidRPr="00105EE1">
        <w:t>heidnischen</w:t>
      </w:r>
      <w:r>
        <w:t xml:space="preserve"> </w:t>
      </w:r>
      <w:r w:rsidRPr="00105EE1">
        <w:t>Lastern</w:t>
      </w:r>
      <w:r>
        <w:t xml:space="preserve"> </w:t>
      </w:r>
      <w:r w:rsidRPr="00105EE1">
        <w:t>prangte,</w:t>
      </w:r>
      <w:r>
        <w:t xml:space="preserve"> </w:t>
      </w:r>
      <w:r w:rsidRPr="00105EE1">
        <w:t>z.B.</w:t>
      </w:r>
      <w:r>
        <w:t xml:space="preserve"> </w:t>
      </w:r>
      <w:r w:rsidRPr="00105EE1">
        <w:t>selbst</w:t>
      </w:r>
      <w:r>
        <w:t xml:space="preserve"> </w:t>
      </w:r>
      <w:r w:rsidRPr="00105EE1">
        <w:t>noch</w:t>
      </w:r>
      <w:r>
        <w:t xml:space="preserve"> </w:t>
      </w:r>
      <w:r w:rsidRPr="00105EE1">
        <w:t>bis</w:t>
      </w:r>
      <w:r>
        <w:t xml:space="preserve"> </w:t>
      </w:r>
      <w:r w:rsidRPr="00105EE1">
        <w:t>1453</w:t>
      </w:r>
      <w:r>
        <w:t xml:space="preserve"> </w:t>
      </w:r>
      <w:r w:rsidRPr="00105EE1">
        <w:t>Sklavenhandel</w:t>
      </w:r>
      <w:r>
        <w:t xml:space="preserve"> </w:t>
      </w:r>
      <w:r w:rsidRPr="00105EE1">
        <w:t>trieb</w:t>
      </w:r>
      <w:r>
        <w:t xml:space="preserve"> </w:t>
      </w:r>
      <w:r w:rsidRPr="00105EE1">
        <w:t>–</w:t>
      </w:r>
      <w:r>
        <w:t xml:space="preserve"> </w:t>
      </w:r>
      <w:r w:rsidRPr="00105EE1">
        <w:t>diese</w:t>
      </w:r>
      <w:r>
        <w:t xml:space="preserve"> </w:t>
      </w:r>
      <w:r w:rsidRPr="00105EE1">
        <w:t>Frage</w:t>
      </w:r>
      <w:r>
        <w:t xml:space="preserve"> </w:t>
      </w:r>
      <w:r w:rsidRPr="00105EE1">
        <w:t>findet</w:t>
      </w:r>
      <w:r>
        <w:t xml:space="preserve"> </w:t>
      </w:r>
      <w:r w:rsidRPr="00105EE1">
        <w:t>ihre</w:t>
      </w:r>
      <w:r>
        <w:t xml:space="preserve"> </w:t>
      </w:r>
      <w:r w:rsidRPr="00105EE1">
        <w:t>Beantwortung</w:t>
      </w:r>
      <w:r>
        <w:t xml:space="preserve"> </w:t>
      </w:r>
      <w:r w:rsidRPr="00105EE1">
        <w:t>erstlich</w:t>
      </w:r>
      <w:r>
        <w:t xml:space="preserve"> </w:t>
      </w:r>
      <w:r w:rsidRPr="00105EE1">
        <w:t>darin,</w:t>
      </w:r>
      <w:r>
        <w:t xml:space="preserve"> </w:t>
      </w:r>
      <w:r w:rsidRPr="00105EE1">
        <w:t>daß</w:t>
      </w:r>
      <w:r>
        <w:t xml:space="preserve"> </w:t>
      </w:r>
      <w:r w:rsidRPr="00105EE1">
        <w:t>in</w:t>
      </w:r>
      <w:r>
        <w:t xml:space="preserve"> </w:t>
      </w:r>
      <w:r w:rsidRPr="00105EE1">
        <w:t>Constantinopel</w:t>
      </w:r>
      <w:r>
        <w:t xml:space="preserve"> </w:t>
      </w:r>
      <w:r w:rsidRPr="00105EE1">
        <w:t>griechische</w:t>
      </w:r>
      <w:r>
        <w:t xml:space="preserve"> </w:t>
      </w:r>
      <w:r w:rsidRPr="00105EE1">
        <w:t>Sprache</w:t>
      </w:r>
      <w:r>
        <w:t xml:space="preserve"> </w:t>
      </w:r>
      <w:r w:rsidRPr="00105EE1">
        <w:t>und</w:t>
      </w:r>
      <w:r>
        <w:t xml:space="preserve"> </w:t>
      </w:r>
      <w:r w:rsidRPr="00105EE1">
        <w:t>Wissenschaft</w:t>
      </w:r>
      <w:r>
        <w:t xml:space="preserve"> </w:t>
      </w:r>
      <w:r w:rsidRPr="00105EE1">
        <w:t>bewahret</w:t>
      </w:r>
      <w:r>
        <w:t xml:space="preserve"> </w:t>
      </w:r>
      <w:r w:rsidRPr="00105EE1">
        <w:t>wurden</w:t>
      </w:r>
      <w:r>
        <w:t xml:space="preserve"> </w:t>
      </w:r>
      <w:r w:rsidRPr="00105EE1">
        <w:t>bis</w:t>
      </w:r>
      <w:r>
        <w:t xml:space="preserve"> </w:t>
      </w:r>
      <w:r w:rsidRPr="00105EE1">
        <w:t>nahe</w:t>
      </w:r>
      <w:r>
        <w:t xml:space="preserve"> </w:t>
      </w:r>
      <w:r w:rsidRPr="00105EE1">
        <w:t>zur</w:t>
      </w:r>
      <w:r>
        <w:t xml:space="preserve"> </w:t>
      </w:r>
      <w:r w:rsidRPr="00105EE1">
        <w:t>Zeit</w:t>
      </w:r>
      <w:r>
        <w:t xml:space="preserve"> </w:t>
      </w:r>
      <w:r w:rsidRPr="00105EE1">
        <w:t>der</w:t>
      </w:r>
      <w:r>
        <w:t xml:space="preserve"> </w:t>
      </w:r>
      <w:r w:rsidRPr="00105EE1">
        <w:t>Reformation,</w:t>
      </w:r>
      <w:r>
        <w:t xml:space="preserve"> </w:t>
      </w:r>
      <w:r w:rsidRPr="00105EE1">
        <w:t>und</w:t>
      </w:r>
      <w:r>
        <w:t xml:space="preserve"> </w:t>
      </w:r>
      <w:r w:rsidRPr="00105EE1">
        <w:t>dann</w:t>
      </w:r>
      <w:r>
        <w:t xml:space="preserve"> </w:t>
      </w:r>
      <w:r w:rsidRPr="00105EE1">
        <w:t>weiter</w:t>
      </w:r>
      <w:r>
        <w:t xml:space="preserve"> </w:t>
      </w:r>
      <w:r w:rsidRPr="00105EE1">
        <w:t>darin,</w:t>
      </w:r>
      <w:r>
        <w:t xml:space="preserve"> </w:t>
      </w:r>
      <w:r w:rsidRPr="00105EE1">
        <w:t>daß</w:t>
      </w:r>
      <w:r>
        <w:t xml:space="preserve"> </w:t>
      </w:r>
      <w:r w:rsidRPr="00105EE1">
        <w:t>von</w:t>
      </w:r>
      <w:r>
        <w:t xml:space="preserve"> </w:t>
      </w:r>
      <w:r w:rsidRPr="00105EE1">
        <w:t>Neu-Rom</w:t>
      </w:r>
      <w:r>
        <w:t xml:space="preserve"> </w:t>
      </w:r>
      <w:r w:rsidRPr="00105EE1">
        <w:t>aus,</w:t>
      </w:r>
      <w:r>
        <w:t xml:space="preserve"> </w:t>
      </w:r>
      <w:r w:rsidRPr="00105EE1">
        <w:t>aus</w:t>
      </w:r>
      <w:r>
        <w:t xml:space="preserve"> </w:t>
      </w:r>
      <w:r w:rsidRPr="00105EE1">
        <w:t>Constantinopel</w:t>
      </w:r>
      <w:r>
        <w:t xml:space="preserve"> </w:t>
      </w:r>
      <w:r w:rsidRPr="00105EE1">
        <w:t>und</w:t>
      </w:r>
      <w:r>
        <w:t xml:space="preserve"> </w:t>
      </w:r>
      <w:r w:rsidRPr="00105EE1">
        <w:t>der</w:t>
      </w:r>
      <w:r>
        <w:t xml:space="preserve"> </w:t>
      </w:r>
      <w:r w:rsidRPr="00105EE1">
        <w:t>griechischen</w:t>
      </w:r>
      <w:r>
        <w:t xml:space="preserve"> </w:t>
      </w:r>
      <w:r w:rsidRPr="00105EE1">
        <w:t>Kirche</w:t>
      </w:r>
      <w:r>
        <w:t xml:space="preserve"> </w:t>
      </w:r>
      <w:r w:rsidRPr="00105EE1">
        <w:t>Missions-Bestrebungen</w:t>
      </w:r>
      <w:r>
        <w:t xml:space="preserve"> </w:t>
      </w:r>
      <w:r w:rsidRPr="00105EE1">
        <w:t>ausgingen,</w:t>
      </w:r>
      <w:r>
        <w:t xml:space="preserve"> </w:t>
      </w:r>
      <w:r w:rsidRPr="00105EE1">
        <w:t>die</w:t>
      </w:r>
      <w:r>
        <w:t xml:space="preserve"> </w:t>
      </w:r>
      <w:r w:rsidRPr="00105EE1">
        <w:t>den</w:t>
      </w:r>
      <w:r>
        <w:t xml:space="preserve"> </w:t>
      </w:r>
      <w:r w:rsidRPr="00105EE1">
        <w:t>sklavischen</w:t>
      </w:r>
      <w:r>
        <w:t xml:space="preserve"> </w:t>
      </w:r>
      <w:r w:rsidRPr="00105EE1">
        <w:t>Völkern,</w:t>
      </w:r>
      <w:r>
        <w:t xml:space="preserve"> </w:t>
      </w:r>
      <w:r w:rsidRPr="00105EE1">
        <w:t>den</w:t>
      </w:r>
      <w:r>
        <w:t xml:space="preserve"> </w:t>
      </w:r>
      <w:r w:rsidRPr="00105EE1">
        <w:t>Bulgaren,</w:t>
      </w:r>
      <w:r>
        <w:t xml:space="preserve"> </w:t>
      </w:r>
      <w:proofErr w:type="spellStart"/>
      <w:r w:rsidRPr="00105EE1">
        <w:t>Serviern</w:t>
      </w:r>
      <w:proofErr w:type="spellEnd"/>
      <w:r w:rsidRPr="00105EE1">
        <w:t>,</w:t>
      </w:r>
      <w:r>
        <w:t xml:space="preserve"> </w:t>
      </w:r>
      <w:proofErr w:type="spellStart"/>
      <w:r w:rsidRPr="00105EE1">
        <w:t>Slavonieren</w:t>
      </w:r>
      <w:proofErr w:type="spellEnd"/>
      <w:r w:rsidRPr="00105EE1">
        <w:t>,</w:t>
      </w:r>
      <w:r>
        <w:t xml:space="preserve"> </w:t>
      </w:r>
      <w:r w:rsidRPr="00105EE1">
        <w:t>den</w:t>
      </w:r>
      <w:r>
        <w:t xml:space="preserve"> </w:t>
      </w:r>
      <w:r w:rsidRPr="00105EE1">
        <w:t>Mähren</w:t>
      </w:r>
      <w:r>
        <w:t xml:space="preserve"> </w:t>
      </w:r>
      <w:r w:rsidRPr="00105EE1">
        <w:t>und</w:t>
      </w:r>
      <w:r>
        <w:t xml:space="preserve"> </w:t>
      </w:r>
      <w:r w:rsidRPr="00105EE1">
        <w:t>Böhmen,</w:t>
      </w:r>
      <w:r>
        <w:t xml:space="preserve"> </w:t>
      </w:r>
      <w:r w:rsidRPr="00105EE1">
        <w:t>und</w:t>
      </w:r>
      <w:r>
        <w:t xml:space="preserve"> </w:t>
      </w:r>
      <w:r w:rsidRPr="00105EE1">
        <w:t>später</w:t>
      </w:r>
      <w:r>
        <w:t xml:space="preserve"> </w:t>
      </w:r>
      <w:r w:rsidRPr="00105EE1">
        <w:t>den</w:t>
      </w:r>
      <w:r>
        <w:t xml:space="preserve"> </w:t>
      </w:r>
      <w:r w:rsidRPr="00105EE1">
        <w:t>Russen</w:t>
      </w:r>
      <w:r>
        <w:t xml:space="preserve"> </w:t>
      </w:r>
      <w:r w:rsidRPr="00105EE1">
        <w:t>das</w:t>
      </w:r>
      <w:r>
        <w:t xml:space="preserve"> </w:t>
      </w:r>
      <w:r w:rsidRPr="00105EE1">
        <w:t>Evangelium</w:t>
      </w:r>
      <w:r>
        <w:t xml:space="preserve"> </w:t>
      </w:r>
      <w:r w:rsidRPr="00105EE1">
        <w:t>brachten.</w:t>
      </w:r>
      <w:r>
        <w:t xml:space="preserve"> </w:t>
      </w:r>
      <w:r w:rsidRPr="00105EE1">
        <w:t>Die</w:t>
      </w:r>
      <w:r>
        <w:t xml:space="preserve"> </w:t>
      </w:r>
      <w:r w:rsidRPr="00105EE1">
        <w:t>Mähren</w:t>
      </w:r>
      <w:r>
        <w:t xml:space="preserve"> </w:t>
      </w:r>
      <w:r w:rsidRPr="00105EE1">
        <w:t>und</w:t>
      </w:r>
      <w:r>
        <w:t xml:space="preserve"> </w:t>
      </w:r>
      <w:r w:rsidRPr="00105EE1">
        <w:t>Böhmen</w:t>
      </w:r>
      <w:r>
        <w:t xml:space="preserve"> </w:t>
      </w:r>
      <w:r w:rsidRPr="00105EE1">
        <w:t>empfingen</w:t>
      </w:r>
      <w:r>
        <w:t xml:space="preserve"> </w:t>
      </w:r>
      <w:r w:rsidRPr="00105EE1">
        <w:t>dasselbe</w:t>
      </w:r>
      <w:r>
        <w:t xml:space="preserve"> </w:t>
      </w:r>
      <w:r w:rsidRPr="00105EE1">
        <w:t>im</w:t>
      </w:r>
      <w:r>
        <w:t xml:space="preserve"> </w:t>
      </w:r>
      <w:r w:rsidRPr="00105EE1">
        <w:t>neunten</w:t>
      </w:r>
      <w:r>
        <w:t xml:space="preserve"> </w:t>
      </w:r>
      <w:r w:rsidRPr="00105EE1">
        <w:t>Jahrhundert</w:t>
      </w:r>
      <w:r>
        <w:t xml:space="preserve"> </w:t>
      </w:r>
      <w:r w:rsidRPr="00105EE1">
        <w:t>durch</w:t>
      </w:r>
      <w:r>
        <w:t xml:space="preserve"> </w:t>
      </w:r>
      <w:r w:rsidRPr="00105EE1">
        <w:t>den</w:t>
      </w:r>
      <w:r>
        <w:t xml:space="preserve"> </w:t>
      </w:r>
      <w:r w:rsidRPr="00105EE1">
        <w:t>Dienst</w:t>
      </w:r>
      <w:r>
        <w:t xml:space="preserve"> </w:t>
      </w:r>
      <w:r w:rsidRPr="00105EE1">
        <w:t>treuer</w:t>
      </w:r>
      <w:r>
        <w:t xml:space="preserve"> </w:t>
      </w:r>
      <w:r w:rsidRPr="00105EE1">
        <w:t>Evangelisten,</w:t>
      </w:r>
      <w:r>
        <w:t xml:space="preserve"> </w:t>
      </w:r>
      <w:r w:rsidRPr="00105EE1">
        <w:t>den</w:t>
      </w:r>
      <w:r>
        <w:t xml:space="preserve"> </w:t>
      </w:r>
      <w:r w:rsidRPr="00105EE1">
        <w:t>Methodius</w:t>
      </w:r>
      <w:r>
        <w:t xml:space="preserve"> </w:t>
      </w:r>
      <w:r w:rsidRPr="00105EE1">
        <w:t>und</w:t>
      </w:r>
      <w:r>
        <w:t xml:space="preserve"> </w:t>
      </w:r>
      <w:r w:rsidRPr="00105EE1">
        <w:t>Cyrillus,</w:t>
      </w:r>
      <w:r>
        <w:t xml:space="preserve"> </w:t>
      </w:r>
      <w:r w:rsidRPr="00105EE1">
        <w:t>-</w:t>
      </w:r>
      <w:r>
        <w:t xml:space="preserve"> </w:t>
      </w:r>
      <w:r w:rsidRPr="00105EE1">
        <w:t>und</w:t>
      </w:r>
      <w:r>
        <w:t xml:space="preserve"> </w:t>
      </w:r>
      <w:r w:rsidRPr="00105EE1">
        <w:t>zwar</w:t>
      </w:r>
      <w:r>
        <w:t xml:space="preserve"> </w:t>
      </w:r>
      <w:r w:rsidRPr="00105EE1">
        <w:t>in</w:t>
      </w:r>
      <w:r>
        <w:t xml:space="preserve"> </w:t>
      </w:r>
      <w:r w:rsidRPr="00105EE1">
        <w:t>einer</w:t>
      </w:r>
      <w:r>
        <w:t xml:space="preserve"> </w:t>
      </w:r>
      <w:r w:rsidRPr="00105EE1">
        <w:t>Gestalt,</w:t>
      </w:r>
      <w:r>
        <w:t xml:space="preserve"> </w:t>
      </w:r>
      <w:r w:rsidRPr="00105EE1">
        <w:t>die</w:t>
      </w:r>
      <w:r>
        <w:t xml:space="preserve"> </w:t>
      </w:r>
      <w:r w:rsidRPr="00105EE1">
        <w:t>durch</w:t>
      </w:r>
      <w:r>
        <w:t xml:space="preserve"> </w:t>
      </w:r>
      <w:r w:rsidRPr="00105EE1">
        <w:t>schwere</w:t>
      </w:r>
      <w:r>
        <w:t xml:space="preserve"> </w:t>
      </w:r>
      <w:r w:rsidRPr="00105EE1">
        <w:t>Irrthümer</w:t>
      </w:r>
      <w:r>
        <w:t xml:space="preserve"> </w:t>
      </w:r>
      <w:r w:rsidRPr="00105EE1">
        <w:t>noch</w:t>
      </w:r>
      <w:r>
        <w:t xml:space="preserve"> </w:t>
      </w:r>
      <w:r w:rsidRPr="00105EE1">
        <w:t>nicht</w:t>
      </w:r>
      <w:r>
        <w:t xml:space="preserve"> </w:t>
      </w:r>
      <w:r w:rsidRPr="00105EE1">
        <w:t>so</w:t>
      </w:r>
      <w:r>
        <w:t xml:space="preserve"> </w:t>
      </w:r>
      <w:r w:rsidRPr="00105EE1">
        <w:t>verunstaltet</w:t>
      </w:r>
      <w:r>
        <w:t xml:space="preserve"> </w:t>
      </w:r>
      <w:r w:rsidRPr="00105EE1">
        <w:t>war,</w:t>
      </w:r>
      <w:r>
        <w:t xml:space="preserve"> </w:t>
      </w:r>
      <w:r w:rsidRPr="00105EE1">
        <w:t>wie</w:t>
      </w:r>
      <w:r>
        <w:t xml:space="preserve"> </w:t>
      </w:r>
      <w:r w:rsidRPr="00105EE1">
        <w:t>dies</w:t>
      </w:r>
      <w:r>
        <w:t xml:space="preserve"> </w:t>
      </w:r>
      <w:r w:rsidRPr="00105EE1">
        <w:t>namentlich</w:t>
      </w:r>
      <w:r>
        <w:t xml:space="preserve"> </w:t>
      </w:r>
      <w:r w:rsidRPr="00105EE1">
        <w:t>durch</w:t>
      </w:r>
      <w:r>
        <w:t xml:space="preserve"> </w:t>
      </w:r>
      <w:r w:rsidRPr="00105EE1">
        <w:t>den</w:t>
      </w:r>
      <w:r>
        <w:t xml:space="preserve"> </w:t>
      </w:r>
      <w:r w:rsidRPr="00105EE1">
        <w:t>Einfluß</w:t>
      </w:r>
      <w:r>
        <w:t xml:space="preserve"> </w:t>
      </w:r>
      <w:r w:rsidRPr="00105EE1">
        <w:t>der</w:t>
      </w:r>
      <w:r>
        <w:t xml:space="preserve"> </w:t>
      </w:r>
      <w:r w:rsidRPr="00105EE1">
        <w:t>römischen</w:t>
      </w:r>
      <w:r>
        <w:t xml:space="preserve"> </w:t>
      </w:r>
      <w:r w:rsidRPr="00105EE1">
        <w:t>Hierarchie</w:t>
      </w:r>
      <w:r>
        <w:t xml:space="preserve"> </w:t>
      </w:r>
      <w:r w:rsidRPr="00105EE1">
        <w:t>dazumal</w:t>
      </w:r>
      <w:r>
        <w:t xml:space="preserve"> </w:t>
      </w:r>
      <w:r w:rsidRPr="00105EE1">
        <w:t>schon</w:t>
      </w:r>
      <w:r>
        <w:t xml:space="preserve"> </w:t>
      </w:r>
      <w:r w:rsidRPr="00105EE1">
        <w:t>in</w:t>
      </w:r>
      <w:r>
        <w:t xml:space="preserve"> </w:t>
      </w:r>
      <w:r w:rsidRPr="00105EE1">
        <w:t>der</w:t>
      </w:r>
      <w:r>
        <w:t xml:space="preserve"> </w:t>
      </w:r>
      <w:r w:rsidRPr="00105EE1">
        <w:t>abendländischen</w:t>
      </w:r>
      <w:r>
        <w:t xml:space="preserve"> </w:t>
      </w:r>
      <w:r w:rsidRPr="00105EE1">
        <w:t>Kirche</w:t>
      </w:r>
      <w:r>
        <w:t xml:space="preserve"> </w:t>
      </w:r>
      <w:r w:rsidRPr="00105EE1">
        <w:t>statt</w:t>
      </w:r>
      <w:r>
        <w:t xml:space="preserve"> </w:t>
      </w:r>
      <w:r w:rsidRPr="00105EE1">
        <w:t>fand.</w:t>
      </w:r>
      <w:r>
        <w:t xml:space="preserve"> </w:t>
      </w:r>
      <w:r w:rsidRPr="00105EE1">
        <w:t>–</w:t>
      </w:r>
      <w:r>
        <w:t xml:space="preserve"> </w:t>
      </w:r>
      <w:r w:rsidRPr="00105EE1">
        <w:t>Die</w:t>
      </w:r>
      <w:r>
        <w:t xml:space="preserve"> </w:t>
      </w:r>
      <w:r w:rsidRPr="00105EE1">
        <w:t>Kirche</w:t>
      </w:r>
      <w:r>
        <w:t xml:space="preserve"> </w:t>
      </w:r>
      <w:r w:rsidRPr="00105EE1">
        <w:t>in</w:t>
      </w:r>
      <w:r>
        <w:t xml:space="preserve"> </w:t>
      </w:r>
      <w:r w:rsidRPr="00105EE1">
        <w:t>Mähren</w:t>
      </w:r>
      <w:r>
        <w:t xml:space="preserve"> </w:t>
      </w:r>
      <w:r w:rsidRPr="00105EE1">
        <w:t>und</w:t>
      </w:r>
      <w:r>
        <w:t xml:space="preserve"> </w:t>
      </w:r>
      <w:r w:rsidRPr="00105EE1">
        <w:t>Böhmen</w:t>
      </w:r>
      <w:r>
        <w:t xml:space="preserve"> </w:t>
      </w:r>
      <w:r w:rsidRPr="00105EE1">
        <w:t>wußte</w:t>
      </w:r>
      <w:r>
        <w:t xml:space="preserve"> </w:t>
      </w:r>
      <w:r w:rsidRPr="00105EE1">
        <w:t>nichts</w:t>
      </w:r>
      <w:r>
        <w:t xml:space="preserve"> </w:t>
      </w:r>
      <w:r w:rsidRPr="00105EE1">
        <w:t>von</w:t>
      </w:r>
      <w:r>
        <w:t xml:space="preserve"> </w:t>
      </w:r>
      <w:r w:rsidRPr="00105EE1">
        <w:t>einem</w:t>
      </w:r>
      <w:r>
        <w:t xml:space="preserve"> </w:t>
      </w:r>
      <w:r w:rsidRPr="00105EE1">
        <w:t>Primat</w:t>
      </w:r>
      <w:r>
        <w:t xml:space="preserve"> </w:t>
      </w:r>
      <w:r w:rsidRPr="00105EE1">
        <w:t>des</w:t>
      </w:r>
      <w:r>
        <w:t xml:space="preserve"> </w:t>
      </w:r>
      <w:r w:rsidRPr="00105EE1">
        <w:t>Papstes,</w:t>
      </w:r>
      <w:r>
        <w:t xml:space="preserve"> </w:t>
      </w:r>
      <w:r w:rsidRPr="00105EE1">
        <w:t>hielt</w:t>
      </w:r>
      <w:r>
        <w:t xml:space="preserve"> </w:t>
      </w:r>
      <w:r w:rsidRPr="00105EE1">
        <w:t>den</w:t>
      </w:r>
      <w:r>
        <w:t xml:space="preserve"> </w:t>
      </w:r>
      <w:r w:rsidRPr="00105EE1">
        <w:t>Gottesdienst</w:t>
      </w:r>
      <w:r>
        <w:t xml:space="preserve"> </w:t>
      </w:r>
      <w:r w:rsidRPr="00105EE1">
        <w:t>in</w:t>
      </w:r>
      <w:r>
        <w:t xml:space="preserve"> </w:t>
      </w:r>
      <w:r w:rsidRPr="00105EE1">
        <w:t>der</w:t>
      </w:r>
      <w:r>
        <w:t xml:space="preserve"> </w:t>
      </w:r>
      <w:r w:rsidRPr="00105EE1">
        <w:t>Landessprache,</w:t>
      </w:r>
      <w:r>
        <w:t xml:space="preserve"> </w:t>
      </w:r>
      <w:proofErr w:type="spellStart"/>
      <w:r w:rsidRPr="00105EE1">
        <w:t>theilte</w:t>
      </w:r>
      <w:proofErr w:type="spellEnd"/>
      <w:r>
        <w:t xml:space="preserve"> </w:t>
      </w:r>
      <w:r w:rsidRPr="00105EE1">
        <w:t>das</w:t>
      </w:r>
      <w:r>
        <w:t xml:space="preserve"> </w:t>
      </w:r>
      <w:r w:rsidRPr="00105EE1">
        <w:t>Abendmahl</w:t>
      </w:r>
      <w:r>
        <w:t xml:space="preserve"> </w:t>
      </w:r>
      <w:r w:rsidRPr="00105EE1">
        <w:t>unter</w:t>
      </w:r>
      <w:r>
        <w:t xml:space="preserve"> </w:t>
      </w:r>
      <w:r w:rsidRPr="00105EE1">
        <w:t>beiden</w:t>
      </w:r>
      <w:r>
        <w:t xml:space="preserve"> </w:t>
      </w:r>
      <w:r w:rsidRPr="00105EE1">
        <w:t>Gestalten</w:t>
      </w:r>
      <w:r>
        <w:t xml:space="preserve"> </w:t>
      </w:r>
      <w:r w:rsidRPr="00105EE1">
        <w:t>aus,</w:t>
      </w:r>
      <w:r>
        <w:t xml:space="preserve"> </w:t>
      </w:r>
      <w:r w:rsidRPr="00105EE1">
        <w:t>wußte</w:t>
      </w:r>
      <w:r>
        <w:t xml:space="preserve"> </w:t>
      </w:r>
      <w:r w:rsidRPr="00105EE1">
        <w:t>nichts</w:t>
      </w:r>
      <w:r>
        <w:t xml:space="preserve"> </w:t>
      </w:r>
      <w:r w:rsidRPr="00105EE1">
        <w:t>von</w:t>
      </w:r>
      <w:r>
        <w:t xml:space="preserve"> </w:t>
      </w:r>
      <w:r w:rsidRPr="00105EE1">
        <w:t>sieben</w:t>
      </w:r>
      <w:r>
        <w:t xml:space="preserve"> </w:t>
      </w:r>
      <w:r w:rsidRPr="00105EE1">
        <w:t>Sakramenten,</w:t>
      </w:r>
      <w:r>
        <w:t xml:space="preserve"> </w:t>
      </w:r>
      <w:r w:rsidRPr="00105EE1">
        <w:t>und</w:t>
      </w:r>
      <w:r>
        <w:t xml:space="preserve"> </w:t>
      </w:r>
      <w:r w:rsidRPr="00105EE1">
        <w:t>Meßopfer</w:t>
      </w:r>
      <w:r>
        <w:t xml:space="preserve"> </w:t>
      </w:r>
      <w:r w:rsidRPr="00105EE1">
        <w:t>u.</w:t>
      </w:r>
      <w:r>
        <w:t xml:space="preserve"> </w:t>
      </w:r>
      <w:r w:rsidRPr="00105EE1">
        <w:t>dgl.</w:t>
      </w:r>
      <w:r>
        <w:t xml:space="preserve"> </w:t>
      </w:r>
      <w:r w:rsidRPr="00105EE1">
        <w:t>Als</w:t>
      </w:r>
      <w:r>
        <w:t xml:space="preserve"> </w:t>
      </w:r>
      <w:r w:rsidRPr="00105EE1">
        <w:t>später</w:t>
      </w:r>
      <w:r>
        <w:t xml:space="preserve"> </w:t>
      </w:r>
      <w:r w:rsidRPr="00105EE1">
        <w:t>immer</w:t>
      </w:r>
      <w:r>
        <w:t xml:space="preserve"> </w:t>
      </w:r>
      <w:r w:rsidRPr="00105EE1">
        <w:t>erfolgreicher</w:t>
      </w:r>
      <w:r>
        <w:t xml:space="preserve"> </w:t>
      </w:r>
      <w:r w:rsidRPr="00105EE1">
        <w:t>von</w:t>
      </w:r>
      <w:r>
        <w:t xml:space="preserve"> </w:t>
      </w:r>
      <w:r w:rsidRPr="00105EE1">
        <w:t>Rom</w:t>
      </w:r>
      <w:r>
        <w:t xml:space="preserve"> </w:t>
      </w:r>
      <w:r w:rsidRPr="00105EE1">
        <w:t>aus</w:t>
      </w:r>
      <w:r>
        <w:t xml:space="preserve"> </w:t>
      </w:r>
      <w:r w:rsidRPr="00105EE1">
        <w:t>es</w:t>
      </w:r>
      <w:r>
        <w:t xml:space="preserve"> </w:t>
      </w:r>
      <w:r w:rsidRPr="00105EE1">
        <w:t>versucht</w:t>
      </w:r>
      <w:r>
        <w:t xml:space="preserve"> </w:t>
      </w:r>
      <w:r w:rsidRPr="00105EE1">
        <w:t>wurde,</w:t>
      </w:r>
      <w:r>
        <w:t xml:space="preserve"> </w:t>
      </w:r>
      <w:r w:rsidRPr="00105EE1">
        <w:t>die</w:t>
      </w:r>
      <w:r>
        <w:t xml:space="preserve"> </w:t>
      </w:r>
      <w:r w:rsidRPr="00105EE1">
        <w:t>mährische</w:t>
      </w:r>
      <w:r>
        <w:t xml:space="preserve"> </w:t>
      </w:r>
      <w:r w:rsidRPr="00105EE1">
        <w:t>und</w:t>
      </w:r>
      <w:r>
        <w:t xml:space="preserve"> </w:t>
      </w:r>
      <w:r w:rsidRPr="00105EE1">
        <w:t>böhmische</w:t>
      </w:r>
      <w:r>
        <w:t xml:space="preserve"> </w:t>
      </w:r>
      <w:r w:rsidRPr="00105EE1">
        <w:t>Kirche</w:t>
      </w:r>
      <w:r>
        <w:t xml:space="preserve"> </w:t>
      </w:r>
      <w:r w:rsidRPr="00105EE1">
        <w:t>zu</w:t>
      </w:r>
      <w:r>
        <w:t xml:space="preserve"> </w:t>
      </w:r>
      <w:r w:rsidRPr="00105EE1">
        <w:t>unterjochen,</w:t>
      </w:r>
      <w:r>
        <w:t xml:space="preserve"> </w:t>
      </w:r>
      <w:r w:rsidRPr="00105EE1">
        <w:t>da</w:t>
      </w:r>
      <w:r>
        <w:t xml:space="preserve"> </w:t>
      </w:r>
      <w:r w:rsidRPr="00105EE1">
        <w:t>kamen</w:t>
      </w:r>
      <w:r>
        <w:t xml:space="preserve"> </w:t>
      </w:r>
      <w:r w:rsidRPr="00105EE1">
        <w:t>zur</w:t>
      </w:r>
      <w:r>
        <w:t xml:space="preserve"> </w:t>
      </w:r>
      <w:r w:rsidRPr="00105EE1">
        <w:t>rechten</w:t>
      </w:r>
      <w:r>
        <w:t xml:space="preserve"> </w:t>
      </w:r>
      <w:r w:rsidRPr="00105EE1">
        <w:t>Zeit</w:t>
      </w:r>
      <w:r>
        <w:t xml:space="preserve"> </w:t>
      </w:r>
      <w:r w:rsidRPr="00105EE1">
        <w:t>die</w:t>
      </w:r>
      <w:r>
        <w:t xml:space="preserve"> </w:t>
      </w:r>
      <w:r w:rsidRPr="00105EE1">
        <w:t>Häuflein,</w:t>
      </w:r>
      <w:r>
        <w:t xml:space="preserve"> </w:t>
      </w:r>
      <w:r w:rsidRPr="00105EE1">
        <w:t>ja</w:t>
      </w:r>
      <w:r>
        <w:t xml:space="preserve"> </w:t>
      </w:r>
      <w:r w:rsidRPr="00105EE1">
        <w:t>wohl</w:t>
      </w:r>
      <w:r>
        <w:t xml:space="preserve"> </w:t>
      </w:r>
      <w:r w:rsidRPr="00105EE1">
        <w:t>auch</w:t>
      </w:r>
      <w:r>
        <w:t xml:space="preserve"> </w:t>
      </w:r>
      <w:r w:rsidRPr="00105EE1">
        <w:t>Schaaren</w:t>
      </w:r>
      <w:r>
        <w:t xml:space="preserve"> </w:t>
      </w:r>
      <w:r w:rsidRPr="00105EE1">
        <w:t>der</w:t>
      </w:r>
      <w:r>
        <w:t xml:space="preserve"> </w:t>
      </w:r>
      <w:r w:rsidRPr="00105EE1">
        <w:t>von</w:t>
      </w:r>
      <w:r>
        <w:t xml:space="preserve"> </w:t>
      </w:r>
      <w:r w:rsidRPr="00105EE1">
        <w:t>Lyon</w:t>
      </w:r>
      <w:r>
        <w:t xml:space="preserve"> </w:t>
      </w:r>
      <w:r w:rsidRPr="00105EE1">
        <w:t>und</w:t>
      </w:r>
      <w:r>
        <w:t xml:space="preserve"> </w:t>
      </w:r>
      <w:r w:rsidRPr="00105EE1">
        <w:t>dann</w:t>
      </w:r>
      <w:r>
        <w:t xml:space="preserve"> </w:t>
      </w:r>
      <w:r w:rsidRPr="00105EE1">
        <w:t>aus</w:t>
      </w:r>
      <w:r>
        <w:t xml:space="preserve"> </w:t>
      </w:r>
      <w:r w:rsidRPr="00105EE1">
        <w:t>der</w:t>
      </w:r>
      <w:r>
        <w:t xml:space="preserve"> </w:t>
      </w:r>
      <w:r w:rsidRPr="00105EE1">
        <w:t>Pikardie</w:t>
      </w:r>
      <w:r>
        <w:t xml:space="preserve"> </w:t>
      </w:r>
      <w:r w:rsidRPr="00105EE1">
        <w:t>in</w:t>
      </w:r>
      <w:r>
        <w:t xml:space="preserve"> </w:t>
      </w:r>
      <w:r w:rsidRPr="00105EE1">
        <w:t>Frankreich</w:t>
      </w:r>
      <w:r>
        <w:t xml:space="preserve"> </w:t>
      </w:r>
      <w:r w:rsidRPr="00105EE1">
        <w:t>verjagten</w:t>
      </w:r>
      <w:r>
        <w:t xml:space="preserve"> </w:t>
      </w:r>
      <w:r w:rsidRPr="00105EE1">
        <w:t>Waldenser,</w:t>
      </w:r>
      <w:r>
        <w:t xml:space="preserve"> </w:t>
      </w:r>
      <w:r w:rsidRPr="00105EE1">
        <w:t>um</w:t>
      </w:r>
      <w:r>
        <w:t xml:space="preserve"> </w:t>
      </w:r>
      <w:r w:rsidRPr="00105EE1">
        <w:t>das</w:t>
      </w:r>
      <w:r>
        <w:t xml:space="preserve"> </w:t>
      </w:r>
      <w:r w:rsidRPr="00105EE1">
        <w:t>glimmende</w:t>
      </w:r>
      <w:r>
        <w:t xml:space="preserve"> </w:t>
      </w:r>
      <w:r w:rsidRPr="00105EE1">
        <w:t>Docht</w:t>
      </w:r>
      <w:r>
        <w:t xml:space="preserve"> </w:t>
      </w:r>
      <w:r w:rsidRPr="00105EE1">
        <w:t>wieder</w:t>
      </w:r>
      <w:r>
        <w:t xml:space="preserve"> </w:t>
      </w:r>
      <w:r w:rsidRPr="00105EE1">
        <w:t>anzufachen,</w:t>
      </w:r>
      <w:r>
        <w:t xml:space="preserve"> </w:t>
      </w:r>
      <w:r w:rsidRPr="00105EE1">
        <w:t>und</w:t>
      </w:r>
      <w:r>
        <w:t xml:space="preserve"> </w:t>
      </w:r>
      <w:r w:rsidRPr="00105EE1">
        <w:t>die</w:t>
      </w:r>
      <w:r>
        <w:t xml:space="preserve"> </w:t>
      </w:r>
      <w:r w:rsidRPr="00105EE1">
        <w:t>Böhmen</w:t>
      </w:r>
      <w:r>
        <w:t xml:space="preserve"> </w:t>
      </w:r>
      <w:r w:rsidRPr="00105EE1">
        <w:t>und</w:t>
      </w:r>
      <w:r>
        <w:t xml:space="preserve"> </w:t>
      </w:r>
      <w:r w:rsidRPr="00105EE1">
        <w:t>Mähren</w:t>
      </w:r>
      <w:r>
        <w:t xml:space="preserve"> </w:t>
      </w:r>
      <w:r w:rsidRPr="00105EE1">
        <w:t>im</w:t>
      </w:r>
      <w:r>
        <w:t xml:space="preserve"> </w:t>
      </w:r>
      <w:r w:rsidRPr="00105EE1">
        <w:t>Kampfe</w:t>
      </w:r>
      <w:r>
        <w:t xml:space="preserve"> </w:t>
      </w:r>
      <w:r w:rsidRPr="00105EE1">
        <w:t>wider</w:t>
      </w:r>
      <w:r>
        <w:t xml:space="preserve"> </w:t>
      </w:r>
      <w:r w:rsidRPr="00105EE1">
        <w:t>das</w:t>
      </w:r>
      <w:r>
        <w:t xml:space="preserve"> </w:t>
      </w:r>
      <w:r w:rsidRPr="00105EE1">
        <w:t>alle</w:t>
      </w:r>
      <w:r>
        <w:t xml:space="preserve"> </w:t>
      </w:r>
      <w:r w:rsidRPr="00105EE1">
        <w:t>Freiheit</w:t>
      </w:r>
      <w:r>
        <w:t xml:space="preserve"> </w:t>
      </w:r>
      <w:r w:rsidRPr="00105EE1">
        <w:t>und</w:t>
      </w:r>
      <w:r>
        <w:t xml:space="preserve"> </w:t>
      </w:r>
      <w:r w:rsidRPr="00105EE1">
        <w:t>kirchliche</w:t>
      </w:r>
      <w:r>
        <w:t xml:space="preserve"> </w:t>
      </w:r>
      <w:r w:rsidRPr="00105EE1">
        <w:t>Selbständigkeit</w:t>
      </w:r>
      <w:r>
        <w:t xml:space="preserve"> </w:t>
      </w:r>
      <w:r w:rsidRPr="00105EE1">
        <w:t>der</w:t>
      </w:r>
      <w:r>
        <w:t xml:space="preserve"> </w:t>
      </w:r>
      <w:r w:rsidRPr="00105EE1">
        <w:t>Völker</w:t>
      </w:r>
      <w:r>
        <w:t xml:space="preserve"> </w:t>
      </w:r>
      <w:r w:rsidRPr="00105EE1">
        <w:t>verschlingende</w:t>
      </w:r>
      <w:r>
        <w:t xml:space="preserve"> </w:t>
      </w:r>
      <w:r w:rsidRPr="00105EE1">
        <w:t>Papstthum</w:t>
      </w:r>
      <w:r>
        <w:t xml:space="preserve"> </w:t>
      </w:r>
      <w:r w:rsidRPr="00105EE1">
        <w:t>zu</w:t>
      </w:r>
      <w:r>
        <w:t xml:space="preserve"> </w:t>
      </w:r>
      <w:r w:rsidRPr="00105EE1">
        <w:t>stärken.</w:t>
      </w:r>
    </w:p>
    <w:p w14:paraId="0D991D42" w14:textId="77777777" w:rsidR="00B03BB9" w:rsidRPr="00105EE1" w:rsidRDefault="00B03BB9" w:rsidP="00B03BB9">
      <w:r w:rsidRPr="00105EE1">
        <w:t>Jahrhunderte</w:t>
      </w:r>
      <w:r>
        <w:t xml:space="preserve"> </w:t>
      </w:r>
      <w:r w:rsidRPr="00105EE1">
        <w:t>sehen</w:t>
      </w:r>
      <w:r>
        <w:t xml:space="preserve"> </w:t>
      </w:r>
      <w:r w:rsidRPr="00105EE1">
        <w:t>wir</w:t>
      </w:r>
      <w:r>
        <w:t xml:space="preserve"> </w:t>
      </w:r>
      <w:r w:rsidRPr="00105EE1">
        <w:t>nun</w:t>
      </w:r>
      <w:r>
        <w:t xml:space="preserve"> </w:t>
      </w:r>
      <w:r w:rsidRPr="00105EE1">
        <w:t>die</w:t>
      </w:r>
      <w:r>
        <w:t xml:space="preserve"> </w:t>
      </w:r>
      <w:r w:rsidRPr="00105EE1">
        <w:t>mährisch-böhmische</w:t>
      </w:r>
      <w:r>
        <w:t xml:space="preserve"> </w:t>
      </w:r>
      <w:r w:rsidRPr="00105EE1">
        <w:t>Kirche</w:t>
      </w:r>
      <w:r>
        <w:t xml:space="preserve"> </w:t>
      </w:r>
      <w:r w:rsidRPr="00105EE1">
        <w:t>in</w:t>
      </w:r>
      <w:r>
        <w:t xml:space="preserve"> </w:t>
      </w:r>
      <w:r w:rsidRPr="00105EE1">
        <w:t>diesem</w:t>
      </w:r>
      <w:r>
        <w:t xml:space="preserve"> </w:t>
      </w:r>
      <w:r w:rsidRPr="00105EE1">
        <w:t>Kampfe;</w:t>
      </w:r>
      <w:r>
        <w:t xml:space="preserve"> </w:t>
      </w:r>
      <w:r w:rsidRPr="00105EE1">
        <w:t>-</w:t>
      </w:r>
      <w:r>
        <w:t xml:space="preserve"> </w:t>
      </w:r>
      <w:r w:rsidRPr="00105EE1">
        <w:t>und</w:t>
      </w:r>
      <w:r>
        <w:t xml:space="preserve"> </w:t>
      </w:r>
      <w:r w:rsidRPr="00105EE1">
        <w:t>als</w:t>
      </w:r>
      <w:r>
        <w:t xml:space="preserve"> </w:t>
      </w:r>
      <w:r w:rsidRPr="00105EE1">
        <w:t>abermals</w:t>
      </w:r>
      <w:r>
        <w:t xml:space="preserve"> </w:t>
      </w:r>
      <w:r w:rsidRPr="00105EE1">
        <w:t>die</w:t>
      </w:r>
      <w:r>
        <w:t xml:space="preserve"> </w:t>
      </w:r>
      <w:r w:rsidRPr="00105EE1">
        <w:t>Nacht</w:t>
      </w:r>
      <w:r>
        <w:t xml:space="preserve"> </w:t>
      </w:r>
      <w:r w:rsidRPr="00105EE1">
        <w:t>hereinbrechen</w:t>
      </w:r>
      <w:r>
        <w:t xml:space="preserve"> </w:t>
      </w:r>
      <w:r w:rsidRPr="00105EE1">
        <w:t>wollte,</w:t>
      </w:r>
      <w:r>
        <w:t xml:space="preserve"> </w:t>
      </w:r>
      <w:r w:rsidRPr="00105EE1">
        <w:t>da</w:t>
      </w:r>
      <w:r>
        <w:t xml:space="preserve"> </w:t>
      </w:r>
      <w:r w:rsidRPr="00105EE1">
        <w:t>ging</w:t>
      </w:r>
      <w:r>
        <w:t xml:space="preserve"> </w:t>
      </w:r>
      <w:r w:rsidRPr="00105EE1">
        <w:t>ein</w:t>
      </w:r>
      <w:r>
        <w:t xml:space="preserve"> </w:t>
      </w:r>
      <w:r w:rsidRPr="00105EE1">
        <w:t>helles</w:t>
      </w:r>
      <w:r>
        <w:t xml:space="preserve"> </w:t>
      </w:r>
      <w:r w:rsidRPr="00105EE1">
        <w:t>Licht</w:t>
      </w:r>
      <w:r>
        <w:t xml:space="preserve"> </w:t>
      </w:r>
      <w:r w:rsidRPr="00105EE1">
        <w:t>in</w:t>
      </w:r>
      <w:r>
        <w:t xml:space="preserve"> </w:t>
      </w:r>
      <w:r w:rsidRPr="00105EE1">
        <w:t>Böhmen</w:t>
      </w:r>
      <w:r>
        <w:t xml:space="preserve"> </w:t>
      </w:r>
      <w:r w:rsidRPr="00105EE1">
        <w:t>auf</w:t>
      </w:r>
      <w:r>
        <w:t xml:space="preserve"> </w:t>
      </w:r>
      <w:r w:rsidRPr="00105EE1">
        <w:t>am</w:t>
      </w:r>
      <w:r>
        <w:t xml:space="preserve"> </w:t>
      </w:r>
      <w:r w:rsidRPr="00105EE1">
        <w:t>Abend</w:t>
      </w:r>
      <w:r>
        <w:t xml:space="preserve"> </w:t>
      </w:r>
      <w:r w:rsidRPr="00105EE1">
        <w:t>des</w:t>
      </w:r>
      <w:r>
        <w:t xml:space="preserve"> </w:t>
      </w:r>
      <w:r w:rsidRPr="00105EE1">
        <w:t>vierzehnten</w:t>
      </w:r>
      <w:r>
        <w:t xml:space="preserve"> </w:t>
      </w:r>
      <w:r w:rsidRPr="00105EE1">
        <w:t>Jahrhunderts;</w:t>
      </w:r>
      <w:r>
        <w:t xml:space="preserve"> </w:t>
      </w:r>
      <w:r w:rsidRPr="00105EE1">
        <w:t>es</w:t>
      </w:r>
      <w:r>
        <w:t xml:space="preserve"> </w:t>
      </w:r>
      <w:r w:rsidRPr="00105EE1">
        <w:t>traten</w:t>
      </w:r>
      <w:r>
        <w:t xml:space="preserve"> </w:t>
      </w:r>
      <w:r w:rsidRPr="00105EE1">
        <w:t>Zeugen</w:t>
      </w:r>
      <w:r>
        <w:t xml:space="preserve"> </w:t>
      </w:r>
      <w:r w:rsidRPr="00105EE1">
        <w:t>Gottes</w:t>
      </w:r>
      <w:r>
        <w:t xml:space="preserve"> </w:t>
      </w:r>
      <w:r w:rsidRPr="00105EE1">
        <w:t>auf,</w:t>
      </w:r>
      <w:r>
        <w:t xml:space="preserve"> </w:t>
      </w:r>
      <w:r w:rsidRPr="00105EE1">
        <w:t>namentlich</w:t>
      </w:r>
      <w:r>
        <w:t xml:space="preserve"> </w:t>
      </w:r>
      <w:r w:rsidRPr="00105EE1">
        <w:t>in</w:t>
      </w:r>
      <w:r>
        <w:t xml:space="preserve"> </w:t>
      </w:r>
      <w:r w:rsidRPr="00105EE1">
        <w:t>Böhmen</w:t>
      </w:r>
      <w:r>
        <w:t xml:space="preserve"> </w:t>
      </w:r>
      <w:r w:rsidRPr="00105EE1">
        <w:t>heilige</w:t>
      </w:r>
      <w:r>
        <w:t xml:space="preserve"> </w:t>
      </w:r>
      <w:r w:rsidRPr="00105EE1">
        <w:t>Männer,</w:t>
      </w:r>
      <w:r>
        <w:t xml:space="preserve"> </w:t>
      </w:r>
      <w:r w:rsidRPr="00105EE1">
        <w:t>-</w:t>
      </w:r>
      <w:r>
        <w:t xml:space="preserve"> </w:t>
      </w:r>
      <w:r w:rsidRPr="00105EE1">
        <w:t>Joh.</w:t>
      </w:r>
      <w:r>
        <w:t xml:space="preserve"> </w:t>
      </w:r>
      <w:r w:rsidRPr="00105EE1">
        <w:t>Milic,</w:t>
      </w:r>
      <w:r>
        <w:t xml:space="preserve"> </w:t>
      </w:r>
      <w:r w:rsidRPr="00105EE1">
        <w:t>Matthias</w:t>
      </w:r>
      <w:r>
        <w:t xml:space="preserve"> </w:t>
      </w:r>
      <w:r w:rsidRPr="00105EE1">
        <w:t>von</w:t>
      </w:r>
      <w:r>
        <w:t xml:space="preserve"> </w:t>
      </w:r>
      <w:proofErr w:type="spellStart"/>
      <w:r w:rsidRPr="00105EE1">
        <w:t>Janow</w:t>
      </w:r>
      <w:proofErr w:type="spellEnd"/>
      <w:r w:rsidRPr="00105EE1">
        <w:t>,</w:t>
      </w:r>
      <w:r>
        <w:t xml:space="preserve"> </w:t>
      </w:r>
      <w:r w:rsidRPr="00105EE1">
        <w:t>von</w:t>
      </w:r>
      <w:r>
        <w:t xml:space="preserve"> </w:t>
      </w:r>
      <w:r w:rsidRPr="00105EE1">
        <w:t>denen</w:t>
      </w:r>
      <w:r>
        <w:t xml:space="preserve"> </w:t>
      </w:r>
      <w:r w:rsidRPr="00105EE1">
        <w:t>weiter</w:t>
      </w:r>
      <w:r>
        <w:t xml:space="preserve"> </w:t>
      </w:r>
      <w:r w:rsidRPr="00105EE1">
        <w:t>unten</w:t>
      </w:r>
      <w:r>
        <w:t xml:space="preserve"> </w:t>
      </w:r>
      <w:r w:rsidRPr="00105EE1">
        <w:t>noch</w:t>
      </w:r>
      <w:r>
        <w:t xml:space="preserve"> </w:t>
      </w:r>
      <w:r w:rsidRPr="00105EE1">
        <w:t>die</w:t>
      </w:r>
      <w:r>
        <w:t xml:space="preserve"> </w:t>
      </w:r>
      <w:r w:rsidRPr="00105EE1">
        <w:t>Rede</w:t>
      </w:r>
      <w:r>
        <w:t xml:space="preserve"> </w:t>
      </w:r>
      <w:r w:rsidRPr="00105EE1">
        <w:t>sein</w:t>
      </w:r>
      <w:r>
        <w:t xml:space="preserve"> </w:t>
      </w:r>
      <w:r w:rsidRPr="00105EE1">
        <w:t>wird;</w:t>
      </w:r>
      <w:r>
        <w:t xml:space="preserve"> </w:t>
      </w:r>
      <w:r w:rsidRPr="00105EE1">
        <w:t>-</w:t>
      </w:r>
      <w:r>
        <w:t xml:space="preserve"> </w:t>
      </w:r>
      <w:r w:rsidRPr="00105EE1">
        <w:t>aber</w:t>
      </w:r>
      <w:r>
        <w:t xml:space="preserve"> </w:t>
      </w:r>
      <w:r w:rsidRPr="00105EE1">
        <w:t>auch</w:t>
      </w:r>
      <w:r>
        <w:t xml:space="preserve"> </w:t>
      </w:r>
      <w:r w:rsidRPr="00105EE1">
        <w:t>in</w:t>
      </w:r>
      <w:r>
        <w:t xml:space="preserve"> </w:t>
      </w:r>
      <w:r w:rsidRPr="00105EE1">
        <w:t>anderen</w:t>
      </w:r>
      <w:r>
        <w:t xml:space="preserve"> </w:t>
      </w:r>
      <w:r w:rsidRPr="00105EE1">
        <w:t>Ländern</w:t>
      </w:r>
      <w:r>
        <w:t xml:space="preserve"> </w:t>
      </w:r>
      <w:r w:rsidRPr="00105EE1">
        <w:t>scheint</w:t>
      </w:r>
      <w:r>
        <w:t xml:space="preserve"> </w:t>
      </w:r>
      <w:r w:rsidRPr="00105EE1">
        <w:t>der</w:t>
      </w:r>
      <w:r>
        <w:t xml:space="preserve"> </w:t>
      </w:r>
      <w:r w:rsidRPr="00105EE1">
        <w:t>Jammer</w:t>
      </w:r>
      <w:r>
        <w:t xml:space="preserve"> </w:t>
      </w:r>
      <w:r w:rsidRPr="00105EE1">
        <w:t>der</w:t>
      </w:r>
      <w:r>
        <w:t xml:space="preserve"> </w:t>
      </w:r>
      <w:r w:rsidRPr="00105EE1">
        <w:t>damaligen</w:t>
      </w:r>
      <w:r>
        <w:t xml:space="preserve"> </w:t>
      </w:r>
      <w:r w:rsidRPr="00105EE1">
        <w:t>Zeit</w:t>
      </w:r>
      <w:r>
        <w:t xml:space="preserve"> </w:t>
      </w:r>
      <w:r w:rsidRPr="00105EE1">
        <w:t>die</w:t>
      </w:r>
      <w:r>
        <w:t xml:space="preserve"> </w:t>
      </w:r>
      <w:r w:rsidRPr="00105EE1">
        <w:t>Herzen</w:t>
      </w:r>
      <w:r>
        <w:t xml:space="preserve"> </w:t>
      </w:r>
      <w:r w:rsidRPr="00105EE1">
        <w:t>für</w:t>
      </w:r>
      <w:r>
        <w:t xml:space="preserve"> </w:t>
      </w:r>
      <w:r w:rsidRPr="00105EE1">
        <w:t>die</w:t>
      </w:r>
      <w:r>
        <w:t xml:space="preserve"> </w:t>
      </w:r>
      <w:r w:rsidRPr="00105EE1">
        <w:t>Bußpredigt</w:t>
      </w:r>
      <w:r>
        <w:t xml:space="preserve"> </w:t>
      </w:r>
      <w:r w:rsidRPr="00105EE1">
        <w:t>empfänglicher</w:t>
      </w:r>
      <w:r>
        <w:t xml:space="preserve"> </w:t>
      </w:r>
      <w:r w:rsidRPr="00105EE1">
        <w:t>gemacht</w:t>
      </w:r>
      <w:r>
        <w:t xml:space="preserve"> </w:t>
      </w:r>
      <w:r w:rsidRPr="00105EE1">
        <w:t>zu</w:t>
      </w:r>
      <w:r>
        <w:t xml:space="preserve"> </w:t>
      </w:r>
      <w:r w:rsidRPr="00105EE1">
        <w:t>haben.</w:t>
      </w:r>
      <w:r>
        <w:t xml:space="preserve"> </w:t>
      </w:r>
      <w:r w:rsidRPr="00105EE1">
        <w:t>–</w:t>
      </w:r>
      <w:r>
        <w:t xml:space="preserve"> </w:t>
      </w:r>
      <w:r w:rsidRPr="00105EE1">
        <w:t>Die</w:t>
      </w:r>
      <w:r>
        <w:t xml:space="preserve"> </w:t>
      </w:r>
      <w:r w:rsidRPr="00105EE1">
        <w:t>Seufzer</w:t>
      </w:r>
      <w:r>
        <w:t xml:space="preserve"> </w:t>
      </w:r>
      <w:r w:rsidRPr="00105EE1">
        <w:t>nach</w:t>
      </w:r>
      <w:r>
        <w:t xml:space="preserve"> </w:t>
      </w:r>
      <w:r w:rsidRPr="00105EE1">
        <w:t>Erlösung</w:t>
      </w:r>
      <w:r>
        <w:t xml:space="preserve"> </w:t>
      </w:r>
      <w:r w:rsidRPr="00105EE1">
        <w:t>hört</w:t>
      </w:r>
      <w:r>
        <w:t xml:space="preserve"> </w:t>
      </w:r>
      <w:r w:rsidRPr="00105EE1">
        <w:t>man</w:t>
      </w:r>
      <w:r>
        <w:t xml:space="preserve"> </w:t>
      </w:r>
      <w:r w:rsidRPr="00105EE1">
        <w:t>deutlich</w:t>
      </w:r>
      <w:r>
        <w:t xml:space="preserve"> </w:t>
      </w:r>
      <w:r w:rsidRPr="00105EE1">
        <w:t>in</w:t>
      </w:r>
      <w:r>
        <w:t xml:space="preserve"> </w:t>
      </w:r>
      <w:r w:rsidRPr="00105EE1">
        <w:t>den</w:t>
      </w:r>
      <w:r>
        <w:t xml:space="preserve"> </w:t>
      </w:r>
      <w:r w:rsidRPr="00105EE1">
        <w:t>Klagegesängen,</w:t>
      </w:r>
      <w:r>
        <w:t xml:space="preserve"> </w:t>
      </w:r>
      <w:r w:rsidRPr="00105EE1">
        <w:t>in</w:t>
      </w:r>
      <w:r>
        <w:t xml:space="preserve"> </w:t>
      </w:r>
      <w:r w:rsidRPr="00105EE1">
        <w:t>den</w:t>
      </w:r>
      <w:r>
        <w:t xml:space="preserve"> </w:t>
      </w:r>
      <w:r w:rsidRPr="00105EE1">
        <w:t>Bußliedern</w:t>
      </w:r>
      <w:r>
        <w:t xml:space="preserve"> </w:t>
      </w:r>
      <w:r w:rsidRPr="00105EE1">
        <w:t>der</w:t>
      </w:r>
      <w:r>
        <w:t xml:space="preserve"> </w:t>
      </w:r>
      <w:r w:rsidRPr="00105EE1">
        <w:t>Geißler-Gesellschaften,</w:t>
      </w:r>
      <w:r>
        <w:t xml:space="preserve"> </w:t>
      </w:r>
      <w:r w:rsidRPr="00105EE1">
        <w:t>die</w:t>
      </w:r>
      <w:r>
        <w:t xml:space="preserve"> </w:t>
      </w:r>
      <w:r w:rsidRPr="00105EE1">
        <w:t>in</w:t>
      </w:r>
      <w:r>
        <w:t xml:space="preserve"> </w:t>
      </w:r>
      <w:r w:rsidRPr="00105EE1">
        <w:t>Folge</w:t>
      </w:r>
      <w:r>
        <w:t xml:space="preserve"> </w:t>
      </w:r>
      <w:r w:rsidRPr="00105EE1">
        <w:t>des</w:t>
      </w:r>
      <w:r>
        <w:t xml:space="preserve"> </w:t>
      </w:r>
      <w:r w:rsidRPr="00105EE1">
        <w:t>schauerlichen</w:t>
      </w:r>
      <w:r>
        <w:t xml:space="preserve"> </w:t>
      </w:r>
      <w:r w:rsidRPr="00105EE1">
        <w:t>Gottesgerichts,</w:t>
      </w:r>
      <w:r>
        <w:t xml:space="preserve"> </w:t>
      </w:r>
      <w:r w:rsidRPr="00105EE1">
        <w:t>des</w:t>
      </w:r>
      <w:r>
        <w:t xml:space="preserve"> </w:t>
      </w:r>
      <w:r w:rsidRPr="00105EE1">
        <w:t>schwarzen</w:t>
      </w:r>
      <w:r>
        <w:t xml:space="preserve"> </w:t>
      </w:r>
      <w:r w:rsidRPr="00105EE1">
        <w:t>Todes</w:t>
      </w:r>
      <w:r>
        <w:t xml:space="preserve"> </w:t>
      </w:r>
      <w:r w:rsidRPr="00105EE1">
        <w:t>entstanden</w:t>
      </w:r>
      <w:r>
        <w:t xml:space="preserve"> </w:t>
      </w:r>
      <w:r w:rsidRPr="00105EE1">
        <w:t>waren.</w:t>
      </w:r>
      <w:r>
        <w:t xml:space="preserve"> </w:t>
      </w:r>
      <w:r w:rsidRPr="00105EE1">
        <w:t>–</w:t>
      </w:r>
      <w:r>
        <w:t xml:space="preserve"> </w:t>
      </w:r>
      <w:r w:rsidRPr="00105EE1">
        <w:t>Die</w:t>
      </w:r>
      <w:r>
        <w:t xml:space="preserve"> </w:t>
      </w:r>
      <w:r w:rsidRPr="00105EE1">
        <w:t>Herrlichkeit</w:t>
      </w:r>
      <w:r>
        <w:t xml:space="preserve"> </w:t>
      </w:r>
      <w:r w:rsidRPr="00105EE1">
        <w:t>des</w:t>
      </w:r>
      <w:r>
        <w:t xml:space="preserve"> </w:t>
      </w:r>
      <w:r w:rsidRPr="00105EE1">
        <w:t>Mittelalters</w:t>
      </w:r>
      <w:r>
        <w:t xml:space="preserve"> </w:t>
      </w:r>
      <w:r w:rsidRPr="00105EE1">
        <w:t>ging</w:t>
      </w:r>
      <w:r>
        <w:t xml:space="preserve"> </w:t>
      </w:r>
      <w:r w:rsidRPr="00105EE1">
        <w:t>zu</w:t>
      </w:r>
      <w:r>
        <w:t xml:space="preserve"> </w:t>
      </w:r>
      <w:r w:rsidRPr="00105EE1">
        <w:t>Ende;</w:t>
      </w:r>
      <w:r>
        <w:t xml:space="preserve"> </w:t>
      </w:r>
      <w:r w:rsidRPr="00105EE1">
        <w:t>Alle</w:t>
      </w:r>
      <w:r>
        <w:t xml:space="preserve"> </w:t>
      </w:r>
      <w:r w:rsidRPr="00105EE1">
        <w:t>kündigte</w:t>
      </w:r>
      <w:r>
        <w:t xml:space="preserve"> </w:t>
      </w:r>
      <w:r w:rsidRPr="00105EE1">
        <w:t>das</w:t>
      </w:r>
      <w:r>
        <w:t xml:space="preserve"> </w:t>
      </w:r>
      <w:r w:rsidRPr="00105EE1">
        <w:t>Herannahen</w:t>
      </w:r>
      <w:r>
        <w:t xml:space="preserve"> </w:t>
      </w:r>
      <w:r w:rsidRPr="00105EE1">
        <w:t>einer</w:t>
      </w:r>
      <w:r>
        <w:t xml:space="preserve"> </w:t>
      </w:r>
      <w:r w:rsidRPr="00105EE1">
        <w:t>neuen</w:t>
      </w:r>
      <w:r>
        <w:t xml:space="preserve"> </w:t>
      </w:r>
      <w:r w:rsidRPr="00105EE1">
        <w:t>Zeit</w:t>
      </w:r>
      <w:r>
        <w:t xml:space="preserve"> </w:t>
      </w:r>
      <w:r w:rsidRPr="00105EE1">
        <w:t>an,</w:t>
      </w:r>
      <w:r>
        <w:t xml:space="preserve"> </w:t>
      </w:r>
      <w:r w:rsidRPr="00105EE1">
        <w:t>-</w:t>
      </w:r>
      <w:r>
        <w:t xml:space="preserve"> </w:t>
      </w:r>
      <w:r w:rsidRPr="00105EE1">
        <w:t>das</w:t>
      </w:r>
      <w:r>
        <w:t xml:space="preserve"> </w:t>
      </w:r>
      <w:r w:rsidRPr="00105EE1">
        <w:t>bürgerliche,</w:t>
      </w:r>
      <w:r>
        <w:t xml:space="preserve"> </w:t>
      </w:r>
      <w:r w:rsidRPr="00105EE1">
        <w:t>das</w:t>
      </w:r>
      <w:r>
        <w:t xml:space="preserve"> </w:t>
      </w:r>
      <w:r w:rsidRPr="00105EE1">
        <w:t>staatliche,</w:t>
      </w:r>
      <w:r>
        <w:t xml:space="preserve"> </w:t>
      </w:r>
      <w:r w:rsidRPr="00105EE1">
        <w:t>das</w:t>
      </w:r>
      <w:r>
        <w:t xml:space="preserve"> </w:t>
      </w:r>
      <w:r w:rsidRPr="00105EE1">
        <w:t>kirchliche</w:t>
      </w:r>
      <w:r>
        <w:t xml:space="preserve"> </w:t>
      </w:r>
      <w:r w:rsidRPr="00105EE1">
        <w:t>Leben</w:t>
      </w:r>
      <w:r>
        <w:t xml:space="preserve"> </w:t>
      </w:r>
      <w:r w:rsidRPr="00105EE1">
        <w:t>riß</w:t>
      </w:r>
      <w:r>
        <w:t xml:space="preserve"> </w:t>
      </w:r>
      <w:r w:rsidRPr="00105EE1">
        <w:t>sich</w:t>
      </w:r>
      <w:r>
        <w:t xml:space="preserve"> </w:t>
      </w:r>
      <w:r w:rsidRPr="00105EE1">
        <w:t>aus</w:t>
      </w:r>
      <w:r>
        <w:t xml:space="preserve"> </w:t>
      </w:r>
      <w:r w:rsidRPr="00105EE1">
        <w:t>seinen</w:t>
      </w:r>
      <w:r>
        <w:t xml:space="preserve"> </w:t>
      </w:r>
      <w:r w:rsidRPr="00105EE1">
        <w:t>bisherigen</w:t>
      </w:r>
      <w:r>
        <w:t xml:space="preserve"> </w:t>
      </w:r>
      <w:r w:rsidRPr="00105EE1">
        <w:t>Fugen</w:t>
      </w:r>
      <w:r>
        <w:t xml:space="preserve"> </w:t>
      </w:r>
      <w:r w:rsidRPr="00105EE1">
        <w:t>heraus:</w:t>
      </w:r>
      <w:r>
        <w:t xml:space="preserve"> </w:t>
      </w:r>
      <w:r w:rsidRPr="00105EE1">
        <w:t>an</w:t>
      </w:r>
      <w:r>
        <w:t xml:space="preserve"> </w:t>
      </w:r>
      <w:r w:rsidRPr="00105EE1">
        <w:t>die</w:t>
      </w:r>
      <w:r>
        <w:t xml:space="preserve"> </w:t>
      </w:r>
      <w:r w:rsidRPr="00105EE1">
        <w:t>Stelle</w:t>
      </w:r>
      <w:r>
        <w:t xml:space="preserve"> </w:t>
      </w:r>
      <w:r w:rsidRPr="00105EE1">
        <w:t>der</w:t>
      </w:r>
      <w:r>
        <w:t xml:space="preserve"> </w:t>
      </w:r>
      <w:r w:rsidRPr="00105EE1">
        <w:t>von</w:t>
      </w:r>
      <w:r>
        <w:t xml:space="preserve"> </w:t>
      </w:r>
      <w:r w:rsidRPr="00105EE1">
        <w:t>einer</w:t>
      </w:r>
      <w:r>
        <w:t xml:space="preserve"> </w:t>
      </w:r>
      <w:r w:rsidRPr="00105EE1">
        <w:t>seltsamen</w:t>
      </w:r>
      <w:r>
        <w:t xml:space="preserve"> </w:t>
      </w:r>
      <w:r w:rsidRPr="00105EE1">
        <w:t>Schwärmerei</w:t>
      </w:r>
      <w:r>
        <w:t xml:space="preserve"> </w:t>
      </w:r>
      <w:r w:rsidRPr="00105EE1">
        <w:t>diktierten</w:t>
      </w:r>
      <w:r>
        <w:t xml:space="preserve"> </w:t>
      </w:r>
      <w:r w:rsidRPr="00105EE1">
        <w:t>Kreuzzüge,</w:t>
      </w:r>
      <w:r>
        <w:t xml:space="preserve"> </w:t>
      </w:r>
      <w:r w:rsidRPr="00105EE1">
        <w:t>-</w:t>
      </w:r>
      <w:r>
        <w:t xml:space="preserve"> </w:t>
      </w:r>
      <w:r w:rsidRPr="00105EE1">
        <w:t>einer</w:t>
      </w:r>
      <w:r>
        <w:t xml:space="preserve"> </w:t>
      </w:r>
      <w:r w:rsidRPr="00105EE1">
        <w:t>Schwärmerei,</w:t>
      </w:r>
      <w:r>
        <w:t xml:space="preserve"> </w:t>
      </w:r>
      <w:r w:rsidRPr="00105EE1">
        <w:t>der</w:t>
      </w:r>
      <w:r>
        <w:t xml:space="preserve"> </w:t>
      </w:r>
      <w:r w:rsidRPr="00105EE1">
        <w:t>auch</w:t>
      </w:r>
      <w:r>
        <w:t xml:space="preserve"> </w:t>
      </w:r>
      <w:r w:rsidRPr="00105EE1">
        <w:t>der</w:t>
      </w:r>
      <w:r>
        <w:t xml:space="preserve"> </w:t>
      </w:r>
      <w:r w:rsidRPr="00105EE1">
        <w:t>heilige</w:t>
      </w:r>
      <w:r>
        <w:t xml:space="preserve"> </w:t>
      </w:r>
      <w:r w:rsidRPr="00105EE1">
        <w:t>Bernhard</w:t>
      </w:r>
      <w:r>
        <w:t xml:space="preserve"> </w:t>
      </w:r>
      <w:r w:rsidRPr="00105EE1">
        <w:t>und</w:t>
      </w:r>
      <w:r>
        <w:t xml:space="preserve"> </w:t>
      </w:r>
      <w:r w:rsidRPr="00105EE1">
        <w:t>der</w:t>
      </w:r>
      <w:r>
        <w:t xml:space="preserve"> </w:t>
      </w:r>
      <w:r w:rsidRPr="00105EE1">
        <w:t>heilige</w:t>
      </w:r>
      <w:r>
        <w:t xml:space="preserve"> </w:t>
      </w:r>
      <w:r w:rsidRPr="00105EE1">
        <w:t>Ludwig</w:t>
      </w:r>
      <w:r>
        <w:t xml:space="preserve"> </w:t>
      </w:r>
      <w:r w:rsidRPr="00105EE1">
        <w:t>(König</w:t>
      </w:r>
      <w:r>
        <w:t xml:space="preserve"> </w:t>
      </w:r>
      <w:r w:rsidRPr="00105EE1">
        <w:t>von</w:t>
      </w:r>
      <w:r>
        <w:t xml:space="preserve"> </w:t>
      </w:r>
      <w:r w:rsidRPr="00105EE1">
        <w:t>Frankreich)</w:t>
      </w:r>
      <w:r>
        <w:t xml:space="preserve"> </w:t>
      </w:r>
      <w:r w:rsidRPr="00105EE1">
        <w:t>ihre</w:t>
      </w:r>
      <w:r>
        <w:t xml:space="preserve"> </w:t>
      </w:r>
      <w:r w:rsidRPr="00105EE1">
        <w:t>Huldigung</w:t>
      </w:r>
      <w:r>
        <w:t xml:space="preserve"> </w:t>
      </w:r>
      <w:r w:rsidRPr="00105EE1">
        <w:t>brachten,</w:t>
      </w:r>
      <w:r>
        <w:t xml:space="preserve"> </w:t>
      </w:r>
      <w:r w:rsidRPr="00105EE1">
        <w:t>-</w:t>
      </w:r>
      <w:r>
        <w:t xml:space="preserve"> </w:t>
      </w:r>
      <w:r w:rsidRPr="00105EE1">
        <w:t>so</w:t>
      </w:r>
      <w:r>
        <w:t xml:space="preserve"> </w:t>
      </w:r>
      <w:r w:rsidRPr="00105EE1">
        <w:t>wie</w:t>
      </w:r>
      <w:r>
        <w:t xml:space="preserve"> </w:t>
      </w:r>
      <w:r w:rsidRPr="00105EE1">
        <w:t>überhaupt</w:t>
      </w:r>
      <w:r>
        <w:t xml:space="preserve"> </w:t>
      </w:r>
      <w:r w:rsidRPr="00105EE1">
        <w:t>an</w:t>
      </w:r>
      <w:r>
        <w:t xml:space="preserve"> </w:t>
      </w:r>
      <w:r w:rsidRPr="00105EE1">
        <w:t>die</w:t>
      </w:r>
      <w:r>
        <w:t xml:space="preserve"> </w:t>
      </w:r>
      <w:r w:rsidRPr="00105EE1">
        <w:t>Stelle</w:t>
      </w:r>
      <w:r>
        <w:t xml:space="preserve"> </w:t>
      </w:r>
      <w:r w:rsidRPr="00105EE1">
        <w:t>des</w:t>
      </w:r>
      <w:r>
        <w:t xml:space="preserve"> </w:t>
      </w:r>
      <w:r w:rsidRPr="00105EE1">
        <w:t>in</w:t>
      </w:r>
      <w:r>
        <w:t xml:space="preserve"> </w:t>
      </w:r>
      <w:r w:rsidRPr="00105EE1">
        <w:t>allerlei</w:t>
      </w:r>
      <w:r>
        <w:t xml:space="preserve"> </w:t>
      </w:r>
      <w:r w:rsidRPr="00105EE1">
        <w:t>Spielerei</w:t>
      </w:r>
      <w:r>
        <w:t xml:space="preserve"> </w:t>
      </w:r>
      <w:r w:rsidRPr="00105EE1">
        <w:t>sich</w:t>
      </w:r>
      <w:r>
        <w:t xml:space="preserve"> </w:t>
      </w:r>
      <w:r w:rsidRPr="00105EE1">
        <w:t>verlierenden</w:t>
      </w:r>
      <w:r>
        <w:t xml:space="preserve"> </w:t>
      </w:r>
      <w:r w:rsidRPr="00105EE1">
        <w:t>Ritterthums</w:t>
      </w:r>
      <w:r>
        <w:t xml:space="preserve"> </w:t>
      </w:r>
      <w:r w:rsidRPr="00105EE1">
        <w:t>mit</w:t>
      </w:r>
      <w:r>
        <w:t xml:space="preserve"> </w:t>
      </w:r>
      <w:r w:rsidRPr="00105EE1">
        <w:t>seinen</w:t>
      </w:r>
      <w:r>
        <w:t xml:space="preserve"> </w:t>
      </w:r>
      <w:r w:rsidRPr="00105EE1">
        <w:t>zwecklosen</w:t>
      </w:r>
      <w:r>
        <w:t xml:space="preserve"> </w:t>
      </w:r>
      <w:r w:rsidRPr="00105EE1">
        <w:t>und</w:t>
      </w:r>
      <w:r>
        <w:t xml:space="preserve"> </w:t>
      </w:r>
      <w:r w:rsidRPr="00105EE1">
        <w:t>phantastischen</w:t>
      </w:r>
      <w:r>
        <w:t xml:space="preserve"> </w:t>
      </w:r>
      <w:r w:rsidRPr="00105EE1">
        <w:t>Abenteuern,</w:t>
      </w:r>
      <w:r>
        <w:t xml:space="preserve"> </w:t>
      </w:r>
      <w:r w:rsidRPr="00105EE1">
        <w:t>traten</w:t>
      </w:r>
      <w:r>
        <w:t xml:space="preserve"> </w:t>
      </w:r>
      <w:r w:rsidRPr="00105EE1">
        <w:t>jetzt</w:t>
      </w:r>
      <w:r>
        <w:t xml:space="preserve"> </w:t>
      </w:r>
      <w:r w:rsidRPr="00105EE1">
        <w:t>die</w:t>
      </w:r>
      <w:r>
        <w:t xml:space="preserve"> </w:t>
      </w:r>
      <w:r w:rsidRPr="00105EE1">
        <w:t>ernsten</w:t>
      </w:r>
      <w:r>
        <w:t xml:space="preserve"> </w:t>
      </w:r>
      <w:r w:rsidRPr="00105EE1">
        <w:t>Kämpfe</w:t>
      </w:r>
      <w:r>
        <w:t xml:space="preserve"> </w:t>
      </w:r>
      <w:r w:rsidRPr="00105EE1">
        <w:t>ganzer</w:t>
      </w:r>
      <w:r>
        <w:t xml:space="preserve"> </w:t>
      </w:r>
      <w:r w:rsidRPr="00105EE1">
        <w:t>Völker</w:t>
      </w:r>
      <w:r>
        <w:t xml:space="preserve"> </w:t>
      </w:r>
      <w:r w:rsidRPr="00105EE1">
        <w:t>auf</w:t>
      </w:r>
      <w:r>
        <w:t xml:space="preserve"> </w:t>
      </w:r>
      <w:r w:rsidRPr="00105EE1">
        <w:t>Leben</w:t>
      </w:r>
      <w:r>
        <w:t xml:space="preserve"> </w:t>
      </w:r>
      <w:r w:rsidRPr="00105EE1">
        <w:t>und</w:t>
      </w:r>
      <w:r>
        <w:t xml:space="preserve"> </w:t>
      </w:r>
      <w:r w:rsidRPr="00105EE1">
        <w:t>Tod,</w:t>
      </w:r>
      <w:r>
        <w:t xml:space="preserve"> </w:t>
      </w:r>
      <w:r w:rsidRPr="00105EE1">
        <w:t>wie</w:t>
      </w:r>
      <w:r>
        <w:t xml:space="preserve"> </w:t>
      </w:r>
      <w:r w:rsidRPr="00105EE1">
        <w:t>z.B.</w:t>
      </w:r>
      <w:r>
        <w:t xml:space="preserve"> </w:t>
      </w:r>
      <w:r w:rsidRPr="00105EE1">
        <w:t>zwischen</w:t>
      </w:r>
      <w:r>
        <w:t xml:space="preserve"> </w:t>
      </w:r>
      <w:r w:rsidRPr="00105EE1">
        <w:t>Frankreich</w:t>
      </w:r>
      <w:r>
        <w:t xml:space="preserve"> </w:t>
      </w:r>
      <w:r w:rsidRPr="00105EE1">
        <w:t>und</w:t>
      </w:r>
      <w:r>
        <w:t xml:space="preserve"> </w:t>
      </w:r>
      <w:r w:rsidRPr="00105EE1">
        <w:t>England,</w:t>
      </w:r>
      <w:r>
        <w:t xml:space="preserve"> </w:t>
      </w:r>
      <w:r w:rsidRPr="00105EE1">
        <w:t>zwischen</w:t>
      </w:r>
      <w:r>
        <w:t xml:space="preserve"> </w:t>
      </w:r>
      <w:r w:rsidRPr="00105EE1">
        <w:t>den</w:t>
      </w:r>
      <w:r>
        <w:t xml:space="preserve"> </w:t>
      </w:r>
      <w:r w:rsidRPr="00105EE1">
        <w:t>Schweizern</w:t>
      </w:r>
      <w:r>
        <w:t xml:space="preserve"> </w:t>
      </w:r>
      <w:r w:rsidRPr="00105EE1">
        <w:t>und</w:t>
      </w:r>
      <w:r>
        <w:t xml:space="preserve"> </w:t>
      </w:r>
      <w:r w:rsidRPr="00105EE1">
        <w:t>Oestreich,</w:t>
      </w:r>
      <w:r>
        <w:t xml:space="preserve"> </w:t>
      </w:r>
      <w:r w:rsidRPr="00105EE1">
        <w:t>-</w:t>
      </w:r>
      <w:r>
        <w:t xml:space="preserve"> </w:t>
      </w:r>
      <w:r w:rsidRPr="00105EE1">
        <w:t>die</w:t>
      </w:r>
      <w:r>
        <w:t xml:space="preserve"> </w:t>
      </w:r>
      <w:r w:rsidRPr="00105EE1">
        <w:t>Kämpfe</w:t>
      </w:r>
      <w:r>
        <w:t xml:space="preserve"> </w:t>
      </w:r>
      <w:r w:rsidRPr="00105EE1">
        <w:t>im</w:t>
      </w:r>
      <w:r>
        <w:t xml:space="preserve"> </w:t>
      </w:r>
      <w:r w:rsidRPr="00105EE1">
        <w:t>Norden</w:t>
      </w:r>
      <w:r>
        <w:t xml:space="preserve"> </w:t>
      </w:r>
      <w:r w:rsidRPr="00105EE1">
        <w:t>und</w:t>
      </w:r>
      <w:r>
        <w:t xml:space="preserve"> </w:t>
      </w:r>
      <w:r w:rsidRPr="00105EE1">
        <w:t>Südosten</w:t>
      </w:r>
      <w:r>
        <w:t xml:space="preserve"> </w:t>
      </w:r>
      <w:r w:rsidRPr="00105EE1">
        <w:t>Europas.</w:t>
      </w:r>
      <w:r>
        <w:t xml:space="preserve"> </w:t>
      </w:r>
      <w:r w:rsidRPr="00105EE1">
        <w:t>–</w:t>
      </w:r>
      <w:r>
        <w:t xml:space="preserve"> </w:t>
      </w:r>
      <w:r w:rsidRPr="00105EE1">
        <w:t>Die</w:t>
      </w:r>
      <w:r>
        <w:t xml:space="preserve"> </w:t>
      </w:r>
      <w:r w:rsidRPr="00105EE1">
        <w:t>Deutschen</w:t>
      </w:r>
      <w:r>
        <w:t xml:space="preserve"> </w:t>
      </w:r>
      <w:r w:rsidRPr="00105EE1">
        <w:t>Kaiser</w:t>
      </w:r>
      <w:r>
        <w:t xml:space="preserve"> </w:t>
      </w:r>
      <w:r w:rsidRPr="00105EE1">
        <w:t>hatten</w:t>
      </w:r>
      <w:r>
        <w:t xml:space="preserve"> </w:t>
      </w:r>
      <w:r w:rsidRPr="00105EE1">
        <w:t>nach</w:t>
      </w:r>
      <w:r>
        <w:t xml:space="preserve"> </w:t>
      </w:r>
      <w:r w:rsidRPr="00105EE1">
        <w:t>Heinrich</w:t>
      </w:r>
      <w:r>
        <w:t xml:space="preserve"> </w:t>
      </w:r>
      <w:r w:rsidRPr="00105EE1">
        <w:t>VII.</w:t>
      </w:r>
      <w:r>
        <w:t xml:space="preserve"> </w:t>
      </w:r>
      <w:r w:rsidRPr="00105EE1">
        <w:t>die</w:t>
      </w:r>
      <w:r>
        <w:t xml:space="preserve"> </w:t>
      </w:r>
      <w:proofErr w:type="spellStart"/>
      <w:r w:rsidRPr="00105EE1">
        <w:t>frühern</w:t>
      </w:r>
      <w:proofErr w:type="spellEnd"/>
      <w:r>
        <w:t xml:space="preserve"> </w:t>
      </w:r>
      <w:r w:rsidRPr="00105EE1">
        <w:t>Römerzüge</w:t>
      </w:r>
      <w:r>
        <w:t xml:space="preserve"> </w:t>
      </w:r>
      <w:r w:rsidRPr="00105EE1">
        <w:t>fast</w:t>
      </w:r>
      <w:r>
        <w:t xml:space="preserve"> </w:t>
      </w:r>
      <w:r w:rsidRPr="00105EE1">
        <w:t>eingestellt,</w:t>
      </w:r>
      <w:r>
        <w:t xml:space="preserve"> </w:t>
      </w:r>
      <w:r w:rsidRPr="00105EE1">
        <w:t>und</w:t>
      </w:r>
      <w:r>
        <w:t xml:space="preserve"> </w:t>
      </w:r>
      <w:r w:rsidRPr="00105EE1">
        <w:t>begehrten</w:t>
      </w:r>
      <w:r>
        <w:t xml:space="preserve"> </w:t>
      </w:r>
      <w:r w:rsidRPr="00105EE1">
        <w:t>nicht</w:t>
      </w:r>
      <w:r>
        <w:t xml:space="preserve"> </w:t>
      </w:r>
      <w:r w:rsidRPr="00105EE1">
        <w:t>mehr</w:t>
      </w:r>
      <w:r>
        <w:t xml:space="preserve"> </w:t>
      </w:r>
      <w:r w:rsidRPr="00105EE1">
        <w:t>so</w:t>
      </w:r>
      <w:r>
        <w:t xml:space="preserve"> </w:t>
      </w:r>
      <w:r w:rsidRPr="00105EE1">
        <w:t>gar</w:t>
      </w:r>
      <w:r>
        <w:t xml:space="preserve"> </w:t>
      </w:r>
      <w:r w:rsidRPr="00105EE1">
        <w:t>eifrig</w:t>
      </w:r>
      <w:r>
        <w:t xml:space="preserve"> </w:t>
      </w:r>
      <w:r w:rsidRPr="00105EE1">
        <w:t>mit</w:t>
      </w:r>
      <w:r>
        <w:t xml:space="preserve"> </w:t>
      </w:r>
      <w:r w:rsidRPr="00105EE1">
        <w:t>Drangabe</w:t>
      </w:r>
      <w:r>
        <w:t xml:space="preserve"> </w:t>
      </w:r>
      <w:r w:rsidRPr="00105EE1">
        <w:t>der</w:t>
      </w:r>
      <w:r>
        <w:t xml:space="preserve"> </w:t>
      </w:r>
      <w:r w:rsidRPr="00105EE1">
        <w:t>besten</w:t>
      </w:r>
      <w:r>
        <w:t xml:space="preserve"> </w:t>
      </w:r>
      <w:r w:rsidRPr="00105EE1">
        <w:t>Kräfte</w:t>
      </w:r>
      <w:r>
        <w:t xml:space="preserve"> </w:t>
      </w:r>
      <w:r w:rsidRPr="00105EE1">
        <w:t>ihres</w:t>
      </w:r>
      <w:r>
        <w:t xml:space="preserve"> </w:t>
      </w:r>
      <w:r w:rsidRPr="00105EE1">
        <w:t>Volkes,</w:t>
      </w:r>
      <w:r>
        <w:t xml:space="preserve"> </w:t>
      </w:r>
      <w:r w:rsidRPr="00105EE1">
        <w:t>-</w:t>
      </w:r>
      <w:r>
        <w:t xml:space="preserve"> </w:t>
      </w:r>
      <w:r w:rsidRPr="00105EE1">
        <w:t>jenseits</w:t>
      </w:r>
      <w:r>
        <w:t xml:space="preserve"> </w:t>
      </w:r>
      <w:r w:rsidRPr="00105EE1">
        <w:t>der</w:t>
      </w:r>
      <w:r>
        <w:t xml:space="preserve"> </w:t>
      </w:r>
      <w:r w:rsidRPr="00105EE1">
        <w:t>Alpen</w:t>
      </w:r>
      <w:r>
        <w:t xml:space="preserve"> </w:t>
      </w:r>
      <w:r w:rsidRPr="00105EE1">
        <w:t>vom</w:t>
      </w:r>
      <w:r>
        <w:t xml:space="preserve"> </w:t>
      </w:r>
      <w:r w:rsidRPr="00105EE1">
        <w:t>Papste</w:t>
      </w:r>
      <w:r>
        <w:t xml:space="preserve"> </w:t>
      </w:r>
      <w:r w:rsidRPr="00105EE1">
        <w:t>in</w:t>
      </w:r>
      <w:r>
        <w:t xml:space="preserve"> </w:t>
      </w:r>
      <w:r w:rsidRPr="00105EE1">
        <w:t>Rom</w:t>
      </w:r>
      <w:r>
        <w:t xml:space="preserve"> </w:t>
      </w:r>
      <w:r w:rsidRPr="00105EE1">
        <w:t>über</w:t>
      </w:r>
      <w:r>
        <w:t xml:space="preserve"> </w:t>
      </w:r>
      <w:r w:rsidRPr="00105EE1">
        <w:t>ihre</w:t>
      </w:r>
      <w:r>
        <w:t xml:space="preserve"> </w:t>
      </w:r>
      <w:r w:rsidRPr="00105EE1">
        <w:t>Krone</w:t>
      </w:r>
      <w:r>
        <w:t xml:space="preserve"> </w:t>
      </w:r>
      <w:r w:rsidRPr="00105EE1">
        <w:t>eine</w:t>
      </w:r>
      <w:r>
        <w:t xml:space="preserve"> </w:t>
      </w:r>
      <w:r w:rsidRPr="00105EE1">
        <w:t>Weihe</w:t>
      </w:r>
      <w:r>
        <w:t xml:space="preserve"> </w:t>
      </w:r>
      <w:r w:rsidRPr="00105EE1">
        <w:t>sprechen</w:t>
      </w:r>
      <w:r>
        <w:t xml:space="preserve"> </w:t>
      </w:r>
      <w:r w:rsidRPr="00105EE1">
        <w:t>zu</w:t>
      </w:r>
      <w:r>
        <w:t xml:space="preserve"> </w:t>
      </w:r>
      <w:r w:rsidRPr="00105EE1">
        <w:t>lassen,</w:t>
      </w:r>
      <w:r>
        <w:t xml:space="preserve"> </w:t>
      </w:r>
      <w:r w:rsidRPr="00105EE1">
        <w:t>die</w:t>
      </w:r>
      <w:r>
        <w:t xml:space="preserve"> </w:t>
      </w:r>
      <w:r w:rsidRPr="00105EE1">
        <w:t>viel</w:t>
      </w:r>
      <w:r>
        <w:t xml:space="preserve"> </w:t>
      </w:r>
      <w:r w:rsidRPr="00105EE1">
        <w:t>von</w:t>
      </w:r>
      <w:r>
        <w:t xml:space="preserve"> </w:t>
      </w:r>
      <w:r w:rsidRPr="00105EE1">
        <w:t>ihrem</w:t>
      </w:r>
      <w:r>
        <w:t xml:space="preserve"> </w:t>
      </w:r>
      <w:r w:rsidRPr="00105EE1">
        <w:t>Nimbus</w:t>
      </w:r>
      <w:r>
        <w:t xml:space="preserve"> </w:t>
      </w:r>
      <w:r w:rsidRPr="00105EE1">
        <w:t>verloren</w:t>
      </w:r>
      <w:r>
        <w:t xml:space="preserve"> </w:t>
      </w:r>
      <w:r w:rsidRPr="00105EE1">
        <w:t>hatte.</w:t>
      </w:r>
      <w:r>
        <w:t xml:space="preserve"> </w:t>
      </w:r>
      <w:r w:rsidRPr="00105EE1">
        <w:t>Dazu</w:t>
      </w:r>
      <w:r>
        <w:t xml:space="preserve"> </w:t>
      </w:r>
      <w:r w:rsidRPr="00105EE1">
        <w:t>hatten</w:t>
      </w:r>
      <w:r>
        <w:t xml:space="preserve"> </w:t>
      </w:r>
      <w:r w:rsidRPr="00105EE1">
        <w:t>die</w:t>
      </w:r>
      <w:r>
        <w:t xml:space="preserve"> </w:t>
      </w:r>
      <w:r w:rsidRPr="00105EE1">
        <w:t>deutschen</w:t>
      </w:r>
      <w:r>
        <w:t xml:space="preserve"> </w:t>
      </w:r>
      <w:r w:rsidRPr="00105EE1">
        <w:t>Kurfürsten</w:t>
      </w:r>
      <w:r>
        <w:t xml:space="preserve"> </w:t>
      </w:r>
      <w:r w:rsidRPr="00105EE1">
        <w:t>sich</w:t>
      </w:r>
      <w:r>
        <w:t xml:space="preserve"> </w:t>
      </w:r>
      <w:r w:rsidRPr="00105EE1">
        <w:t>ermannt,</w:t>
      </w:r>
      <w:r>
        <w:t xml:space="preserve"> </w:t>
      </w:r>
      <w:r w:rsidRPr="00105EE1">
        <w:t>den</w:t>
      </w:r>
      <w:r>
        <w:t xml:space="preserve"> </w:t>
      </w:r>
      <w:r w:rsidRPr="00105EE1">
        <w:t>Einfluß</w:t>
      </w:r>
      <w:r>
        <w:t xml:space="preserve"> </w:t>
      </w:r>
      <w:r w:rsidRPr="00105EE1">
        <w:t>des</w:t>
      </w:r>
      <w:r>
        <w:t xml:space="preserve"> </w:t>
      </w:r>
      <w:r w:rsidRPr="00105EE1">
        <w:t>Papstes</w:t>
      </w:r>
      <w:r>
        <w:t xml:space="preserve"> </w:t>
      </w:r>
      <w:r w:rsidRPr="00105EE1">
        <w:t>und</w:t>
      </w:r>
      <w:r>
        <w:t xml:space="preserve"> </w:t>
      </w:r>
      <w:r w:rsidRPr="00105EE1">
        <w:t>vollends</w:t>
      </w:r>
      <w:r>
        <w:t xml:space="preserve"> </w:t>
      </w:r>
      <w:r w:rsidRPr="00105EE1">
        <w:t>seine</w:t>
      </w:r>
      <w:r>
        <w:t xml:space="preserve"> </w:t>
      </w:r>
      <w:r w:rsidRPr="00105EE1">
        <w:t>Machtgebote</w:t>
      </w:r>
      <w:r>
        <w:t xml:space="preserve"> </w:t>
      </w:r>
      <w:r w:rsidRPr="00105EE1">
        <w:t>bei</w:t>
      </w:r>
      <w:r>
        <w:t xml:space="preserve"> </w:t>
      </w:r>
      <w:r w:rsidRPr="00105EE1">
        <w:t>ihren</w:t>
      </w:r>
      <w:r>
        <w:t xml:space="preserve"> </w:t>
      </w:r>
      <w:r w:rsidRPr="00105EE1">
        <w:t>Königswahlen</w:t>
      </w:r>
      <w:r>
        <w:t xml:space="preserve"> </w:t>
      </w:r>
      <w:proofErr w:type="spellStart"/>
      <w:r w:rsidRPr="00105EE1">
        <w:t>hinführo</w:t>
      </w:r>
      <w:proofErr w:type="spellEnd"/>
      <w:r>
        <w:t xml:space="preserve"> </w:t>
      </w:r>
      <w:r w:rsidRPr="00105EE1">
        <w:t>zurückzuweisen.</w:t>
      </w:r>
      <w:r>
        <w:t xml:space="preserve"> </w:t>
      </w:r>
      <w:r w:rsidRPr="00105EE1">
        <w:t>–</w:t>
      </w:r>
      <w:r>
        <w:t xml:space="preserve"> </w:t>
      </w:r>
      <w:r w:rsidRPr="00105EE1">
        <w:t>Der</w:t>
      </w:r>
      <w:r>
        <w:t xml:space="preserve"> </w:t>
      </w:r>
      <w:r w:rsidRPr="00105EE1">
        <w:t>Glanz</w:t>
      </w:r>
      <w:r>
        <w:t xml:space="preserve"> </w:t>
      </w:r>
      <w:r w:rsidRPr="00105EE1">
        <w:t>der</w:t>
      </w:r>
      <w:r>
        <w:t xml:space="preserve"> </w:t>
      </w:r>
      <w:r w:rsidRPr="00105EE1">
        <w:t>päpstlichen</w:t>
      </w:r>
      <w:r>
        <w:t xml:space="preserve"> </w:t>
      </w:r>
      <w:r w:rsidRPr="00105EE1">
        <w:t>Herrlichkeit</w:t>
      </w:r>
      <w:r>
        <w:t xml:space="preserve"> </w:t>
      </w:r>
      <w:r w:rsidRPr="00105EE1">
        <w:t>fing</w:t>
      </w:r>
      <w:r>
        <w:t xml:space="preserve"> </w:t>
      </w:r>
      <w:r w:rsidRPr="00105EE1">
        <w:t>an</w:t>
      </w:r>
      <w:r>
        <w:t xml:space="preserve"> </w:t>
      </w:r>
      <w:r w:rsidRPr="00105EE1">
        <w:t>sich</w:t>
      </w:r>
      <w:r>
        <w:t xml:space="preserve"> </w:t>
      </w:r>
      <w:r w:rsidRPr="00105EE1">
        <w:t>sehr</w:t>
      </w:r>
      <w:r>
        <w:t xml:space="preserve"> </w:t>
      </w:r>
      <w:r w:rsidRPr="00105EE1">
        <w:t>zu</w:t>
      </w:r>
      <w:r>
        <w:t xml:space="preserve"> </w:t>
      </w:r>
      <w:r w:rsidRPr="00105EE1">
        <w:t>verdunkeln.</w:t>
      </w:r>
      <w:r>
        <w:t xml:space="preserve"> </w:t>
      </w:r>
      <w:r w:rsidRPr="00105EE1">
        <w:t>Die</w:t>
      </w:r>
      <w:r>
        <w:t xml:space="preserve"> </w:t>
      </w:r>
      <w:r w:rsidRPr="00105EE1">
        <w:t>ungeheuren,</w:t>
      </w:r>
      <w:r>
        <w:t xml:space="preserve"> </w:t>
      </w:r>
      <w:r w:rsidRPr="00105EE1">
        <w:t>mit</w:t>
      </w:r>
      <w:r>
        <w:t xml:space="preserve"> </w:t>
      </w:r>
      <w:r w:rsidRPr="00105EE1">
        <w:t>Gewalt</w:t>
      </w:r>
      <w:r>
        <w:t xml:space="preserve"> </w:t>
      </w:r>
      <w:r w:rsidRPr="00105EE1">
        <w:t>zum</w:t>
      </w:r>
      <w:r>
        <w:t xml:space="preserve"> </w:t>
      </w:r>
      <w:r w:rsidRPr="00105EE1">
        <w:t>Widerstande</w:t>
      </w:r>
      <w:r>
        <w:t xml:space="preserve"> </w:t>
      </w:r>
      <w:r w:rsidRPr="00105EE1">
        <w:t>herausfordernden</w:t>
      </w:r>
      <w:r>
        <w:t xml:space="preserve"> </w:t>
      </w:r>
      <w:r w:rsidRPr="00105EE1">
        <w:t>Anmaßungen</w:t>
      </w:r>
      <w:r>
        <w:t xml:space="preserve"> </w:t>
      </w:r>
      <w:r w:rsidRPr="00105EE1">
        <w:t>des</w:t>
      </w:r>
      <w:r>
        <w:t xml:space="preserve"> </w:t>
      </w:r>
      <w:r w:rsidRPr="00105EE1">
        <w:t>Papstes</w:t>
      </w:r>
      <w:r>
        <w:t xml:space="preserve"> </w:t>
      </w:r>
      <w:r w:rsidRPr="00105EE1">
        <w:t>B</w:t>
      </w:r>
      <w:r>
        <w:t>o</w:t>
      </w:r>
      <w:r w:rsidRPr="00105EE1">
        <w:t>nifacius</w:t>
      </w:r>
      <w:r>
        <w:t xml:space="preserve"> </w:t>
      </w:r>
      <w:r w:rsidRPr="00105EE1">
        <w:t>VIII.,</w:t>
      </w:r>
      <w:r>
        <w:t xml:space="preserve"> </w:t>
      </w:r>
      <w:r w:rsidRPr="00105EE1">
        <w:t>der</w:t>
      </w:r>
      <w:r>
        <w:t xml:space="preserve"> </w:t>
      </w:r>
      <w:r w:rsidRPr="00105EE1">
        <w:t>im</w:t>
      </w:r>
      <w:r>
        <w:t xml:space="preserve"> </w:t>
      </w:r>
      <w:proofErr w:type="spellStart"/>
      <w:r w:rsidRPr="00105EE1">
        <w:t>Aerger</w:t>
      </w:r>
      <w:proofErr w:type="spellEnd"/>
      <w:r>
        <w:t xml:space="preserve"> </w:t>
      </w:r>
      <w:r w:rsidRPr="00105EE1">
        <w:t>ob</w:t>
      </w:r>
      <w:r>
        <w:t xml:space="preserve"> </w:t>
      </w:r>
      <w:r w:rsidRPr="00105EE1">
        <w:t>der</w:t>
      </w:r>
      <w:r>
        <w:t xml:space="preserve"> </w:t>
      </w:r>
      <w:r w:rsidRPr="00105EE1">
        <w:t>ihm</w:t>
      </w:r>
      <w:r>
        <w:t xml:space="preserve"> </w:t>
      </w:r>
      <w:r w:rsidRPr="00105EE1">
        <w:t>widerfahrenen</w:t>
      </w:r>
      <w:r>
        <w:t xml:space="preserve"> </w:t>
      </w:r>
      <w:r w:rsidRPr="00105EE1">
        <w:t>Demüthigung</w:t>
      </w:r>
      <w:r>
        <w:t xml:space="preserve"> </w:t>
      </w:r>
      <w:r w:rsidRPr="00105EE1">
        <w:t>sein</w:t>
      </w:r>
      <w:r>
        <w:t xml:space="preserve"> </w:t>
      </w:r>
      <w:r w:rsidRPr="00105EE1">
        <w:t>Leben</w:t>
      </w:r>
      <w:r>
        <w:t xml:space="preserve"> </w:t>
      </w:r>
      <w:r w:rsidRPr="00105EE1">
        <w:t>aushauchte,</w:t>
      </w:r>
      <w:r>
        <w:t xml:space="preserve"> </w:t>
      </w:r>
      <w:r w:rsidRPr="00105EE1">
        <w:t>-</w:t>
      </w:r>
      <w:r>
        <w:t xml:space="preserve"> </w:t>
      </w:r>
      <w:r w:rsidRPr="00105EE1">
        <w:t>das</w:t>
      </w:r>
      <w:r>
        <w:t xml:space="preserve"> </w:t>
      </w:r>
      <w:r w:rsidRPr="00105EE1">
        <w:t>greuliche</w:t>
      </w:r>
      <w:r>
        <w:t xml:space="preserve"> </w:t>
      </w:r>
      <w:r w:rsidRPr="00105EE1">
        <w:t>Leben</w:t>
      </w:r>
      <w:r>
        <w:t xml:space="preserve"> </w:t>
      </w:r>
      <w:r w:rsidRPr="00105EE1">
        <w:t>der</w:t>
      </w:r>
      <w:r>
        <w:t xml:space="preserve"> </w:t>
      </w:r>
      <w:r w:rsidRPr="00105EE1">
        <w:t>Päpste</w:t>
      </w:r>
      <w:r>
        <w:t xml:space="preserve"> </w:t>
      </w:r>
      <w:r w:rsidRPr="00105EE1">
        <w:t>und</w:t>
      </w:r>
      <w:r>
        <w:t xml:space="preserve"> </w:t>
      </w:r>
      <w:r w:rsidRPr="00105EE1">
        <w:t>der</w:t>
      </w:r>
      <w:r>
        <w:t xml:space="preserve"> </w:t>
      </w:r>
      <w:r w:rsidRPr="00105EE1">
        <w:t>päpstlichen</w:t>
      </w:r>
      <w:r>
        <w:t xml:space="preserve"> </w:t>
      </w:r>
      <w:r w:rsidRPr="00105EE1">
        <w:t>Hofhaltung,</w:t>
      </w:r>
      <w:r>
        <w:t xml:space="preserve"> </w:t>
      </w:r>
      <w:r w:rsidRPr="00105EE1">
        <w:t>woran</w:t>
      </w:r>
      <w:r>
        <w:t xml:space="preserve"> </w:t>
      </w:r>
      <w:r w:rsidRPr="00105EE1">
        <w:t>Italien</w:t>
      </w:r>
      <w:r>
        <w:t xml:space="preserve"> </w:t>
      </w:r>
      <w:r w:rsidRPr="00105EE1">
        <w:t>sich</w:t>
      </w:r>
      <w:r>
        <w:t xml:space="preserve"> </w:t>
      </w:r>
      <w:r w:rsidRPr="00105EE1">
        <w:t>schon</w:t>
      </w:r>
      <w:r>
        <w:t xml:space="preserve"> </w:t>
      </w:r>
      <w:r w:rsidRPr="00105EE1">
        <w:t>lange</w:t>
      </w:r>
      <w:r>
        <w:t xml:space="preserve"> </w:t>
      </w:r>
      <w:r w:rsidRPr="00105EE1">
        <w:t>geärgert</w:t>
      </w:r>
      <w:r>
        <w:t xml:space="preserve"> </w:t>
      </w:r>
      <w:r w:rsidRPr="00105EE1">
        <w:t>hatte,</w:t>
      </w:r>
      <w:r>
        <w:t xml:space="preserve"> </w:t>
      </w:r>
      <w:r w:rsidRPr="00105EE1">
        <w:t>wie</w:t>
      </w:r>
      <w:r>
        <w:t xml:space="preserve"> </w:t>
      </w:r>
      <w:r w:rsidRPr="00105EE1">
        <w:t>die</w:t>
      </w:r>
      <w:r>
        <w:t xml:space="preserve"> </w:t>
      </w:r>
      <w:r w:rsidRPr="00105EE1">
        <w:t>Divina</w:t>
      </w:r>
      <w:r>
        <w:t xml:space="preserve"> </w:t>
      </w:r>
      <w:proofErr w:type="spellStart"/>
      <w:r w:rsidRPr="00105EE1">
        <w:t>Comödia</w:t>
      </w:r>
      <w:proofErr w:type="spellEnd"/>
      <w:r>
        <w:t xml:space="preserve"> </w:t>
      </w:r>
      <w:r w:rsidRPr="00105EE1">
        <w:t>des</w:t>
      </w:r>
      <w:r>
        <w:t xml:space="preserve"> </w:t>
      </w:r>
      <w:r w:rsidRPr="00105EE1">
        <w:t>Dante</w:t>
      </w:r>
      <w:r>
        <w:t xml:space="preserve"> </w:t>
      </w:r>
      <w:r w:rsidRPr="00105EE1">
        <w:t>Alighieri</w:t>
      </w:r>
      <w:r>
        <w:t xml:space="preserve"> </w:t>
      </w:r>
      <w:r w:rsidRPr="00105EE1">
        <w:t>unter</w:t>
      </w:r>
      <w:r>
        <w:t xml:space="preserve"> </w:t>
      </w:r>
      <w:proofErr w:type="spellStart"/>
      <w:r w:rsidRPr="00105EE1">
        <w:t>anderm</w:t>
      </w:r>
      <w:proofErr w:type="spellEnd"/>
      <w:r>
        <w:t xml:space="preserve"> </w:t>
      </w:r>
      <w:r w:rsidRPr="00105EE1">
        <w:t>bezeugt,</w:t>
      </w:r>
      <w:r>
        <w:t xml:space="preserve"> </w:t>
      </w:r>
      <w:r w:rsidRPr="00105EE1">
        <w:t>-</w:t>
      </w:r>
      <w:r>
        <w:t xml:space="preserve"> </w:t>
      </w:r>
      <w:r w:rsidRPr="00105EE1">
        <w:t>dieses</w:t>
      </w:r>
      <w:r>
        <w:t xml:space="preserve"> </w:t>
      </w:r>
      <w:r w:rsidRPr="00105EE1">
        <w:t>ärgerliche</w:t>
      </w:r>
      <w:r>
        <w:t xml:space="preserve"> </w:t>
      </w:r>
      <w:r w:rsidRPr="00105EE1">
        <w:t>Leben,</w:t>
      </w:r>
      <w:r>
        <w:t xml:space="preserve"> </w:t>
      </w:r>
      <w:r w:rsidRPr="00105EE1">
        <w:t>welches</w:t>
      </w:r>
      <w:r>
        <w:t xml:space="preserve"> </w:t>
      </w:r>
      <w:r w:rsidRPr="00105EE1">
        <w:t>nun</w:t>
      </w:r>
      <w:r>
        <w:t xml:space="preserve"> </w:t>
      </w:r>
      <w:r w:rsidRPr="00105EE1">
        <w:t>auch</w:t>
      </w:r>
      <w:r>
        <w:t xml:space="preserve"> </w:t>
      </w:r>
      <w:r w:rsidRPr="00105EE1">
        <w:t>in</w:t>
      </w:r>
      <w:r>
        <w:t xml:space="preserve"> </w:t>
      </w:r>
      <w:r w:rsidRPr="00105EE1">
        <w:t>der</w:t>
      </w:r>
      <w:r>
        <w:t xml:space="preserve"> </w:t>
      </w:r>
      <w:r w:rsidRPr="00105EE1">
        <w:t>Nähe</w:t>
      </w:r>
      <w:r>
        <w:t xml:space="preserve"> </w:t>
      </w:r>
      <w:r w:rsidRPr="00105EE1">
        <w:t>Frankreich</w:t>
      </w:r>
      <w:r>
        <w:t xml:space="preserve"> </w:t>
      </w:r>
      <w:r w:rsidRPr="00105EE1">
        <w:t>und</w:t>
      </w:r>
      <w:r>
        <w:t xml:space="preserve"> </w:t>
      </w:r>
      <w:r w:rsidRPr="00105EE1">
        <w:t>andere</w:t>
      </w:r>
      <w:r>
        <w:t xml:space="preserve"> </w:t>
      </w:r>
      <w:r w:rsidRPr="00105EE1">
        <w:t>christliche</w:t>
      </w:r>
      <w:r>
        <w:t xml:space="preserve"> </w:t>
      </w:r>
      <w:r w:rsidRPr="00105EE1">
        <w:t>Völker</w:t>
      </w:r>
      <w:r>
        <w:t xml:space="preserve"> </w:t>
      </w:r>
      <w:r w:rsidRPr="00105EE1">
        <w:t>erblickten</w:t>
      </w:r>
      <w:r>
        <w:t xml:space="preserve"> </w:t>
      </w:r>
      <w:r w:rsidRPr="00105EE1">
        <w:t>–</w:t>
      </w:r>
      <w:r>
        <w:t xml:space="preserve"> </w:t>
      </w:r>
      <w:r w:rsidRPr="00105EE1">
        <w:t>dies</w:t>
      </w:r>
      <w:r>
        <w:t xml:space="preserve"> </w:t>
      </w:r>
      <w:r w:rsidRPr="00105EE1">
        <w:t>Alles</w:t>
      </w:r>
      <w:r>
        <w:t xml:space="preserve"> </w:t>
      </w:r>
      <w:r w:rsidRPr="00105EE1">
        <w:t>mit</w:t>
      </w:r>
      <w:r>
        <w:t xml:space="preserve"> </w:t>
      </w:r>
      <w:r w:rsidRPr="00105EE1">
        <w:t>einander</w:t>
      </w:r>
      <w:r>
        <w:t xml:space="preserve"> </w:t>
      </w:r>
      <w:r w:rsidRPr="00105EE1">
        <w:t>ließ</w:t>
      </w:r>
      <w:r>
        <w:t xml:space="preserve"> </w:t>
      </w:r>
      <w:r w:rsidRPr="00105EE1">
        <w:t>in</w:t>
      </w:r>
      <w:r>
        <w:t xml:space="preserve"> </w:t>
      </w:r>
      <w:r w:rsidRPr="00105EE1">
        <w:t>ganz</w:t>
      </w:r>
      <w:r>
        <w:t xml:space="preserve"> </w:t>
      </w:r>
      <w:r w:rsidRPr="00105EE1">
        <w:t>Europa</w:t>
      </w:r>
      <w:r>
        <w:t xml:space="preserve"> </w:t>
      </w:r>
      <w:r w:rsidRPr="00105EE1">
        <w:t>die</w:t>
      </w:r>
      <w:r>
        <w:t xml:space="preserve"> </w:t>
      </w:r>
      <w:r w:rsidRPr="00105EE1">
        <w:t>Frage</w:t>
      </w:r>
      <w:r>
        <w:t xml:space="preserve"> </w:t>
      </w:r>
      <w:r w:rsidRPr="00105EE1">
        <w:t>entstehen:</w:t>
      </w:r>
      <w:r>
        <w:t xml:space="preserve"> </w:t>
      </w:r>
      <w:r w:rsidRPr="00105EE1">
        <w:t>Ist</w:t>
      </w:r>
      <w:r>
        <w:t xml:space="preserve"> </w:t>
      </w:r>
      <w:r w:rsidRPr="00105EE1">
        <w:t>dieser</w:t>
      </w:r>
      <w:r>
        <w:t xml:space="preserve"> </w:t>
      </w:r>
      <w:r w:rsidRPr="00105EE1">
        <w:t>Stuhl</w:t>
      </w:r>
      <w:r>
        <w:t xml:space="preserve"> </w:t>
      </w:r>
      <w:r w:rsidRPr="00105EE1">
        <w:t>in</w:t>
      </w:r>
      <w:r>
        <w:t xml:space="preserve"> </w:t>
      </w:r>
      <w:r w:rsidRPr="00105EE1">
        <w:t>Avignon</w:t>
      </w:r>
      <w:r>
        <w:t xml:space="preserve"> </w:t>
      </w:r>
      <w:r w:rsidRPr="00105EE1">
        <w:t>der</w:t>
      </w:r>
      <w:r>
        <w:t xml:space="preserve"> </w:t>
      </w:r>
      <w:r w:rsidRPr="00105EE1">
        <w:t>Stuhl</w:t>
      </w:r>
      <w:r>
        <w:t xml:space="preserve"> </w:t>
      </w:r>
      <w:r w:rsidRPr="00105EE1">
        <w:t>mit</w:t>
      </w:r>
      <w:r>
        <w:t xml:space="preserve"> </w:t>
      </w:r>
      <w:r w:rsidRPr="00105EE1">
        <w:t>Heiligkeit</w:t>
      </w:r>
      <w:r>
        <w:t xml:space="preserve"> </w:t>
      </w:r>
      <w:r w:rsidRPr="00105EE1">
        <w:t>geschmückt?</w:t>
      </w:r>
      <w:r>
        <w:t xml:space="preserve"> </w:t>
      </w:r>
      <w:r w:rsidRPr="00105EE1">
        <w:t>Noch</w:t>
      </w:r>
      <w:r>
        <w:t xml:space="preserve"> </w:t>
      </w:r>
      <w:r w:rsidRPr="00105EE1">
        <w:t>mehr</w:t>
      </w:r>
      <w:r>
        <w:t xml:space="preserve"> </w:t>
      </w:r>
      <w:r w:rsidRPr="00105EE1">
        <w:t>wurde</w:t>
      </w:r>
      <w:r>
        <w:t xml:space="preserve"> </w:t>
      </w:r>
      <w:r w:rsidRPr="00105EE1">
        <w:t>das</w:t>
      </w:r>
      <w:r>
        <w:t xml:space="preserve"> </w:t>
      </w:r>
      <w:r w:rsidRPr="00105EE1">
        <w:t>Papstthum</w:t>
      </w:r>
      <w:r>
        <w:t xml:space="preserve"> </w:t>
      </w:r>
      <w:r w:rsidRPr="00105EE1">
        <w:t>in</w:t>
      </w:r>
      <w:r>
        <w:t xml:space="preserve"> </w:t>
      </w:r>
      <w:r w:rsidRPr="00105EE1">
        <w:t>seinem</w:t>
      </w:r>
      <w:r>
        <w:t xml:space="preserve"> </w:t>
      </w:r>
      <w:r w:rsidRPr="00105EE1">
        <w:t>Ansehen</w:t>
      </w:r>
      <w:r>
        <w:t xml:space="preserve"> </w:t>
      </w:r>
      <w:r w:rsidRPr="00105EE1">
        <w:t>bloßgestellt</w:t>
      </w:r>
      <w:r>
        <w:t xml:space="preserve"> </w:t>
      </w:r>
      <w:r w:rsidRPr="00105EE1">
        <w:t>und</w:t>
      </w:r>
      <w:r>
        <w:t xml:space="preserve"> </w:t>
      </w:r>
      <w:r w:rsidRPr="00105EE1">
        <w:t>in</w:t>
      </w:r>
      <w:r>
        <w:t xml:space="preserve"> </w:t>
      </w:r>
      <w:r w:rsidRPr="00105EE1">
        <w:t>seiner</w:t>
      </w:r>
      <w:r>
        <w:t xml:space="preserve"> </w:t>
      </w:r>
      <w:r w:rsidRPr="00105EE1">
        <w:t>ganzen</w:t>
      </w:r>
      <w:r>
        <w:t xml:space="preserve"> </w:t>
      </w:r>
      <w:r w:rsidRPr="00105EE1">
        <w:t>Machtstellung</w:t>
      </w:r>
      <w:r>
        <w:t xml:space="preserve"> </w:t>
      </w:r>
      <w:r w:rsidRPr="00105EE1">
        <w:t>erschüttert,</w:t>
      </w:r>
      <w:r>
        <w:t xml:space="preserve"> </w:t>
      </w:r>
      <w:r w:rsidRPr="00105EE1">
        <w:t>als</w:t>
      </w:r>
      <w:r>
        <w:t xml:space="preserve"> </w:t>
      </w:r>
      <w:r w:rsidRPr="00105EE1">
        <w:t>in</w:t>
      </w:r>
      <w:r>
        <w:t xml:space="preserve"> </w:t>
      </w:r>
      <w:r w:rsidRPr="00105EE1">
        <w:t>Folge</w:t>
      </w:r>
      <w:r>
        <w:t xml:space="preserve"> </w:t>
      </w:r>
      <w:r w:rsidRPr="00105EE1">
        <w:t>der</w:t>
      </w:r>
      <w:r>
        <w:t xml:space="preserve"> </w:t>
      </w:r>
      <w:proofErr w:type="spellStart"/>
      <w:r w:rsidRPr="00105EE1">
        <w:t>Uebersiedelung</w:t>
      </w:r>
      <w:proofErr w:type="spellEnd"/>
      <w:r>
        <w:t xml:space="preserve"> </w:t>
      </w:r>
      <w:r w:rsidRPr="00105EE1">
        <w:t>des</w:t>
      </w:r>
      <w:r>
        <w:t xml:space="preserve"> </w:t>
      </w:r>
      <w:r w:rsidRPr="00105EE1">
        <w:t>Papstes</w:t>
      </w:r>
      <w:r>
        <w:t xml:space="preserve"> </w:t>
      </w:r>
      <w:r w:rsidRPr="00105EE1">
        <w:t>von</w:t>
      </w:r>
      <w:r>
        <w:t xml:space="preserve"> </w:t>
      </w:r>
      <w:r w:rsidRPr="00105EE1">
        <w:t>Avignon</w:t>
      </w:r>
      <w:r>
        <w:t xml:space="preserve"> </w:t>
      </w:r>
      <w:r w:rsidRPr="00105EE1">
        <w:t>nach</w:t>
      </w:r>
      <w:r>
        <w:t xml:space="preserve"> </w:t>
      </w:r>
      <w:r w:rsidRPr="00105EE1">
        <w:t>Rom</w:t>
      </w:r>
      <w:r>
        <w:t xml:space="preserve"> </w:t>
      </w:r>
      <w:r w:rsidRPr="00105EE1">
        <w:t>zugleich</w:t>
      </w:r>
      <w:r>
        <w:t xml:space="preserve"> </w:t>
      </w:r>
      <w:r w:rsidRPr="00105EE1">
        <w:t>zwei</w:t>
      </w:r>
      <w:r>
        <w:t xml:space="preserve"> </w:t>
      </w:r>
      <w:r w:rsidRPr="00105EE1">
        <w:t>Päpste</w:t>
      </w:r>
      <w:r>
        <w:t xml:space="preserve"> </w:t>
      </w:r>
      <w:r w:rsidRPr="00105EE1">
        <w:t>gewählt</w:t>
      </w:r>
      <w:r>
        <w:t xml:space="preserve"> </w:t>
      </w:r>
      <w:r w:rsidRPr="00105EE1">
        <w:t>wurden,</w:t>
      </w:r>
      <w:r>
        <w:t xml:space="preserve"> </w:t>
      </w:r>
      <w:r w:rsidRPr="00105EE1">
        <w:t>-</w:t>
      </w:r>
      <w:r>
        <w:t xml:space="preserve"> </w:t>
      </w:r>
      <w:r w:rsidRPr="00105EE1">
        <w:t>später</w:t>
      </w:r>
      <w:r>
        <w:t xml:space="preserve"> </w:t>
      </w:r>
      <w:r w:rsidRPr="00105EE1">
        <w:t>gab</w:t>
      </w:r>
      <w:r>
        <w:t xml:space="preserve"> </w:t>
      </w:r>
      <w:r w:rsidRPr="00105EE1">
        <w:t>es</w:t>
      </w:r>
      <w:r>
        <w:t xml:space="preserve"> </w:t>
      </w:r>
      <w:r w:rsidRPr="00105EE1">
        <w:t>deren</w:t>
      </w:r>
      <w:r>
        <w:t xml:space="preserve"> </w:t>
      </w:r>
      <w:r w:rsidRPr="00105EE1">
        <w:t>gar</w:t>
      </w:r>
      <w:r>
        <w:t xml:space="preserve"> </w:t>
      </w:r>
      <w:r w:rsidRPr="00105EE1">
        <w:t>Drei,</w:t>
      </w:r>
      <w:r>
        <w:t xml:space="preserve"> </w:t>
      </w:r>
      <w:r w:rsidRPr="00105EE1">
        <w:t>die</w:t>
      </w:r>
      <w:r>
        <w:t xml:space="preserve"> </w:t>
      </w:r>
      <w:r w:rsidRPr="00105EE1">
        <w:t>sich</w:t>
      </w:r>
      <w:r>
        <w:t xml:space="preserve"> </w:t>
      </w:r>
      <w:r w:rsidRPr="00105EE1">
        <w:t>unter</w:t>
      </w:r>
      <w:r>
        <w:t xml:space="preserve"> </w:t>
      </w:r>
      <w:r w:rsidRPr="00105EE1">
        <w:t>einander</w:t>
      </w:r>
      <w:r>
        <w:t xml:space="preserve"> </w:t>
      </w:r>
      <w:r w:rsidRPr="00105EE1">
        <w:t>in</w:t>
      </w:r>
      <w:r>
        <w:t xml:space="preserve"> </w:t>
      </w:r>
      <w:r w:rsidRPr="00105EE1">
        <w:t>Bann</w:t>
      </w:r>
      <w:r>
        <w:t xml:space="preserve"> </w:t>
      </w:r>
      <w:r w:rsidRPr="00105EE1">
        <w:t>thaten,</w:t>
      </w:r>
      <w:r>
        <w:t xml:space="preserve"> </w:t>
      </w:r>
      <w:r w:rsidRPr="00105EE1">
        <w:t>sich</w:t>
      </w:r>
      <w:r>
        <w:t xml:space="preserve"> </w:t>
      </w:r>
      <w:r w:rsidRPr="00105EE1">
        <w:t>verfluchten,</w:t>
      </w:r>
      <w:r>
        <w:t xml:space="preserve"> </w:t>
      </w:r>
      <w:r w:rsidRPr="00105EE1">
        <w:t>wie</w:t>
      </w:r>
      <w:r>
        <w:t xml:space="preserve"> </w:t>
      </w:r>
      <w:r w:rsidRPr="00105EE1">
        <w:t>jener</w:t>
      </w:r>
      <w:r>
        <w:t xml:space="preserve"> </w:t>
      </w:r>
      <w:r w:rsidRPr="00105EE1">
        <w:t>in</w:t>
      </w:r>
      <w:r>
        <w:t xml:space="preserve"> </w:t>
      </w:r>
      <w:r w:rsidRPr="00105EE1">
        <w:t>der</w:t>
      </w:r>
      <w:r>
        <w:t xml:space="preserve"> </w:t>
      </w:r>
      <w:r w:rsidRPr="00105EE1">
        <w:t>Neapolitanischen</w:t>
      </w:r>
      <w:r>
        <w:t xml:space="preserve"> </w:t>
      </w:r>
      <w:r w:rsidRPr="00105EE1">
        <w:t>Stadt</w:t>
      </w:r>
      <w:r>
        <w:t xml:space="preserve"> </w:t>
      </w:r>
      <w:proofErr w:type="spellStart"/>
      <w:r w:rsidRPr="00105EE1">
        <w:t>Luceria</w:t>
      </w:r>
      <w:proofErr w:type="spellEnd"/>
      <w:r>
        <w:t xml:space="preserve"> </w:t>
      </w:r>
      <w:r w:rsidRPr="00105EE1">
        <w:t>Belagerte,</w:t>
      </w:r>
      <w:r>
        <w:t xml:space="preserve"> </w:t>
      </w:r>
      <w:r w:rsidRPr="00105EE1">
        <w:t>der</w:t>
      </w:r>
      <w:r>
        <w:t xml:space="preserve"> </w:t>
      </w:r>
      <w:r w:rsidRPr="00105EE1">
        <w:t>täglich</w:t>
      </w:r>
      <w:r>
        <w:t xml:space="preserve"> </w:t>
      </w:r>
      <w:r w:rsidRPr="00105EE1">
        <w:t>von</w:t>
      </w:r>
      <w:r>
        <w:t xml:space="preserve"> </w:t>
      </w:r>
      <w:r w:rsidRPr="00105EE1">
        <w:t>der</w:t>
      </w:r>
      <w:r>
        <w:t xml:space="preserve"> </w:t>
      </w:r>
      <w:r w:rsidRPr="00105EE1">
        <w:t>Mauer</w:t>
      </w:r>
      <w:r>
        <w:t xml:space="preserve"> </w:t>
      </w:r>
      <w:r w:rsidRPr="00105EE1">
        <w:t>herab</w:t>
      </w:r>
      <w:r>
        <w:t xml:space="preserve"> </w:t>
      </w:r>
      <w:r w:rsidRPr="00105EE1">
        <w:t>mit</w:t>
      </w:r>
      <w:r>
        <w:t xml:space="preserve"> </w:t>
      </w:r>
      <w:r w:rsidRPr="00105EE1">
        <w:t>großer</w:t>
      </w:r>
      <w:r>
        <w:t xml:space="preserve"> </w:t>
      </w:r>
      <w:r w:rsidRPr="00105EE1">
        <w:t>Feierlichkeit</w:t>
      </w:r>
      <w:r>
        <w:t xml:space="preserve"> </w:t>
      </w:r>
      <w:r w:rsidRPr="00105EE1">
        <w:t>die</w:t>
      </w:r>
      <w:r>
        <w:t xml:space="preserve"> </w:t>
      </w:r>
      <w:r w:rsidRPr="00105EE1">
        <w:t>Belagerer,</w:t>
      </w:r>
      <w:r>
        <w:t xml:space="preserve"> </w:t>
      </w:r>
      <w:r w:rsidRPr="00105EE1">
        <w:t>dann</w:t>
      </w:r>
      <w:r>
        <w:t xml:space="preserve"> </w:t>
      </w:r>
      <w:r w:rsidRPr="00105EE1">
        <w:t>alle</w:t>
      </w:r>
      <w:r>
        <w:t xml:space="preserve"> </w:t>
      </w:r>
      <w:r w:rsidRPr="00105EE1">
        <w:t>seine</w:t>
      </w:r>
      <w:r>
        <w:t xml:space="preserve"> </w:t>
      </w:r>
      <w:r w:rsidRPr="00105EE1">
        <w:t>Widersacher,</w:t>
      </w:r>
      <w:r>
        <w:t xml:space="preserve"> </w:t>
      </w:r>
      <w:r w:rsidRPr="00105EE1">
        <w:t>und</w:t>
      </w:r>
      <w:r>
        <w:t xml:space="preserve"> </w:t>
      </w:r>
      <w:r w:rsidRPr="00105EE1">
        <w:t>namentlich</w:t>
      </w:r>
      <w:r>
        <w:t xml:space="preserve"> </w:t>
      </w:r>
      <w:r w:rsidRPr="00105EE1">
        <w:t>seinen</w:t>
      </w:r>
      <w:r>
        <w:t xml:space="preserve"> </w:t>
      </w:r>
      <w:r w:rsidRPr="00105EE1">
        <w:t>Gegen-Papst</w:t>
      </w:r>
      <w:r>
        <w:t xml:space="preserve"> </w:t>
      </w:r>
      <w:r w:rsidRPr="00105EE1">
        <w:t>verfluchte.</w:t>
      </w:r>
      <w:r>
        <w:t xml:space="preserve"> </w:t>
      </w:r>
      <w:r w:rsidRPr="00105EE1">
        <w:t>Welches</w:t>
      </w:r>
      <w:r>
        <w:t xml:space="preserve"> </w:t>
      </w:r>
      <w:r w:rsidRPr="00105EE1">
        <w:t>war</w:t>
      </w:r>
      <w:r>
        <w:t xml:space="preserve"> </w:t>
      </w:r>
      <w:r w:rsidRPr="00105EE1">
        <w:t>nun</w:t>
      </w:r>
      <w:r>
        <w:t xml:space="preserve"> </w:t>
      </w:r>
      <w:r w:rsidRPr="00105EE1">
        <w:t>der</w:t>
      </w:r>
      <w:r>
        <w:t xml:space="preserve"> </w:t>
      </w:r>
      <w:r w:rsidRPr="00105EE1">
        <w:t>rechte</w:t>
      </w:r>
      <w:r>
        <w:t xml:space="preserve"> </w:t>
      </w:r>
      <w:r w:rsidRPr="00105EE1">
        <w:t>Papst?</w:t>
      </w:r>
      <w:r>
        <w:t xml:space="preserve"> </w:t>
      </w:r>
      <w:r w:rsidRPr="00105EE1">
        <w:t>Wessen</w:t>
      </w:r>
      <w:r>
        <w:t xml:space="preserve"> </w:t>
      </w:r>
      <w:r w:rsidRPr="00105EE1">
        <w:t>Weihen</w:t>
      </w:r>
      <w:r>
        <w:t xml:space="preserve"> </w:t>
      </w:r>
      <w:r w:rsidRPr="00105EE1">
        <w:t>galten</w:t>
      </w:r>
      <w:r>
        <w:t xml:space="preserve"> </w:t>
      </w:r>
      <w:r w:rsidRPr="00105EE1">
        <w:t>nun?</w:t>
      </w:r>
      <w:r>
        <w:t xml:space="preserve"> </w:t>
      </w:r>
      <w:r w:rsidRPr="00105EE1">
        <w:t>–</w:t>
      </w:r>
      <w:r>
        <w:t xml:space="preserve"> </w:t>
      </w:r>
      <w:r w:rsidRPr="00105EE1">
        <w:t>Durch</w:t>
      </w:r>
      <w:r>
        <w:t xml:space="preserve"> </w:t>
      </w:r>
      <w:r w:rsidRPr="00105EE1">
        <w:t>wen</w:t>
      </w:r>
      <w:r>
        <w:t xml:space="preserve"> </w:t>
      </w:r>
      <w:r w:rsidRPr="00105EE1">
        <w:t>ist</w:t>
      </w:r>
      <w:r>
        <w:t xml:space="preserve"> </w:t>
      </w:r>
      <w:r w:rsidRPr="00105EE1">
        <w:t>die</w:t>
      </w:r>
      <w:r>
        <w:t xml:space="preserve"> </w:t>
      </w:r>
      <w:r w:rsidRPr="00105EE1">
        <w:t>rechte</w:t>
      </w:r>
      <w:r>
        <w:t xml:space="preserve"> </w:t>
      </w:r>
      <w:r w:rsidRPr="00105EE1">
        <w:t>apostolische</w:t>
      </w:r>
      <w:r>
        <w:t xml:space="preserve"> </w:t>
      </w:r>
      <w:proofErr w:type="spellStart"/>
      <w:r w:rsidRPr="00105EE1">
        <w:t>Succession</w:t>
      </w:r>
      <w:proofErr w:type="spellEnd"/>
      <w:r>
        <w:t xml:space="preserve"> </w:t>
      </w:r>
      <w:r w:rsidRPr="00105EE1">
        <w:t>nun</w:t>
      </w:r>
      <w:r>
        <w:t xml:space="preserve"> </w:t>
      </w:r>
      <w:r w:rsidRPr="00105EE1">
        <w:t>weiter</w:t>
      </w:r>
      <w:r>
        <w:t xml:space="preserve"> </w:t>
      </w:r>
      <w:r w:rsidRPr="00105EE1">
        <w:t>geführt?</w:t>
      </w:r>
      <w:r>
        <w:t xml:space="preserve"> </w:t>
      </w:r>
      <w:r w:rsidRPr="00105EE1">
        <w:t>Lauter</w:t>
      </w:r>
      <w:r>
        <w:t xml:space="preserve"> </w:t>
      </w:r>
      <w:r w:rsidRPr="00105EE1">
        <w:t>schwer</w:t>
      </w:r>
      <w:r>
        <w:t xml:space="preserve"> </w:t>
      </w:r>
      <w:r w:rsidRPr="00105EE1">
        <w:t>zu</w:t>
      </w:r>
      <w:r>
        <w:t xml:space="preserve"> </w:t>
      </w:r>
      <w:r w:rsidRPr="00105EE1">
        <w:t>beantwortende</w:t>
      </w:r>
      <w:r>
        <w:t xml:space="preserve"> </w:t>
      </w:r>
      <w:r w:rsidRPr="00105EE1">
        <w:t>Fragen</w:t>
      </w:r>
      <w:r>
        <w:t xml:space="preserve"> </w:t>
      </w:r>
      <w:r w:rsidRPr="00105EE1">
        <w:t>für</w:t>
      </w:r>
      <w:r>
        <w:t xml:space="preserve"> </w:t>
      </w:r>
      <w:r w:rsidRPr="00105EE1">
        <w:t>die</w:t>
      </w:r>
      <w:r>
        <w:t xml:space="preserve"> </w:t>
      </w:r>
      <w:r w:rsidRPr="00105EE1">
        <w:t>damalige</w:t>
      </w:r>
      <w:r>
        <w:t xml:space="preserve"> </w:t>
      </w:r>
      <w:r w:rsidRPr="00105EE1">
        <w:t>römisch-katholische</w:t>
      </w:r>
      <w:r>
        <w:t xml:space="preserve"> </w:t>
      </w:r>
      <w:r w:rsidRPr="00105EE1">
        <w:t>Welt</w:t>
      </w:r>
      <w:r>
        <w:t xml:space="preserve"> </w:t>
      </w:r>
      <w:r w:rsidRPr="00105EE1">
        <w:t>–</w:t>
      </w:r>
      <w:r>
        <w:t xml:space="preserve"> </w:t>
      </w:r>
      <w:r w:rsidRPr="00105EE1">
        <w:t>und</w:t>
      </w:r>
      <w:r>
        <w:t xml:space="preserve"> </w:t>
      </w:r>
      <w:r w:rsidRPr="00105EE1">
        <w:t>für</w:t>
      </w:r>
      <w:r>
        <w:t xml:space="preserve"> </w:t>
      </w:r>
      <w:r w:rsidRPr="00105EE1">
        <w:t>die</w:t>
      </w:r>
      <w:r>
        <w:t xml:space="preserve"> </w:t>
      </w:r>
      <w:r w:rsidRPr="00105EE1">
        <w:t>heutige</w:t>
      </w:r>
      <w:r>
        <w:t xml:space="preserve"> </w:t>
      </w:r>
      <w:r w:rsidRPr="00105EE1">
        <w:t>dazu.</w:t>
      </w:r>
      <w:r>
        <w:t xml:space="preserve"> </w:t>
      </w:r>
      <w:r w:rsidRPr="00105EE1">
        <w:t>–</w:t>
      </w:r>
      <w:r>
        <w:t xml:space="preserve"> </w:t>
      </w:r>
      <w:r w:rsidRPr="00105EE1">
        <w:t>Man</w:t>
      </w:r>
      <w:r>
        <w:t xml:space="preserve"> </w:t>
      </w:r>
      <w:r w:rsidRPr="00105EE1">
        <w:t>wird</w:t>
      </w:r>
      <w:r>
        <w:t xml:space="preserve"> </w:t>
      </w:r>
      <w:r w:rsidRPr="00105EE1">
        <w:t>die</w:t>
      </w:r>
      <w:r>
        <w:t xml:space="preserve"> </w:t>
      </w:r>
      <w:r w:rsidRPr="00105EE1">
        <w:t>Hand</w:t>
      </w:r>
      <w:r>
        <w:t xml:space="preserve"> </w:t>
      </w:r>
      <w:r w:rsidRPr="00105EE1">
        <w:t>Gottes</w:t>
      </w:r>
      <w:r>
        <w:t xml:space="preserve"> </w:t>
      </w:r>
      <w:r w:rsidRPr="00105EE1">
        <w:t>nicht</w:t>
      </w:r>
      <w:r>
        <w:t xml:space="preserve"> </w:t>
      </w:r>
      <w:r w:rsidRPr="00105EE1">
        <w:t>verkennen,</w:t>
      </w:r>
      <w:r>
        <w:t xml:space="preserve"> </w:t>
      </w:r>
      <w:r w:rsidRPr="00105EE1">
        <w:t>die</w:t>
      </w:r>
      <w:r>
        <w:t xml:space="preserve"> </w:t>
      </w:r>
      <w:r w:rsidRPr="00105EE1">
        <w:t>durch</w:t>
      </w:r>
      <w:r>
        <w:t xml:space="preserve"> </w:t>
      </w:r>
      <w:r w:rsidRPr="00105EE1">
        <w:t>all</w:t>
      </w:r>
      <w:r>
        <w:t xml:space="preserve"> </w:t>
      </w:r>
      <w:r w:rsidRPr="00105EE1">
        <w:t>diesen</w:t>
      </w:r>
      <w:r>
        <w:t xml:space="preserve"> </w:t>
      </w:r>
      <w:r w:rsidRPr="00105EE1">
        <w:t>Jammer</w:t>
      </w:r>
      <w:r>
        <w:t xml:space="preserve"> </w:t>
      </w:r>
      <w:r w:rsidRPr="00105EE1">
        <w:t>und</w:t>
      </w:r>
      <w:r>
        <w:t xml:space="preserve"> </w:t>
      </w:r>
      <w:r w:rsidRPr="00105EE1">
        <w:t>Verwirrung</w:t>
      </w:r>
      <w:r>
        <w:t xml:space="preserve"> </w:t>
      </w:r>
      <w:r w:rsidRPr="00105EE1">
        <w:t>Bahn</w:t>
      </w:r>
      <w:r>
        <w:t xml:space="preserve"> </w:t>
      </w:r>
      <w:r w:rsidRPr="00105EE1">
        <w:t>machte</w:t>
      </w:r>
      <w:r>
        <w:t xml:space="preserve"> </w:t>
      </w:r>
      <w:r w:rsidRPr="00105EE1">
        <w:t>dem</w:t>
      </w:r>
      <w:r>
        <w:t xml:space="preserve"> </w:t>
      </w:r>
      <w:r w:rsidRPr="00105EE1">
        <w:t>heiligen</w:t>
      </w:r>
      <w:r>
        <w:t xml:space="preserve"> </w:t>
      </w:r>
      <w:r w:rsidRPr="00105EE1">
        <w:t>Evangelio.</w:t>
      </w:r>
    </w:p>
    <w:p w14:paraId="4604215A" w14:textId="77777777" w:rsidR="00B03BB9" w:rsidRPr="00105EE1" w:rsidRDefault="00B03BB9" w:rsidP="00B03BB9">
      <w:r w:rsidRPr="00105EE1">
        <w:t>Allerwärts</w:t>
      </w:r>
      <w:r>
        <w:t xml:space="preserve"> </w:t>
      </w:r>
      <w:r w:rsidRPr="00105EE1">
        <w:t>erheben</w:t>
      </w:r>
      <w:r>
        <w:t xml:space="preserve"> </w:t>
      </w:r>
      <w:r w:rsidRPr="00105EE1">
        <w:t>sich</w:t>
      </w:r>
      <w:r>
        <w:t xml:space="preserve"> </w:t>
      </w:r>
      <w:r w:rsidRPr="00105EE1">
        <w:t>Zeugen</w:t>
      </w:r>
      <w:r>
        <w:t xml:space="preserve"> </w:t>
      </w:r>
      <w:r w:rsidRPr="00105EE1">
        <w:t>Gottes,</w:t>
      </w:r>
      <w:r>
        <w:t xml:space="preserve"> </w:t>
      </w:r>
      <w:r w:rsidRPr="00105EE1">
        <w:t>die</w:t>
      </w:r>
      <w:r>
        <w:t xml:space="preserve"> </w:t>
      </w:r>
      <w:r w:rsidRPr="00105EE1">
        <w:t>es</w:t>
      </w:r>
      <w:r>
        <w:t xml:space="preserve"> </w:t>
      </w:r>
      <w:r w:rsidRPr="00105EE1">
        <w:t>laut</w:t>
      </w:r>
      <w:r>
        <w:t xml:space="preserve"> </w:t>
      </w:r>
      <w:r w:rsidRPr="00105EE1">
        <w:t>sagen,</w:t>
      </w:r>
      <w:r>
        <w:t xml:space="preserve"> </w:t>
      </w:r>
      <w:r w:rsidRPr="00105EE1">
        <w:t>-</w:t>
      </w:r>
      <w:r>
        <w:t xml:space="preserve"> </w:t>
      </w:r>
      <w:r w:rsidRPr="00105EE1">
        <w:t>oder</w:t>
      </w:r>
      <w:r>
        <w:t xml:space="preserve"> </w:t>
      </w:r>
      <w:r w:rsidRPr="00105EE1">
        <w:t>durch</w:t>
      </w:r>
      <w:r>
        <w:t xml:space="preserve"> </w:t>
      </w:r>
      <w:r w:rsidRPr="00105EE1">
        <w:t>ihr</w:t>
      </w:r>
      <w:r>
        <w:t xml:space="preserve"> </w:t>
      </w:r>
      <w:r w:rsidRPr="00105EE1">
        <w:t>Werk,</w:t>
      </w:r>
      <w:r>
        <w:t xml:space="preserve"> </w:t>
      </w:r>
      <w:r w:rsidRPr="00105EE1">
        <w:t>in</w:t>
      </w:r>
      <w:r>
        <w:t xml:space="preserve"> </w:t>
      </w:r>
      <w:r w:rsidRPr="00105EE1">
        <w:t>der</w:t>
      </w:r>
      <w:r>
        <w:t xml:space="preserve"> </w:t>
      </w:r>
      <w:r w:rsidRPr="00105EE1">
        <w:t>Stille</w:t>
      </w:r>
      <w:r>
        <w:t xml:space="preserve"> </w:t>
      </w:r>
      <w:r w:rsidRPr="00105EE1">
        <w:t>geübt,</w:t>
      </w:r>
      <w:r>
        <w:t xml:space="preserve"> </w:t>
      </w:r>
      <w:r w:rsidRPr="00105EE1">
        <w:t>es</w:t>
      </w:r>
      <w:r>
        <w:t xml:space="preserve"> </w:t>
      </w:r>
      <w:r w:rsidRPr="00105EE1">
        <w:t>aussprechen,</w:t>
      </w:r>
      <w:r>
        <w:t xml:space="preserve"> </w:t>
      </w:r>
      <w:r w:rsidRPr="00105EE1">
        <w:t>die</w:t>
      </w:r>
      <w:r>
        <w:t xml:space="preserve"> </w:t>
      </w:r>
      <w:r w:rsidRPr="00105EE1">
        <w:t>Kirche</w:t>
      </w:r>
      <w:r>
        <w:t xml:space="preserve"> </w:t>
      </w:r>
      <w:r w:rsidRPr="00105EE1">
        <w:t>müsse</w:t>
      </w:r>
      <w:r>
        <w:t xml:space="preserve"> </w:t>
      </w:r>
      <w:r w:rsidRPr="00105EE1">
        <w:t>reformirt</w:t>
      </w:r>
      <w:r>
        <w:t xml:space="preserve"> </w:t>
      </w:r>
      <w:r w:rsidRPr="00105EE1">
        <w:t>werden</w:t>
      </w:r>
      <w:r>
        <w:t xml:space="preserve"> </w:t>
      </w:r>
      <w:r w:rsidRPr="00105EE1">
        <w:t>an</w:t>
      </w:r>
      <w:r>
        <w:t xml:space="preserve"> </w:t>
      </w:r>
      <w:r w:rsidRPr="00105EE1">
        <w:t>Haupt</w:t>
      </w:r>
      <w:r>
        <w:t xml:space="preserve"> </w:t>
      </w:r>
      <w:r w:rsidRPr="00105EE1">
        <w:t>und</w:t>
      </w:r>
      <w:r>
        <w:t xml:space="preserve"> </w:t>
      </w:r>
      <w:r w:rsidRPr="00105EE1">
        <w:t>Gliedern.</w:t>
      </w:r>
      <w:r>
        <w:t xml:space="preserve"> </w:t>
      </w:r>
      <w:r w:rsidRPr="00105EE1">
        <w:t>–</w:t>
      </w:r>
      <w:r>
        <w:t xml:space="preserve"> </w:t>
      </w:r>
      <w:r w:rsidRPr="00105EE1">
        <w:t>In</w:t>
      </w:r>
      <w:r>
        <w:t xml:space="preserve"> </w:t>
      </w:r>
      <w:r w:rsidRPr="00105EE1">
        <w:t>Italien</w:t>
      </w:r>
      <w:r>
        <w:t xml:space="preserve"> </w:t>
      </w:r>
      <w:r w:rsidRPr="00105EE1">
        <w:t>finden</w:t>
      </w:r>
      <w:r>
        <w:t xml:space="preserve"> </w:t>
      </w:r>
      <w:r w:rsidRPr="00105EE1">
        <w:t>wir</w:t>
      </w:r>
      <w:r>
        <w:t xml:space="preserve"> </w:t>
      </w:r>
      <w:r w:rsidRPr="00105EE1">
        <w:t>unter</w:t>
      </w:r>
      <w:r>
        <w:t xml:space="preserve"> </w:t>
      </w:r>
      <w:r w:rsidRPr="00105EE1">
        <w:t>den</w:t>
      </w:r>
      <w:r>
        <w:t xml:space="preserve"> </w:t>
      </w:r>
      <w:r w:rsidRPr="00105EE1">
        <w:t>Zeugen</w:t>
      </w:r>
      <w:r>
        <w:t xml:space="preserve"> </w:t>
      </w:r>
      <w:r w:rsidRPr="00105EE1">
        <w:t>wider</w:t>
      </w:r>
      <w:r>
        <w:t xml:space="preserve"> </w:t>
      </w:r>
      <w:r w:rsidRPr="00105EE1">
        <w:t>Rom</w:t>
      </w:r>
      <w:r>
        <w:t xml:space="preserve"> </w:t>
      </w:r>
      <w:r w:rsidRPr="00105EE1">
        <w:t>Dichterfürsten,</w:t>
      </w:r>
      <w:r>
        <w:t xml:space="preserve"> </w:t>
      </w:r>
      <w:r w:rsidRPr="00105EE1">
        <w:t>wie</w:t>
      </w:r>
      <w:r>
        <w:t xml:space="preserve"> </w:t>
      </w:r>
      <w:r w:rsidRPr="00105EE1">
        <w:t>den</w:t>
      </w:r>
      <w:r>
        <w:t xml:space="preserve"> </w:t>
      </w:r>
      <w:r w:rsidRPr="00105EE1">
        <w:t>vorhin</w:t>
      </w:r>
      <w:r>
        <w:t xml:space="preserve"> </w:t>
      </w:r>
      <w:r w:rsidRPr="00105EE1">
        <w:t>erwähnten</w:t>
      </w:r>
      <w:r>
        <w:t xml:space="preserve"> </w:t>
      </w:r>
      <w:r w:rsidRPr="00105EE1">
        <w:t>Dante</w:t>
      </w:r>
      <w:r>
        <w:t xml:space="preserve"> </w:t>
      </w:r>
      <w:r w:rsidRPr="00105EE1">
        <w:t>und</w:t>
      </w:r>
      <w:r>
        <w:t xml:space="preserve"> </w:t>
      </w:r>
      <w:proofErr w:type="spellStart"/>
      <w:r w:rsidRPr="00105EE1">
        <w:t>Petrarka</w:t>
      </w:r>
      <w:proofErr w:type="spellEnd"/>
      <w:r w:rsidRPr="00105EE1">
        <w:t>,</w:t>
      </w:r>
      <w:r>
        <w:t xml:space="preserve"> </w:t>
      </w:r>
      <w:r w:rsidRPr="00105EE1">
        <w:t>und</w:t>
      </w:r>
      <w:r>
        <w:t xml:space="preserve"> </w:t>
      </w:r>
      <w:r w:rsidRPr="00105EE1">
        <w:t>an</w:t>
      </w:r>
      <w:r>
        <w:t xml:space="preserve"> </w:t>
      </w:r>
      <w:r w:rsidRPr="00105EE1">
        <w:t>den</w:t>
      </w:r>
      <w:r>
        <w:t xml:space="preserve"> </w:t>
      </w:r>
      <w:r w:rsidRPr="00105EE1">
        <w:t>Grenzen</w:t>
      </w:r>
      <w:r>
        <w:t xml:space="preserve"> </w:t>
      </w:r>
      <w:r w:rsidRPr="00105EE1">
        <w:t>Italiens,</w:t>
      </w:r>
      <w:r>
        <w:t xml:space="preserve"> </w:t>
      </w:r>
      <w:r w:rsidRPr="00105EE1">
        <w:t>in</w:t>
      </w:r>
      <w:r>
        <w:t xml:space="preserve"> </w:t>
      </w:r>
      <w:r w:rsidRPr="00105EE1">
        <w:t>den</w:t>
      </w:r>
      <w:r>
        <w:t xml:space="preserve"> </w:t>
      </w:r>
      <w:r w:rsidRPr="00105EE1">
        <w:t>Schluchten</w:t>
      </w:r>
      <w:r>
        <w:t xml:space="preserve"> </w:t>
      </w:r>
      <w:r w:rsidRPr="00105EE1">
        <w:t>Piemonts,</w:t>
      </w:r>
      <w:r>
        <w:t xml:space="preserve"> </w:t>
      </w:r>
      <w:r w:rsidRPr="00105EE1">
        <w:t>die</w:t>
      </w:r>
      <w:r>
        <w:t xml:space="preserve"> </w:t>
      </w:r>
      <w:r w:rsidRPr="00105EE1">
        <w:t>Waldenser.</w:t>
      </w:r>
      <w:r>
        <w:t xml:space="preserve"> </w:t>
      </w:r>
      <w:r w:rsidRPr="00105EE1">
        <w:t>–</w:t>
      </w:r>
      <w:r>
        <w:t xml:space="preserve"> </w:t>
      </w:r>
      <w:r w:rsidRPr="00105EE1">
        <w:t>In</w:t>
      </w:r>
      <w:r>
        <w:t xml:space="preserve"> </w:t>
      </w:r>
      <w:r w:rsidRPr="00105EE1">
        <w:t>England</w:t>
      </w:r>
      <w:r>
        <w:t xml:space="preserve"> </w:t>
      </w:r>
      <w:r w:rsidRPr="00105EE1">
        <w:t>erhaben</w:t>
      </w:r>
      <w:r>
        <w:t xml:space="preserve"> </w:t>
      </w:r>
      <w:r w:rsidRPr="00105EE1">
        <w:t>sich</w:t>
      </w:r>
      <w:r>
        <w:t xml:space="preserve"> </w:t>
      </w:r>
      <w:r w:rsidRPr="00105EE1">
        <w:t>wider</w:t>
      </w:r>
      <w:r>
        <w:t xml:space="preserve"> </w:t>
      </w:r>
      <w:r w:rsidRPr="00105EE1">
        <w:t>die</w:t>
      </w:r>
      <w:r>
        <w:t xml:space="preserve"> </w:t>
      </w:r>
      <w:r w:rsidRPr="00105EE1">
        <w:t>Bettelmönche,</w:t>
      </w:r>
      <w:r>
        <w:t xml:space="preserve"> </w:t>
      </w:r>
      <w:r w:rsidRPr="00105EE1">
        <w:t>-</w:t>
      </w:r>
      <w:r>
        <w:t xml:space="preserve"> </w:t>
      </w:r>
      <w:r w:rsidRPr="00105EE1">
        <w:t>wider</w:t>
      </w:r>
      <w:r>
        <w:t xml:space="preserve"> </w:t>
      </w:r>
      <w:r w:rsidRPr="00105EE1">
        <w:t>den</w:t>
      </w:r>
      <w:r>
        <w:t xml:space="preserve"> </w:t>
      </w:r>
      <w:r w:rsidRPr="00105EE1">
        <w:t>Papst</w:t>
      </w:r>
      <w:r>
        <w:t xml:space="preserve"> </w:t>
      </w:r>
      <w:r w:rsidRPr="00105EE1">
        <w:t>und</w:t>
      </w:r>
      <w:r>
        <w:t xml:space="preserve"> </w:t>
      </w:r>
      <w:r w:rsidRPr="00105EE1">
        <w:t>seine</w:t>
      </w:r>
      <w:r>
        <w:t xml:space="preserve"> </w:t>
      </w:r>
      <w:r w:rsidRPr="00105EE1">
        <w:t>Satzungen</w:t>
      </w:r>
      <w:r>
        <w:t xml:space="preserve"> </w:t>
      </w:r>
      <w:r w:rsidRPr="00105EE1">
        <w:t>mit</w:t>
      </w:r>
      <w:r>
        <w:t xml:space="preserve"> </w:t>
      </w:r>
      <w:r w:rsidRPr="00105EE1">
        <w:t>aller</w:t>
      </w:r>
      <w:r>
        <w:t xml:space="preserve"> </w:t>
      </w:r>
      <w:r w:rsidRPr="00105EE1">
        <w:t>Macht</w:t>
      </w:r>
      <w:r>
        <w:t xml:space="preserve"> </w:t>
      </w:r>
      <w:r w:rsidRPr="00105EE1">
        <w:t>Wycliffe</w:t>
      </w:r>
      <w:r>
        <w:t xml:space="preserve"> </w:t>
      </w:r>
      <w:r w:rsidRPr="00105EE1">
        <w:t>und</w:t>
      </w:r>
      <w:r>
        <w:t xml:space="preserve"> </w:t>
      </w:r>
      <w:r w:rsidRPr="00105EE1">
        <w:t>seine</w:t>
      </w:r>
      <w:r>
        <w:t xml:space="preserve"> </w:t>
      </w:r>
      <w:r w:rsidRPr="00105EE1">
        <w:t>Anhänger;</w:t>
      </w:r>
      <w:r>
        <w:t xml:space="preserve"> </w:t>
      </w:r>
      <w:r w:rsidRPr="00105EE1">
        <w:t>ja</w:t>
      </w:r>
      <w:r>
        <w:t xml:space="preserve"> </w:t>
      </w:r>
      <w:r w:rsidRPr="00105EE1">
        <w:t>die</w:t>
      </w:r>
      <w:r>
        <w:t xml:space="preserve"> </w:t>
      </w:r>
      <w:r w:rsidRPr="00105EE1">
        <w:t>damals</w:t>
      </w:r>
      <w:r>
        <w:t xml:space="preserve"> </w:t>
      </w:r>
      <w:r w:rsidRPr="00105EE1">
        <w:t>herrschende</w:t>
      </w:r>
      <w:r>
        <w:t xml:space="preserve"> </w:t>
      </w:r>
      <w:r w:rsidRPr="00105EE1">
        <w:t>Dynastie</w:t>
      </w:r>
      <w:r>
        <w:t xml:space="preserve"> </w:t>
      </w:r>
      <w:r w:rsidRPr="00105EE1">
        <w:t>will</w:t>
      </w:r>
      <w:r>
        <w:t xml:space="preserve"> </w:t>
      </w:r>
      <w:r w:rsidRPr="00105EE1">
        <w:t>sich,</w:t>
      </w:r>
      <w:r>
        <w:t xml:space="preserve"> </w:t>
      </w:r>
      <w:r w:rsidRPr="00105EE1">
        <w:t>wie</w:t>
      </w:r>
      <w:r>
        <w:t xml:space="preserve"> </w:t>
      </w:r>
      <w:r w:rsidRPr="00105EE1">
        <w:t>es</w:t>
      </w:r>
      <w:r>
        <w:t xml:space="preserve"> </w:t>
      </w:r>
      <w:r w:rsidRPr="00105EE1">
        <w:t>scheint,</w:t>
      </w:r>
      <w:r>
        <w:t xml:space="preserve"> </w:t>
      </w:r>
      <w:r w:rsidRPr="00105EE1">
        <w:t>an</w:t>
      </w:r>
      <w:r>
        <w:t xml:space="preserve"> </w:t>
      </w:r>
      <w:r w:rsidRPr="00105EE1">
        <w:t>die</w:t>
      </w:r>
      <w:r>
        <w:t xml:space="preserve"> </w:t>
      </w:r>
      <w:r w:rsidRPr="00105EE1">
        <w:t>Spitze</w:t>
      </w:r>
      <w:r>
        <w:t xml:space="preserve"> </w:t>
      </w:r>
      <w:r w:rsidRPr="00105EE1">
        <w:t>dieser</w:t>
      </w:r>
      <w:r>
        <w:t xml:space="preserve"> </w:t>
      </w:r>
      <w:r w:rsidRPr="00105EE1">
        <w:t>reformatorischen</w:t>
      </w:r>
      <w:r>
        <w:t xml:space="preserve"> </w:t>
      </w:r>
      <w:r w:rsidRPr="00105EE1">
        <w:t>Bewegung</w:t>
      </w:r>
      <w:r>
        <w:t xml:space="preserve"> </w:t>
      </w:r>
      <w:r w:rsidRPr="00105EE1">
        <w:t>setzen,</w:t>
      </w:r>
      <w:r>
        <w:t xml:space="preserve"> </w:t>
      </w:r>
      <w:r w:rsidRPr="00105EE1">
        <w:t>bis</w:t>
      </w:r>
      <w:r>
        <w:t xml:space="preserve"> </w:t>
      </w:r>
      <w:r w:rsidRPr="00105EE1">
        <w:t>es</w:t>
      </w:r>
      <w:r>
        <w:t xml:space="preserve"> </w:t>
      </w:r>
      <w:r w:rsidRPr="00105EE1">
        <w:t>gerade</w:t>
      </w:r>
      <w:r>
        <w:t xml:space="preserve"> </w:t>
      </w:r>
      <w:r w:rsidRPr="00105EE1">
        <w:t>noch</w:t>
      </w:r>
      <w:r>
        <w:t xml:space="preserve"> </w:t>
      </w:r>
      <w:r w:rsidRPr="00105EE1">
        <w:t>zur</w:t>
      </w:r>
      <w:r>
        <w:t xml:space="preserve"> </w:t>
      </w:r>
      <w:r w:rsidRPr="00105EE1">
        <w:t>rechten</w:t>
      </w:r>
      <w:r>
        <w:t xml:space="preserve"> </w:t>
      </w:r>
      <w:r w:rsidRPr="00105EE1">
        <w:t>Zeit</w:t>
      </w:r>
      <w:r>
        <w:t xml:space="preserve"> </w:t>
      </w:r>
      <w:r w:rsidRPr="00105EE1">
        <w:t>unter</w:t>
      </w:r>
      <w:r>
        <w:t xml:space="preserve"> </w:t>
      </w:r>
      <w:r w:rsidRPr="00105EE1">
        <w:t>dem</w:t>
      </w:r>
      <w:r>
        <w:t xml:space="preserve"> </w:t>
      </w:r>
      <w:r w:rsidRPr="00105EE1">
        <w:t>Einfluß</w:t>
      </w:r>
      <w:r>
        <w:t xml:space="preserve"> </w:t>
      </w:r>
      <w:r w:rsidRPr="00105EE1">
        <w:t>des</w:t>
      </w:r>
      <w:r>
        <w:t xml:space="preserve"> </w:t>
      </w:r>
      <w:r w:rsidRPr="00105EE1">
        <w:t>hohen</w:t>
      </w:r>
      <w:r>
        <w:t xml:space="preserve"> </w:t>
      </w:r>
      <w:r w:rsidRPr="00105EE1">
        <w:t>Klerus</w:t>
      </w:r>
      <w:r>
        <w:t xml:space="preserve"> </w:t>
      </w:r>
      <w:r w:rsidRPr="00105EE1">
        <w:t>gelingt,</w:t>
      </w:r>
      <w:r>
        <w:t xml:space="preserve"> </w:t>
      </w:r>
      <w:r w:rsidRPr="00105EE1">
        <w:t>dieselbe</w:t>
      </w:r>
      <w:r>
        <w:t xml:space="preserve"> </w:t>
      </w:r>
      <w:r w:rsidRPr="00105EE1">
        <w:t>durch</w:t>
      </w:r>
      <w:r>
        <w:t xml:space="preserve"> </w:t>
      </w:r>
      <w:r w:rsidRPr="00105EE1">
        <w:t>die</w:t>
      </w:r>
      <w:r>
        <w:t xml:space="preserve"> </w:t>
      </w:r>
      <w:r w:rsidRPr="00105EE1">
        <w:t>dem</w:t>
      </w:r>
      <w:r>
        <w:t xml:space="preserve"> </w:t>
      </w:r>
      <w:r w:rsidRPr="00105EE1">
        <w:t>Papstthum</w:t>
      </w:r>
      <w:r>
        <w:t xml:space="preserve"> </w:t>
      </w:r>
      <w:proofErr w:type="spellStart"/>
      <w:r w:rsidRPr="00105EE1">
        <w:t>fügsamern</w:t>
      </w:r>
      <w:proofErr w:type="spellEnd"/>
      <w:r>
        <w:t xml:space="preserve"> </w:t>
      </w:r>
      <w:proofErr w:type="spellStart"/>
      <w:r w:rsidRPr="00105EE1">
        <w:t>Lan</w:t>
      </w:r>
      <w:r>
        <w:t>c</w:t>
      </w:r>
      <w:r w:rsidRPr="00105EE1">
        <w:t>aster’s</w:t>
      </w:r>
      <w:proofErr w:type="spellEnd"/>
      <w:r>
        <w:t xml:space="preserve"> </w:t>
      </w:r>
      <w:r w:rsidRPr="00105EE1">
        <w:t>vom</w:t>
      </w:r>
      <w:r>
        <w:t xml:space="preserve"> </w:t>
      </w:r>
      <w:r w:rsidRPr="00105EE1">
        <w:t>Thron</w:t>
      </w:r>
      <w:r>
        <w:t xml:space="preserve"> </w:t>
      </w:r>
      <w:r w:rsidRPr="00105EE1">
        <w:t>zu</w:t>
      </w:r>
      <w:r>
        <w:t xml:space="preserve"> </w:t>
      </w:r>
      <w:r w:rsidRPr="00105EE1">
        <w:t>verdrängen.</w:t>
      </w:r>
      <w:r>
        <w:t xml:space="preserve"> </w:t>
      </w:r>
      <w:r w:rsidRPr="00105EE1">
        <w:t>Den</w:t>
      </w:r>
      <w:r>
        <w:t xml:space="preserve"> </w:t>
      </w:r>
      <w:r w:rsidRPr="00105EE1">
        <w:t>selbstmörderischen</w:t>
      </w:r>
      <w:r>
        <w:t xml:space="preserve"> </w:t>
      </w:r>
      <w:r w:rsidRPr="00105EE1">
        <w:t>Kampf,</w:t>
      </w:r>
      <w:r>
        <w:t xml:space="preserve"> </w:t>
      </w:r>
      <w:r w:rsidRPr="00105EE1">
        <w:t>in</w:t>
      </w:r>
      <w:r>
        <w:t xml:space="preserve"> </w:t>
      </w:r>
      <w:r w:rsidRPr="00105EE1">
        <w:t>welchem</w:t>
      </w:r>
      <w:r>
        <w:t xml:space="preserve"> </w:t>
      </w:r>
      <w:r w:rsidRPr="00105EE1">
        <w:t>sich</w:t>
      </w:r>
      <w:r>
        <w:t xml:space="preserve"> </w:t>
      </w:r>
      <w:r w:rsidRPr="00105EE1">
        <w:t>zum</w:t>
      </w:r>
      <w:r>
        <w:t xml:space="preserve"> </w:t>
      </w:r>
      <w:r w:rsidRPr="00105EE1">
        <w:t>Jahrzehnte</w:t>
      </w:r>
      <w:r>
        <w:t xml:space="preserve"> </w:t>
      </w:r>
      <w:r w:rsidRPr="00105EE1">
        <w:t>lang</w:t>
      </w:r>
      <w:r>
        <w:t xml:space="preserve"> </w:t>
      </w:r>
      <w:r w:rsidRPr="00105EE1">
        <w:t>England</w:t>
      </w:r>
      <w:r>
        <w:t xml:space="preserve"> </w:t>
      </w:r>
      <w:r w:rsidRPr="00105EE1">
        <w:t>zerfleischt,</w:t>
      </w:r>
      <w:r>
        <w:t xml:space="preserve"> </w:t>
      </w:r>
      <w:r w:rsidRPr="00105EE1">
        <w:t>hat</w:t>
      </w:r>
      <w:r>
        <w:t xml:space="preserve"> </w:t>
      </w:r>
      <w:r w:rsidRPr="00105EE1">
        <w:t>uns</w:t>
      </w:r>
      <w:r>
        <w:t xml:space="preserve"> </w:t>
      </w:r>
      <w:r w:rsidRPr="00105EE1">
        <w:t>Shakespeare</w:t>
      </w:r>
      <w:r>
        <w:t xml:space="preserve"> </w:t>
      </w:r>
      <w:r w:rsidRPr="00105EE1">
        <w:t>in</w:t>
      </w:r>
      <w:r>
        <w:t xml:space="preserve"> </w:t>
      </w:r>
      <w:r w:rsidRPr="00105EE1">
        <w:t>seinen</w:t>
      </w:r>
      <w:r>
        <w:t xml:space="preserve"> </w:t>
      </w:r>
      <w:r w:rsidRPr="00105EE1">
        <w:t>großen</w:t>
      </w:r>
      <w:r>
        <w:t xml:space="preserve"> </w:t>
      </w:r>
      <w:r w:rsidRPr="00105EE1">
        <w:t>Meisterwerken</w:t>
      </w:r>
      <w:r>
        <w:t xml:space="preserve"> </w:t>
      </w:r>
      <w:r w:rsidRPr="00105EE1">
        <w:t>dargestellt.</w:t>
      </w:r>
    </w:p>
    <w:p w14:paraId="27805243" w14:textId="77777777" w:rsidR="00B03BB9" w:rsidRPr="00105EE1" w:rsidRDefault="00B03BB9" w:rsidP="00B03BB9">
      <w:r w:rsidRPr="00105EE1">
        <w:t>In</w:t>
      </w:r>
      <w:r>
        <w:t xml:space="preserve"> </w:t>
      </w:r>
      <w:r w:rsidRPr="00105EE1">
        <w:t>Deutschland</w:t>
      </w:r>
      <w:r>
        <w:t xml:space="preserve"> </w:t>
      </w:r>
      <w:r w:rsidRPr="00105EE1">
        <w:t>finden</w:t>
      </w:r>
      <w:r>
        <w:t xml:space="preserve"> </w:t>
      </w:r>
      <w:r w:rsidRPr="00105EE1">
        <w:t>wir</w:t>
      </w:r>
      <w:r>
        <w:t xml:space="preserve"> </w:t>
      </w:r>
      <w:r w:rsidRPr="00105EE1">
        <w:t>in</w:t>
      </w:r>
      <w:r>
        <w:t xml:space="preserve"> </w:t>
      </w:r>
      <w:r w:rsidRPr="00105EE1">
        <w:t>dieser</w:t>
      </w:r>
      <w:r>
        <w:t xml:space="preserve"> </w:t>
      </w:r>
      <w:r w:rsidRPr="00105EE1">
        <w:t>Zeit</w:t>
      </w:r>
      <w:r>
        <w:t xml:space="preserve"> </w:t>
      </w:r>
      <w:r w:rsidRPr="00105EE1">
        <w:t>die</w:t>
      </w:r>
      <w:r>
        <w:t xml:space="preserve"> </w:t>
      </w:r>
      <w:r w:rsidRPr="00105EE1">
        <w:t>Gottesfreunde,</w:t>
      </w:r>
      <w:r>
        <w:t xml:space="preserve"> </w:t>
      </w:r>
      <w:r w:rsidRPr="00105EE1">
        <w:t>Männer</w:t>
      </w:r>
      <w:r>
        <w:t xml:space="preserve"> </w:t>
      </w:r>
      <w:r w:rsidRPr="00105EE1">
        <w:t>wie</w:t>
      </w:r>
      <w:r>
        <w:t xml:space="preserve"> </w:t>
      </w:r>
      <w:r w:rsidRPr="00105EE1">
        <w:t>Tauler;</w:t>
      </w:r>
      <w:r>
        <w:t xml:space="preserve"> </w:t>
      </w:r>
      <w:r w:rsidRPr="00105EE1">
        <w:t>in</w:t>
      </w:r>
      <w:r>
        <w:t xml:space="preserve"> </w:t>
      </w:r>
      <w:r w:rsidRPr="00105EE1">
        <w:t>den</w:t>
      </w:r>
      <w:r>
        <w:t xml:space="preserve"> </w:t>
      </w:r>
      <w:r w:rsidRPr="00105EE1">
        <w:t>Niederlanden</w:t>
      </w:r>
      <w:r>
        <w:t xml:space="preserve"> </w:t>
      </w:r>
      <w:r w:rsidRPr="00105EE1">
        <w:t>die</w:t>
      </w:r>
      <w:r>
        <w:t xml:space="preserve"> </w:t>
      </w:r>
      <w:r w:rsidRPr="00105EE1">
        <w:t>Brüder</w:t>
      </w:r>
      <w:r>
        <w:t xml:space="preserve"> </w:t>
      </w:r>
      <w:r w:rsidRPr="00105EE1">
        <w:t>des</w:t>
      </w:r>
      <w:r>
        <w:t xml:space="preserve"> </w:t>
      </w:r>
      <w:r w:rsidRPr="00105EE1">
        <w:t>gemeinsamen</w:t>
      </w:r>
      <w:r>
        <w:t xml:space="preserve"> </w:t>
      </w:r>
      <w:r w:rsidRPr="00105EE1">
        <w:t>Lebens.</w:t>
      </w:r>
    </w:p>
    <w:p w14:paraId="00E0A2A5" w14:textId="77777777" w:rsidR="00B03BB9" w:rsidRPr="00105EE1" w:rsidRDefault="00B03BB9" w:rsidP="00B03BB9">
      <w:r w:rsidRPr="00105EE1">
        <w:t>Am</w:t>
      </w:r>
      <w:r>
        <w:t xml:space="preserve"> </w:t>
      </w:r>
      <w:r w:rsidRPr="00105EE1">
        <w:t>hellsten</w:t>
      </w:r>
      <w:r>
        <w:t xml:space="preserve"> </w:t>
      </w:r>
      <w:r w:rsidRPr="00105EE1">
        <w:t>aber</w:t>
      </w:r>
      <w:r>
        <w:t xml:space="preserve"> </w:t>
      </w:r>
      <w:r w:rsidRPr="00105EE1">
        <w:t>loderte</w:t>
      </w:r>
      <w:r>
        <w:t xml:space="preserve"> </w:t>
      </w:r>
      <w:r w:rsidRPr="00105EE1">
        <w:t>die</w:t>
      </w:r>
      <w:r>
        <w:t xml:space="preserve"> </w:t>
      </w:r>
      <w:r w:rsidRPr="00105EE1">
        <w:t>heilige</w:t>
      </w:r>
      <w:r>
        <w:t xml:space="preserve"> </w:t>
      </w:r>
      <w:r w:rsidRPr="00105EE1">
        <w:t>Flamme</w:t>
      </w:r>
      <w:r>
        <w:t xml:space="preserve"> </w:t>
      </w:r>
      <w:r w:rsidRPr="00105EE1">
        <w:t>in</w:t>
      </w:r>
      <w:r>
        <w:t xml:space="preserve"> </w:t>
      </w:r>
      <w:r w:rsidRPr="00105EE1">
        <w:t>Böhmen</w:t>
      </w:r>
      <w:r>
        <w:t xml:space="preserve"> </w:t>
      </w:r>
      <w:r w:rsidRPr="00105EE1">
        <w:t>auf,</w:t>
      </w:r>
      <w:r>
        <w:t xml:space="preserve"> </w:t>
      </w:r>
      <w:r w:rsidRPr="00105EE1">
        <w:t>namentlich</w:t>
      </w:r>
      <w:r>
        <w:t xml:space="preserve"> </w:t>
      </w:r>
      <w:r w:rsidRPr="00105EE1">
        <w:t>von</w:t>
      </w:r>
      <w:r>
        <w:t xml:space="preserve"> </w:t>
      </w:r>
      <w:r w:rsidRPr="00105EE1">
        <w:t>da,</w:t>
      </w:r>
      <w:r>
        <w:t xml:space="preserve"> </w:t>
      </w:r>
      <w:r w:rsidRPr="00105EE1">
        <w:t>als</w:t>
      </w:r>
      <w:r>
        <w:t xml:space="preserve"> </w:t>
      </w:r>
      <w:r w:rsidRPr="00105EE1">
        <w:t>Conrad</w:t>
      </w:r>
      <w:r>
        <w:t xml:space="preserve"> </w:t>
      </w:r>
      <w:r w:rsidRPr="00105EE1">
        <w:t>Waldhausen,</w:t>
      </w:r>
      <w:r>
        <w:t xml:space="preserve"> </w:t>
      </w:r>
      <w:r w:rsidRPr="00105EE1">
        <w:t>Johann</w:t>
      </w:r>
      <w:r>
        <w:t xml:space="preserve"> </w:t>
      </w:r>
      <w:r w:rsidRPr="00105EE1">
        <w:t>von</w:t>
      </w:r>
      <w:r>
        <w:t xml:space="preserve"> </w:t>
      </w:r>
      <w:r w:rsidRPr="00105EE1">
        <w:t>Milic,</w:t>
      </w:r>
      <w:r>
        <w:t xml:space="preserve"> </w:t>
      </w:r>
      <w:r w:rsidRPr="00105EE1">
        <w:t>Matthias</w:t>
      </w:r>
      <w:r>
        <w:t xml:space="preserve"> </w:t>
      </w:r>
      <w:r w:rsidRPr="00105EE1">
        <w:t>von</w:t>
      </w:r>
      <w:r>
        <w:t xml:space="preserve"> </w:t>
      </w:r>
      <w:proofErr w:type="spellStart"/>
      <w:r w:rsidRPr="00105EE1">
        <w:t>Janow</w:t>
      </w:r>
      <w:proofErr w:type="spellEnd"/>
      <w:r>
        <w:t xml:space="preserve"> </w:t>
      </w:r>
      <w:r w:rsidRPr="00105EE1">
        <w:t>auftraten.</w:t>
      </w:r>
      <w:r>
        <w:t xml:space="preserve"> </w:t>
      </w:r>
      <w:r w:rsidRPr="00105EE1">
        <w:t>Des</w:t>
      </w:r>
      <w:r>
        <w:t xml:space="preserve"> </w:t>
      </w:r>
      <w:r w:rsidRPr="00105EE1">
        <w:t>Kaisers</w:t>
      </w:r>
      <w:r>
        <w:t xml:space="preserve"> </w:t>
      </w:r>
      <w:r w:rsidRPr="00105EE1">
        <w:t>Karl</w:t>
      </w:r>
      <w:r>
        <w:t xml:space="preserve"> </w:t>
      </w:r>
      <w:r w:rsidRPr="00105EE1">
        <w:t>IV.</w:t>
      </w:r>
      <w:r>
        <w:t xml:space="preserve"> </w:t>
      </w:r>
      <w:r w:rsidRPr="00105EE1">
        <w:t>Bemühungen</w:t>
      </w:r>
      <w:r>
        <w:t xml:space="preserve"> </w:t>
      </w:r>
      <w:r w:rsidRPr="00105EE1">
        <w:t>waren</w:t>
      </w:r>
      <w:r>
        <w:t xml:space="preserve"> </w:t>
      </w:r>
      <w:r w:rsidRPr="00105EE1">
        <w:t>vorher</w:t>
      </w:r>
      <w:r>
        <w:t xml:space="preserve"> </w:t>
      </w:r>
      <w:r w:rsidRPr="00105EE1">
        <w:t>in</w:t>
      </w:r>
      <w:r>
        <w:t xml:space="preserve"> </w:t>
      </w:r>
      <w:r w:rsidRPr="00105EE1">
        <w:t>mancher</w:t>
      </w:r>
      <w:r>
        <w:t xml:space="preserve"> </w:t>
      </w:r>
      <w:r w:rsidRPr="00105EE1">
        <w:t>Hinsicht</w:t>
      </w:r>
      <w:r>
        <w:t xml:space="preserve"> </w:t>
      </w:r>
      <w:r w:rsidRPr="00105EE1">
        <w:t>bahnbereitend</w:t>
      </w:r>
      <w:r>
        <w:t xml:space="preserve"> </w:t>
      </w:r>
      <w:r w:rsidRPr="00105EE1">
        <w:t>gewesen.</w:t>
      </w:r>
      <w:r>
        <w:t xml:space="preserve"> </w:t>
      </w:r>
      <w:r w:rsidRPr="00105EE1">
        <w:t>Derselbe</w:t>
      </w:r>
      <w:r>
        <w:t xml:space="preserve"> </w:t>
      </w:r>
      <w:r w:rsidRPr="00105EE1">
        <w:t>gründete</w:t>
      </w:r>
      <w:r>
        <w:t xml:space="preserve"> </w:t>
      </w:r>
      <w:r w:rsidRPr="00105EE1">
        <w:t>den</w:t>
      </w:r>
      <w:r>
        <w:t xml:space="preserve"> </w:t>
      </w:r>
      <w:r w:rsidRPr="00105EE1">
        <w:t>Staat</w:t>
      </w:r>
      <w:r>
        <w:t xml:space="preserve"> </w:t>
      </w:r>
      <w:r w:rsidRPr="00105EE1">
        <w:t>gleichsam</w:t>
      </w:r>
      <w:r>
        <w:t xml:space="preserve"> </w:t>
      </w:r>
      <w:r w:rsidRPr="00105EE1">
        <w:t>neu</w:t>
      </w:r>
      <w:r>
        <w:t xml:space="preserve"> </w:t>
      </w:r>
      <w:r w:rsidRPr="00105EE1">
        <w:t>und</w:t>
      </w:r>
      <w:r>
        <w:t xml:space="preserve"> </w:t>
      </w:r>
      <w:r w:rsidRPr="00105EE1">
        <w:t>drang</w:t>
      </w:r>
      <w:r>
        <w:t xml:space="preserve"> </w:t>
      </w:r>
      <w:r w:rsidRPr="00105EE1">
        <w:t>auf</w:t>
      </w:r>
      <w:r>
        <w:t xml:space="preserve"> </w:t>
      </w:r>
      <w:r w:rsidRPr="00105EE1">
        <w:t>eine</w:t>
      </w:r>
      <w:r>
        <w:t xml:space="preserve"> </w:t>
      </w:r>
      <w:r w:rsidRPr="00105EE1">
        <w:t>Reform</w:t>
      </w:r>
      <w:r>
        <w:t xml:space="preserve"> </w:t>
      </w:r>
      <w:r w:rsidRPr="00105EE1">
        <w:t>des</w:t>
      </w:r>
      <w:r>
        <w:t xml:space="preserve"> </w:t>
      </w:r>
      <w:r w:rsidRPr="00105EE1">
        <w:t>Klerus.</w:t>
      </w:r>
      <w:r>
        <w:t xml:space="preserve"> </w:t>
      </w:r>
      <w:r w:rsidRPr="00105EE1">
        <w:t>Der</w:t>
      </w:r>
      <w:r>
        <w:t xml:space="preserve"> </w:t>
      </w:r>
      <w:r w:rsidRPr="00105EE1">
        <w:t>Erzbischof</w:t>
      </w:r>
      <w:r>
        <w:t xml:space="preserve"> </w:t>
      </w:r>
      <w:proofErr w:type="spellStart"/>
      <w:r w:rsidRPr="00105EE1">
        <w:t>Arnest</w:t>
      </w:r>
      <w:proofErr w:type="spellEnd"/>
      <w:r>
        <w:t xml:space="preserve"> </w:t>
      </w:r>
      <w:r w:rsidRPr="00105EE1">
        <w:t>von</w:t>
      </w:r>
      <w:r>
        <w:t xml:space="preserve"> </w:t>
      </w:r>
      <w:r w:rsidRPr="00105EE1">
        <w:t>Pardubitz</w:t>
      </w:r>
      <w:r>
        <w:t xml:space="preserve"> </w:t>
      </w:r>
      <w:r w:rsidRPr="00105EE1">
        <w:t>leistete</w:t>
      </w:r>
      <w:r>
        <w:t xml:space="preserve"> </w:t>
      </w:r>
      <w:r w:rsidRPr="00105EE1">
        <w:t>dabei</w:t>
      </w:r>
      <w:r>
        <w:t xml:space="preserve"> </w:t>
      </w:r>
      <w:proofErr w:type="spellStart"/>
      <w:r w:rsidRPr="00105EE1">
        <w:t>hülfreiche</w:t>
      </w:r>
      <w:proofErr w:type="spellEnd"/>
      <w:r>
        <w:t xml:space="preserve"> </w:t>
      </w:r>
      <w:r w:rsidRPr="00105EE1">
        <w:t>Hand,</w:t>
      </w:r>
      <w:r>
        <w:t xml:space="preserve"> </w:t>
      </w:r>
      <w:r w:rsidRPr="00105EE1">
        <w:t>und</w:t>
      </w:r>
      <w:r>
        <w:t xml:space="preserve"> </w:t>
      </w:r>
      <w:r w:rsidRPr="00105EE1">
        <w:t>die</w:t>
      </w:r>
      <w:r>
        <w:t xml:space="preserve"> </w:t>
      </w:r>
      <w:r w:rsidRPr="00105EE1">
        <w:t>Folge</w:t>
      </w:r>
      <w:r>
        <w:t xml:space="preserve"> </w:t>
      </w:r>
      <w:r w:rsidRPr="00105EE1">
        <w:t>solcher</w:t>
      </w:r>
      <w:r>
        <w:t xml:space="preserve"> </w:t>
      </w:r>
      <w:r w:rsidRPr="00105EE1">
        <w:t>vereinten</w:t>
      </w:r>
      <w:r>
        <w:t xml:space="preserve"> </w:t>
      </w:r>
      <w:r w:rsidRPr="00105EE1">
        <w:t>Bestrebungen</w:t>
      </w:r>
      <w:r>
        <w:t xml:space="preserve"> </w:t>
      </w:r>
      <w:r w:rsidRPr="00105EE1">
        <w:t>der</w:t>
      </w:r>
      <w:r>
        <w:t xml:space="preserve"> </w:t>
      </w:r>
      <w:r w:rsidRPr="00105EE1">
        <w:t>weltlichen</w:t>
      </w:r>
      <w:r>
        <w:t xml:space="preserve"> </w:t>
      </w:r>
      <w:r w:rsidRPr="00105EE1">
        <w:t>und</w:t>
      </w:r>
      <w:r>
        <w:t xml:space="preserve"> </w:t>
      </w:r>
      <w:r w:rsidRPr="00105EE1">
        <w:t>geistlichen</w:t>
      </w:r>
      <w:r>
        <w:t xml:space="preserve"> </w:t>
      </w:r>
      <w:r w:rsidRPr="00105EE1">
        <w:t>Macht</w:t>
      </w:r>
      <w:r>
        <w:t xml:space="preserve"> </w:t>
      </w:r>
      <w:r w:rsidRPr="00105EE1">
        <w:t>war,</w:t>
      </w:r>
      <w:r>
        <w:t xml:space="preserve"> </w:t>
      </w:r>
      <w:r w:rsidRPr="00105EE1">
        <w:t>daß</w:t>
      </w:r>
      <w:r>
        <w:t xml:space="preserve"> </w:t>
      </w:r>
      <w:r w:rsidRPr="00105EE1">
        <w:t>die</w:t>
      </w:r>
      <w:r>
        <w:t xml:space="preserve"> </w:t>
      </w:r>
      <w:r w:rsidRPr="00105EE1">
        <w:t>Böhmische</w:t>
      </w:r>
      <w:r>
        <w:t xml:space="preserve"> </w:t>
      </w:r>
      <w:r w:rsidRPr="00105EE1">
        <w:t>Geistlichkeit</w:t>
      </w:r>
      <w:r>
        <w:t xml:space="preserve"> </w:t>
      </w:r>
      <w:r w:rsidRPr="00105EE1">
        <w:t>jener</w:t>
      </w:r>
      <w:r>
        <w:t xml:space="preserve"> </w:t>
      </w:r>
      <w:r w:rsidRPr="00105EE1">
        <w:t>Zeit</w:t>
      </w:r>
      <w:r>
        <w:t xml:space="preserve"> </w:t>
      </w:r>
      <w:r w:rsidRPr="00105EE1">
        <w:t>an</w:t>
      </w:r>
      <w:r>
        <w:t xml:space="preserve"> </w:t>
      </w:r>
      <w:r w:rsidRPr="00105EE1">
        <w:t>Bildung</w:t>
      </w:r>
      <w:r>
        <w:t xml:space="preserve"> </w:t>
      </w:r>
      <w:r w:rsidRPr="00105EE1">
        <w:t>und</w:t>
      </w:r>
      <w:r>
        <w:t xml:space="preserve"> </w:t>
      </w:r>
      <w:r w:rsidRPr="00105EE1">
        <w:t>Sitten</w:t>
      </w:r>
      <w:r>
        <w:t xml:space="preserve"> </w:t>
      </w:r>
      <w:r w:rsidRPr="00105EE1">
        <w:t>der</w:t>
      </w:r>
      <w:r>
        <w:t xml:space="preserve"> </w:t>
      </w:r>
      <w:r w:rsidRPr="00105EE1">
        <w:t>Deutschen</w:t>
      </w:r>
      <w:r>
        <w:t xml:space="preserve"> </w:t>
      </w:r>
      <w:r w:rsidRPr="00105EE1">
        <w:t>im</w:t>
      </w:r>
      <w:r>
        <w:t xml:space="preserve"> </w:t>
      </w:r>
      <w:r w:rsidRPr="00105EE1">
        <w:t>Allgemeinen</w:t>
      </w:r>
      <w:r>
        <w:t xml:space="preserve"> </w:t>
      </w:r>
      <w:r w:rsidRPr="00105EE1">
        <w:t>unstreitig</w:t>
      </w:r>
      <w:r>
        <w:t xml:space="preserve"> </w:t>
      </w:r>
      <w:r w:rsidRPr="00105EE1">
        <w:t>überlegen</w:t>
      </w:r>
      <w:r>
        <w:t xml:space="preserve"> </w:t>
      </w:r>
      <w:r w:rsidRPr="00105EE1">
        <w:t>war.</w:t>
      </w:r>
      <w:r>
        <w:t xml:space="preserve"> </w:t>
      </w:r>
      <w:r w:rsidRPr="00105EE1">
        <w:t>Die</w:t>
      </w:r>
      <w:r>
        <w:t xml:space="preserve"> </w:t>
      </w:r>
      <w:proofErr w:type="spellStart"/>
      <w:r w:rsidRPr="00105EE1">
        <w:t>Statuta</w:t>
      </w:r>
      <w:proofErr w:type="spellEnd"/>
      <w:r>
        <w:t xml:space="preserve"> </w:t>
      </w:r>
      <w:proofErr w:type="spellStart"/>
      <w:r w:rsidRPr="00105EE1">
        <w:t>Arnesti</w:t>
      </w:r>
      <w:proofErr w:type="spellEnd"/>
      <w:r>
        <w:t xml:space="preserve"> </w:t>
      </w:r>
      <w:r w:rsidRPr="00105EE1">
        <w:t>vom</w:t>
      </w:r>
      <w:r>
        <w:t xml:space="preserve"> </w:t>
      </w:r>
      <w:r w:rsidRPr="00105EE1">
        <w:t>Jahre</w:t>
      </w:r>
      <w:r>
        <w:t xml:space="preserve"> </w:t>
      </w:r>
      <w:r w:rsidRPr="00105EE1">
        <w:t>1349,</w:t>
      </w:r>
      <w:r>
        <w:t xml:space="preserve"> </w:t>
      </w:r>
      <w:r w:rsidRPr="00105EE1">
        <w:t>die</w:t>
      </w:r>
      <w:r>
        <w:t xml:space="preserve"> </w:t>
      </w:r>
      <w:proofErr w:type="spellStart"/>
      <w:r w:rsidRPr="00105EE1">
        <w:t>Disciplinar</w:t>
      </w:r>
      <w:proofErr w:type="spellEnd"/>
      <w:r w:rsidRPr="00105EE1">
        <w:t>-Gesetze</w:t>
      </w:r>
      <w:r>
        <w:t xml:space="preserve"> </w:t>
      </w:r>
      <w:r w:rsidRPr="00105EE1">
        <w:t>für</w:t>
      </w:r>
      <w:r>
        <w:t xml:space="preserve"> </w:t>
      </w:r>
      <w:r w:rsidRPr="00105EE1">
        <w:t>den</w:t>
      </w:r>
      <w:r>
        <w:t xml:space="preserve"> </w:t>
      </w:r>
      <w:r w:rsidRPr="00105EE1">
        <w:t>Böhmischen</w:t>
      </w:r>
      <w:r>
        <w:t xml:space="preserve"> </w:t>
      </w:r>
      <w:r w:rsidRPr="00105EE1">
        <w:t>Klerus</w:t>
      </w:r>
      <w:r>
        <w:t xml:space="preserve"> </w:t>
      </w:r>
      <w:r w:rsidRPr="00105EE1">
        <w:t>erhielten</w:t>
      </w:r>
      <w:r>
        <w:t xml:space="preserve"> </w:t>
      </w:r>
      <w:r w:rsidRPr="00105EE1">
        <w:t>sich</w:t>
      </w:r>
      <w:r>
        <w:t xml:space="preserve"> </w:t>
      </w:r>
      <w:r w:rsidRPr="00105EE1">
        <w:t>Jahrhunderte</w:t>
      </w:r>
      <w:r>
        <w:t xml:space="preserve"> </w:t>
      </w:r>
      <w:r w:rsidRPr="00105EE1">
        <w:t>lang</w:t>
      </w:r>
      <w:r>
        <w:t xml:space="preserve"> </w:t>
      </w:r>
      <w:r w:rsidRPr="00105EE1">
        <w:t>in</w:t>
      </w:r>
      <w:r>
        <w:t xml:space="preserve"> </w:t>
      </w:r>
      <w:r w:rsidRPr="00105EE1">
        <w:t>Kraft</w:t>
      </w:r>
      <w:r>
        <w:t xml:space="preserve"> </w:t>
      </w:r>
      <w:r w:rsidRPr="00105EE1">
        <w:t>und</w:t>
      </w:r>
      <w:r>
        <w:t xml:space="preserve"> </w:t>
      </w:r>
      <w:r w:rsidRPr="00105EE1">
        <w:t>Ansehen.</w:t>
      </w:r>
    </w:p>
    <w:p w14:paraId="44CC404D" w14:textId="77777777" w:rsidR="00B03BB9" w:rsidRPr="00105EE1" w:rsidRDefault="00B03BB9" w:rsidP="00B03BB9">
      <w:r w:rsidRPr="00105EE1">
        <w:t>Bezeichnend</w:t>
      </w:r>
      <w:r>
        <w:t xml:space="preserve"> </w:t>
      </w:r>
      <w:r w:rsidRPr="00105EE1">
        <w:t>für</w:t>
      </w:r>
      <w:r>
        <w:t xml:space="preserve"> </w:t>
      </w:r>
      <w:r w:rsidRPr="00105EE1">
        <w:t>die</w:t>
      </w:r>
      <w:r>
        <w:t xml:space="preserve"> </w:t>
      </w:r>
      <w:r w:rsidRPr="00105EE1">
        <w:t>Häupter</w:t>
      </w:r>
      <w:r>
        <w:t xml:space="preserve"> </w:t>
      </w:r>
      <w:r w:rsidRPr="00105EE1">
        <w:t>des</w:t>
      </w:r>
      <w:r>
        <w:t xml:space="preserve"> </w:t>
      </w:r>
      <w:r w:rsidRPr="00105EE1">
        <w:t>Staats</w:t>
      </w:r>
      <w:r>
        <w:t xml:space="preserve"> </w:t>
      </w:r>
      <w:r w:rsidRPr="00105EE1">
        <w:t>und</w:t>
      </w:r>
      <w:r>
        <w:t xml:space="preserve"> </w:t>
      </w:r>
      <w:r w:rsidRPr="00105EE1">
        <w:t>der</w:t>
      </w:r>
      <w:r>
        <w:t xml:space="preserve"> </w:t>
      </w:r>
      <w:r w:rsidRPr="00105EE1">
        <w:t>Kirche</w:t>
      </w:r>
      <w:r>
        <w:t xml:space="preserve"> </w:t>
      </w:r>
      <w:r w:rsidRPr="00105EE1">
        <w:t>war</w:t>
      </w:r>
      <w:r>
        <w:t xml:space="preserve"> </w:t>
      </w:r>
      <w:r w:rsidRPr="00105EE1">
        <w:t>die</w:t>
      </w:r>
      <w:r>
        <w:t xml:space="preserve"> </w:t>
      </w:r>
      <w:r w:rsidRPr="00105EE1">
        <w:t>Berufung</w:t>
      </w:r>
      <w:r>
        <w:t xml:space="preserve"> </w:t>
      </w:r>
      <w:r w:rsidRPr="00105EE1">
        <w:t>des</w:t>
      </w:r>
      <w:r>
        <w:t xml:space="preserve"> </w:t>
      </w:r>
      <w:r w:rsidRPr="00105EE1">
        <w:t>Augustiner-Bruders</w:t>
      </w:r>
      <w:r>
        <w:t xml:space="preserve"> </w:t>
      </w:r>
      <w:r w:rsidRPr="00105EE1">
        <w:t>Conrad</w:t>
      </w:r>
      <w:r>
        <w:t xml:space="preserve"> </w:t>
      </w:r>
      <w:r w:rsidRPr="00105EE1">
        <w:t>Waldhausen</w:t>
      </w:r>
      <w:r>
        <w:t xml:space="preserve"> </w:t>
      </w:r>
      <w:r w:rsidRPr="00105EE1">
        <w:t>ans</w:t>
      </w:r>
      <w:r>
        <w:t xml:space="preserve"> </w:t>
      </w:r>
      <w:r w:rsidRPr="00105EE1">
        <w:t>Oestreich</w:t>
      </w:r>
      <w:r>
        <w:t xml:space="preserve"> </w:t>
      </w:r>
      <w:r w:rsidRPr="00105EE1">
        <w:t>und</w:t>
      </w:r>
      <w:r>
        <w:t xml:space="preserve"> </w:t>
      </w:r>
      <w:r w:rsidRPr="00105EE1">
        <w:t>dessen</w:t>
      </w:r>
      <w:r>
        <w:t xml:space="preserve"> </w:t>
      </w:r>
      <w:r w:rsidRPr="00105EE1">
        <w:t>mehrjährige</w:t>
      </w:r>
      <w:r>
        <w:t xml:space="preserve"> </w:t>
      </w:r>
      <w:r w:rsidRPr="00105EE1">
        <w:t>Wirksamkeit</w:t>
      </w:r>
      <w:r>
        <w:t xml:space="preserve"> </w:t>
      </w:r>
      <w:r w:rsidRPr="00105EE1">
        <w:t>in</w:t>
      </w:r>
      <w:r>
        <w:t xml:space="preserve"> </w:t>
      </w:r>
      <w:r w:rsidRPr="00105EE1">
        <w:t>Böhmen.</w:t>
      </w:r>
      <w:r>
        <w:t xml:space="preserve"> </w:t>
      </w:r>
      <w:r w:rsidRPr="00105EE1">
        <w:t>Er</w:t>
      </w:r>
      <w:r>
        <w:t xml:space="preserve"> </w:t>
      </w:r>
      <w:r w:rsidRPr="00105EE1">
        <w:t>griff</w:t>
      </w:r>
      <w:r>
        <w:t xml:space="preserve"> </w:t>
      </w:r>
      <w:r w:rsidRPr="00105EE1">
        <w:t>den</w:t>
      </w:r>
      <w:r>
        <w:t xml:space="preserve"> </w:t>
      </w:r>
      <w:r w:rsidRPr="00105EE1">
        <w:t>Stolz,</w:t>
      </w:r>
      <w:r>
        <w:t xml:space="preserve"> </w:t>
      </w:r>
      <w:r w:rsidRPr="00105EE1">
        <w:t>die</w:t>
      </w:r>
      <w:r>
        <w:t xml:space="preserve"> </w:t>
      </w:r>
      <w:r w:rsidRPr="00105EE1">
        <w:t>Habsucht</w:t>
      </w:r>
      <w:r>
        <w:t xml:space="preserve"> </w:t>
      </w:r>
      <w:r w:rsidRPr="00105EE1">
        <w:t>und</w:t>
      </w:r>
      <w:r>
        <w:t xml:space="preserve"> </w:t>
      </w:r>
      <w:proofErr w:type="spellStart"/>
      <w:r w:rsidRPr="00105EE1">
        <w:t>Ueppigkeit</w:t>
      </w:r>
      <w:proofErr w:type="spellEnd"/>
      <w:r>
        <w:t xml:space="preserve"> </w:t>
      </w:r>
      <w:r w:rsidRPr="00105EE1">
        <w:t>der</w:t>
      </w:r>
      <w:r>
        <w:t xml:space="preserve"> </w:t>
      </w:r>
      <w:r w:rsidRPr="00105EE1">
        <w:t>Prager</w:t>
      </w:r>
      <w:r>
        <w:t xml:space="preserve"> </w:t>
      </w:r>
      <w:r w:rsidRPr="00105EE1">
        <w:t>schonungslos</w:t>
      </w:r>
      <w:r>
        <w:t xml:space="preserve"> </w:t>
      </w:r>
      <w:r w:rsidRPr="00105EE1">
        <w:t>an.</w:t>
      </w:r>
      <w:r>
        <w:t xml:space="preserve"> </w:t>
      </w:r>
      <w:r w:rsidRPr="00105EE1">
        <w:t>Die</w:t>
      </w:r>
      <w:r>
        <w:t xml:space="preserve"> </w:t>
      </w:r>
      <w:r w:rsidRPr="00105EE1">
        <w:t>Kirche</w:t>
      </w:r>
      <w:r>
        <w:t xml:space="preserve"> </w:t>
      </w:r>
      <w:r w:rsidRPr="00105EE1">
        <w:t>konnte</w:t>
      </w:r>
      <w:r>
        <w:t xml:space="preserve"> </w:t>
      </w:r>
      <w:r w:rsidRPr="00105EE1">
        <w:t>die</w:t>
      </w:r>
      <w:r>
        <w:t xml:space="preserve"> </w:t>
      </w:r>
      <w:r w:rsidRPr="00105EE1">
        <w:t>Menge</w:t>
      </w:r>
      <w:r>
        <w:t xml:space="preserve"> </w:t>
      </w:r>
      <w:r w:rsidRPr="00105EE1">
        <w:t>der</w:t>
      </w:r>
      <w:r>
        <w:t xml:space="preserve"> </w:t>
      </w:r>
      <w:r w:rsidRPr="00105EE1">
        <w:t>Zuhörer</w:t>
      </w:r>
      <w:r>
        <w:t xml:space="preserve"> </w:t>
      </w:r>
      <w:r w:rsidRPr="00105EE1">
        <w:t>gar</w:t>
      </w:r>
      <w:r>
        <w:t xml:space="preserve"> </w:t>
      </w:r>
      <w:r w:rsidRPr="00105EE1">
        <w:t>nicht</w:t>
      </w:r>
      <w:r>
        <w:t xml:space="preserve"> </w:t>
      </w:r>
      <w:r w:rsidRPr="00105EE1">
        <w:t>fassen.</w:t>
      </w:r>
      <w:r>
        <w:t xml:space="preserve"> </w:t>
      </w:r>
      <w:r w:rsidRPr="00105EE1">
        <w:t>Die</w:t>
      </w:r>
      <w:r>
        <w:t xml:space="preserve"> </w:t>
      </w:r>
      <w:r w:rsidRPr="00105EE1">
        <w:t>Wirkung</w:t>
      </w:r>
      <w:r>
        <w:t xml:space="preserve"> </w:t>
      </w:r>
      <w:r w:rsidRPr="00105EE1">
        <w:t>der</w:t>
      </w:r>
      <w:r>
        <w:t xml:space="preserve"> </w:t>
      </w:r>
      <w:r w:rsidRPr="00105EE1">
        <w:t>Predigt</w:t>
      </w:r>
      <w:r>
        <w:t xml:space="preserve"> </w:t>
      </w:r>
      <w:r w:rsidRPr="00105EE1">
        <w:t>war</w:t>
      </w:r>
      <w:r>
        <w:t xml:space="preserve"> </w:t>
      </w:r>
      <w:r w:rsidRPr="00105EE1">
        <w:t>groß:</w:t>
      </w:r>
      <w:r>
        <w:t xml:space="preserve"> </w:t>
      </w:r>
      <w:r w:rsidRPr="00105EE1">
        <w:t>die</w:t>
      </w:r>
      <w:r>
        <w:t xml:space="preserve"> </w:t>
      </w:r>
      <w:r w:rsidRPr="00105EE1">
        <w:t>Prager</w:t>
      </w:r>
      <w:r>
        <w:t xml:space="preserve"> </w:t>
      </w:r>
      <w:r w:rsidRPr="00105EE1">
        <w:t>Frauen</w:t>
      </w:r>
      <w:r>
        <w:t xml:space="preserve"> </w:t>
      </w:r>
      <w:r w:rsidRPr="00105EE1">
        <w:t>legten</w:t>
      </w:r>
      <w:r>
        <w:t xml:space="preserve"> </w:t>
      </w:r>
      <w:r w:rsidRPr="00105EE1">
        <w:t>ihren</w:t>
      </w:r>
      <w:r>
        <w:t xml:space="preserve"> </w:t>
      </w:r>
      <w:r w:rsidRPr="00105EE1">
        <w:t>gewohnten</w:t>
      </w:r>
      <w:r>
        <w:t xml:space="preserve"> </w:t>
      </w:r>
      <w:r w:rsidRPr="00105EE1">
        <w:t>Schmuck,</w:t>
      </w:r>
      <w:r>
        <w:t xml:space="preserve"> </w:t>
      </w:r>
      <w:r w:rsidRPr="00105EE1">
        <w:t>ihre</w:t>
      </w:r>
      <w:r>
        <w:t xml:space="preserve"> </w:t>
      </w:r>
      <w:r w:rsidRPr="00105EE1">
        <w:t>kostbaren</w:t>
      </w:r>
      <w:r>
        <w:t xml:space="preserve"> </w:t>
      </w:r>
      <w:r w:rsidRPr="00105EE1">
        <w:t>Schleier,</w:t>
      </w:r>
      <w:r>
        <w:t xml:space="preserve"> </w:t>
      </w:r>
      <w:r w:rsidRPr="00105EE1">
        <w:t>ihre</w:t>
      </w:r>
      <w:r>
        <w:t xml:space="preserve"> </w:t>
      </w:r>
      <w:r w:rsidRPr="00105EE1">
        <w:t>mit</w:t>
      </w:r>
      <w:r>
        <w:t xml:space="preserve"> </w:t>
      </w:r>
      <w:r w:rsidRPr="00105EE1">
        <w:t>Gold</w:t>
      </w:r>
      <w:r>
        <w:t xml:space="preserve"> </w:t>
      </w:r>
      <w:r w:rsidRPr="00105EE1">
        <w:t>und</w:t>
      </w:r>
      <w:r>
        <w:t xml:space="preserve"> </w:t>
      </w:r>
      <w:r w:rsidRPr="00105EE1">
        <w:t>Perlen</w:t>
      </w:r>
      <w:r>
        <w:t xml:space="preserve"> </w:t>
      </w:r>
      <w:r w:rsidRPr="00105EE1">
        <w:t>besetzten</w:t>
      </w:r>
      <w:r>
        <w:t xml:space="preserve"> </w:t>
      </w:r>
      <w:r w:rsidRPr="00105EE1">
        <w:t>Kleider</w:t>
      </w:r>
      <w:r>
        <w:t xml:space="preserve"> </w:t>
      </w:r>
      <w:r w:rsidRPr="00105EE1">
        <w:t>nach</w:t>
      </w:r>
      <w:r>
        <w:t xml:space="preserve"> </w:t>
      </w:r>
      <w:r w:rsidRPr="00105EE1">
        <w:t>und</w:t>
      </w:r>
      <w:r>
        <w:t xml:space="preserve"> </w:t>
      </w:r>
      <w:r w:rsidRPr="00105EE1">
        <w:t>nach</w:t>
      </w:r>
      <w:r>
        <w:t xml:space="preserve"> </w:t>
      </w:r>
      <w:r w:rsidRPr="00105EE1">
        <w:t>ab</w:t>
      </w:r>
      <w:r>
        <w:t xml:space="preserve"> </w:t>
      </w:r>
      <w:r w:rsidRPr="00105EE1">
        <w:t>und</w:t>
      </w:r>
      <w:r>
        <w:t xml:space="preserve"> </w:t>
      </w:r>
      <w:r w:rsidRPr="00105EE1">
        <w:t>kleideten</w:t>
      </w:r>
      <w:r>
        <w:t xml:space="preserve"> </w:t>
      </w:r>
      <w:r w:rsidRPr="00105EE1">
        <w:t>sich</w:t>
      </w:r>
      <w:r>
        <w:t xml:space="preserve"> </w:t>
      </w:r>
      <w:r w:rsidRPr="00105EE1">
        <w:t>einfach;</w:t>
      </w:r>
      <w:r>
        <w:t xml:space="preserve"> </w:t>
      </w:r>
      <w:r w:rsidRPr="00105EE1">
        <w:t>der</w:t>
      </w:r>
      <w:r>
        <w:t xml:space="preserve"> </w:t>
      </w:r>
      <w:r w:rsidRPr="00105EE1">
        <w:t>Wucher</w:t>
      </w:r>
      <w:r>
        <w:t xml:space="preserve"> </w:t>
      </w:r>
      <w:r w:rsidRPr="00105EE1">
        <w:t>hörte</w:t>
      </w:r>
      <w:r>
        <w:t xml:space="preserve"> </w:t>
      </w:r>
      <w:r w:rsidRPr="00105EE1">
        <w:t>auf</w:t>
      </w:r>
      <w:r>
        <w:t xml:space="preserve"> </w:t>
      </w:r>
      <w:r w:rsidRPr="00105EE1">
        <w:t>und</w:t>
      </w:r>
      <w:r>
        <w:t xml:space="preserve"> </w:t>
      </w:r>
      <w:r w:rsidRPr="00105EE1">
        <w:t>die</w:t>
      </w:r>
      <w:r>
        <w:t xml:space="preserve"> </w:t>
      </w:r>
      <w:r w:rsidRPr="00105EE1">
        <w:t>Wucherer</w:t>
      </w:r>
      <w:r>
        <w:t xml:space="preserve"> </w:t>
      </w:r>
      <w:r w:rsidRPr="00105EE1">
        <w:t>erboten</w:t>
      </w:r>
      <w:r>
        <w:t xml:space="preserve"> </w:t>
      </w:r>
      <w:r w:rsidRPr="00105EE1">
        <w:t>sich</w:t>
      </w:r>
      <w:r>
        <w:t xml:space="preserve"> </w:t>
      </w:r>
      <w:r w:rsidRPr="00105EE1">
        <w:t>freiwillig</w:t>
      </w:r>
      <w:r>
        <w:t xml:space="preserve"> </w:t>
      </w:r>
      <w:r w:rsidRPr="00105EE1">
        <w:t>die</w:t>
      </w:r>
      <w:r>
        <w:t xml:space="preserve"> </w:t>
      </w:r>
      <w:r w:rsidRPr="00105EE1">
        <w:t>früher</w:t>
      </w:r>
      <w:r>
        <w:t xml:space="preserve"> </w:t>
      </w:r>
      <w:proofErr w:type="spellStart"/>
      <w:r w:rsidRPr="00105EE1">
        <w:t>Uebervortheilten</w:t>
      </w:r>
      <w:proofErr w:type="spellEnd"/>
      <w:r>
        <w:t xml:space="preserve"> </w:t>
      </w:r>
      <w:r w:rsidRPr="00105EE1">
        <w:t>zu</w:t>
      </w:r>
      <w:r>
        <w:t xml:space="preserve"> </w:t>
      </w:r>
      <w:r w:rsidRPr="00105EE1">
        <w:t>entschädigen;</w:t>
      </w:r>
      <w:r>
        <w:t xml:space="preserve"> </w:t>
      </w:r>
      <w:r w:rsidRPr="00105EE1">
        <w:t>bekannte</w:t>
      </w:r>
      <w:r>
        <w:t xml:space="preserve"> </w:t>
      </w:r>
      <w:r w:rsidRPr="00105EE1">
        <w:t>Buhler</w:t>
      </w:r>
      <w:r>
        <w:t xml:space="preserve"> </w:t>
      </w:r>
      <w:r w:rsidRPr="00105EE1">
        <w:t>in</w:t>
      </w:r>
      <w:r>
        <w:t xml:space="preserve"> </w:t>
      </w:r>
      <w:r w:rsidRPr="00105EE1">
        <w:t>Prag,</w:t>
      </w:r>
      <w:r>
        <w:t xml:space="preserve"> </w:t>
      </w:r>
      <w:r w:rsidRPr="00105EE1">
        <w:t>damals</w:t>
      </w:r>
      <w:r>
        <w:t xml:space="preserve"> </w:t>
      </w:r>
      <w:r w:rsidRPr="00105EE1">
        <w:t>„</w:t>
      </w:r>
      <w:proofErr w:type="spellStart"/>
      <w:r w:rsidRPr="00105EE1">
        <w:t>Höllenbrechte</w:t>
      </w:r>
      <w:proofErr w:type="spellEnd"/>
      <w:r w:rsidRPr="00105EE1">
        <w:t>“</w:t>
      </w:r>
      <w:r>
        <w:t xml:space="preserve"> </w:t>
      </w:r>
      <w:r w:rsidRPr="00105EE1">
        <w:t>genannt,</w:t>
      </w:r>
      <w:r>
        <w:t xml:space="preserve"> </w:t>
      </w:r>
      <w:r w:rsidRPr="00105EE1">
        <w:t>thaten</w:t>
      </w:r>
      <w:r>
        <w:t xml:space="preserve"> </w:t>
      </w:r>
      <w:r w:rsidRPr="00105EE1">
        <w:t>Buße.</w:t>
      </w:r>
    </w:p>
    <w:p w14:paraId="6ACB91D4" w14:textId="77777777" w:rsidR="00B03BB9" w:rsidRPr="00105EE1" w:rsidRDefault="00B03BB9" w:rsidP="00B03BB9">
      <w:r w:rsidRPr="00105EE1">
        <w:t>Dem</w:t>
      </w:r>
      <w:r>
        <w:t xml:space="preserve"> </w:t>
      </w:r>
      <w:r w:rsidRPr="00105EE1">
        <w:t>Conrad</w:t>
      </w:r>
      <w:r>
        <w:t xml:space="preserve"> </w:t>
      </w:r>
      <w:r w:rsidRPr="00105EE1">
        <w:t>Waldhausen</w:t>
      </w:r>
      <w:r>
        <w:t xml:space="preserve"> </w:t>
      </w:r>
      <w:r w:rsidRPr="00105EE1">
        <w:t>folgte</w:t>
      </w:r>
      <w:r>
        <w:t xml:space="preserve"> </w:t>
      </w:r>
      <w:r w:rsidRPr="00105EE1">
        <w:t>der</w:t>
      </w:r>
      <w:r>
        <w:t xml:space="preserve"> </w:t>
      </w:r>
      <w:r w:rsidRPr="00105EE1">
        <w:t>Domherr</w:t>
      </w:r>
      <w:r>
        <w:t xml:space="preserve"> </w:t>
      </w:r>
      <w:r w:rsidRPr="00105EE1">
        <w:t>Johann</w:t>
      </w:r>
      <w:r>
        <w:t xml:space="preserve"> </w:t>
      </w:r>
      <w:r w:rsidRPr="00105EE1">
        <w:t>von</w:t>
      </w:r>
      <w:r>
        <w:t xml:space="preserve"> </w:t>
      </w:r>
      <w:r w:rsidRPr="00105EE1">
        <w:t>Milic</w:t>
      </w:r>
      <w:r>
        <w:t xml:space="preserve"> </w:t>
      </w:r>
      <w:r w:rsidRPr="00105EE1">
        <w:t>von</w:t>
      </w:r>
      <w:r>
        <w:t xml:space="preserve"> </w:t>
      </w:r>
      <w:proofErr w:type="spellStart"/>
      <w:r w:rsidRPr="00105EE1">
        <w:t>Kremcier</w:t>
      </w:r>
      <w:proofErr w:type="spellEnd"/>
      <w:r w:rsidRPr="00105EE1">
        <w:t>,</w:t>
      </w:r>
      <w:r>
        <w:t xml:space="preserve"> </w:t>
      </w:r>
      <w:r w:rsidRPr="00105EE1">
        <w:t>an</w:t>
      </w:r>
      <w:r>
        <w:t xml:space="preserve"> </w:t>
      </w:r>
      <w:r w:rsidRPr="00105EE1">
        <w:t>Karl</w:t>
      </w:r>
      <w:r>
        <w:t xml:space="preserve"> </w:t>
      </w:r>
      <w:r w:rsidRPr="00105EE1">
        <w:t>IV.</w:t>
      </w:r>
      <w:r>
        <w:t xml:space="preserve"> </w:t>
      </w:r>
      <w:r w:rsidRPr="00105EE1">
        <w:t>Hofe</w:t>
      </w:r>
      <w:r>
        <w:t xml:space="preserve"> </w:t>
      </w:r>
      <w:r w:rsidRPr="00105EE1">
        <w:t>als</w:t>
      </w:r>
      <w:r>
        <w:t xml:space="preserve"> </w:t>
      </w:r>
      <w:r w:rsidRPr="00105EE1">
        <w:t>Unterkanzler</w:t>
      </w:r>
      <w:r>
        <w:t xml:space="preserve"> </w:t>
      </w:r>
      <w:r w:rsidRPr="00105EE1">
        <w:t>angestellt.</w:t>
      </w:r>
      <w:r>
        <w:t xml:space="preserve"> </w:t>
      </w:r>
      <w:r w:rsidRPr="00105EE1">
        <w:t>Im</w:t>
      </w:r>
      <w:r>
        <w:t xml:space="preserve"> </w:t>
      </w:r>
      <w:r w:rsidRPr="00105EE1">
        <w:t>Jahre</w:t>
      </w:r>
      <w:r>
        <w:t xml:space="preserve"> </w:t>
      </w:r>
      <w:r w:rsidRPr="00105EE1">
        <w:t>1363</w:t>
      </w:r>
      <w:r>
        <w:t xml:space="preserve"> </w:t>
      </w:r>
      <w:r w:rsidRPr="00105EE1">
        <w:t>erklärte</w:t>
      </w:r>
      <w:r>
        <w:t xml:space="preserve"> </w:t>
      </w:r>
      <w:r w:rsidRPr="00105EE1">
        <w:t>er</w:t>
      </w:r>
      <w:r>
        <w:t xml:space="preserve"> </w:t>
      </w:r>
      <w:r w:rsidRPr="00105EE1">
        <w:t>plötzlich</w:t>
      </w:r>
      <w:r>
        <w:t xml:space="preserve"> </w:t>
      </w:r>
      <w:r w:rsidRPr="00105EE1">
        <w:t>seinen</w:t>
      </w:r>
      <w:r>
        <w:t xml:space="preserve"> </w:t>
      </w:r>
      <w:r w:rsidRPr="00105EE1">
        <w:t>Entschluß,</w:t>
      </w:r>
      <w:r>
        <w:t xml:space="preserve"> </w:t>
      </w:r>
      <w:r w:rsidRPr="00105EE1">
        <w:t>allen</w:t>
      </w:r>
      <w:r>
        <w:t xml:space="preserve"> </w:t>
      </w:r>
      <w:r w:rsidRPr="00105EE1">
        <w:t>Ehren,</w:t>
      </w:r>
      <w:r>
        <w:t xml:space="preserve"> </w:t>
      </w:r>
      <w:r w:rsidRPr="00105EE1">
        <w:t>Würden</w:t>
      </w:r>
      <w:r>
        <w:t xml:space="preserve"> </w:t>
      </w:r>
      <w:r w:rsidRPr="00105EE1">
        <w:t>und</w:t>
      </w:r>
      <w:r>
        <w:t xml:space="preserve"> </w:t>
      </w:r>
      <w:proofErr w:type="spellStart"/>
      <w:r w:rsidRPr="00105EE1">
        <w:t>Beneficien</w:t>
      </w:r>
      <w:proofErr w:type="spellEnd"/>
      <w:r>
        <w:t xml:space="preserve"> </w:t>
      </w:r>
      <w:r w:rsidRPr="00105EE1">
        <w:t>zu</w:t>
      </w:r>
      <w:r>
        <w:t xml:space="preserve"> </w:t>
      </w:r>
      <w:r w:rsidRPr="00105EE1">
        <w:t>entsagen,</w:t>
      </w:r>
      <w:r>
        <w:t xml:space="preserve"> </w:t>
      </w:r>
      <w:r w:rsidRPr="00105EE1">
        <w:t>um</w:t>
      </w:r>
      <w:r>
        <w:t xml:space="preserve"> </w:t>
      </w:r>
      <w:r w:rsidRPr="00105EE1">
        <w:t>in</w:t>
      </w:r>
      <w:r>
        <w:t xml:space="preserve"> </w:t>
      </w:r>
      <w:r w:rsidRPr="00105EE1">
        <w:t>vollkommener</w:t>
      </w:r>
      <w:r>
        <w:t xml:space="preserve"> </w:t>
      </w:r>
      <w:r w:rsidRPr="00105EE1">
        <w:t>Armuth</w:t>
      </w:r>
      <w:r>
        <w:t xml:space="preserve"> </w:t>
      </w:r>
      <w:r w:rsidRPr="00105EE1">
        <w:t>Christo</w:t>
      </w:r>
      <w:r>
        <w:t xml:space="preserve"> </w:t>
      </w:r>
      <w:r w:rsidRPr="00105EE1">
        <w:t>und</w:t>
      </w:r>
      <w:r>
        <w:t xml:space="preserve"> </w:t>
      </w:r>
      <w:r w:rsidRPr="00105EE1">
        <w:t>seinem</w:t>
      </w:r>
      <w:r>
        <w:t xml:space="preserve"> </w:t>
      </w:r>
      <w:r w:rsidRPr="00105EE1">
        <w:t>Evangelio</w:t>
      </w:r>
      <w:r>
        <w:t xml:space="preserve"> </w:t>
      </w:r>
      <w:r w:rsidRPr="00105EE1">
        <w:t>zu</w:t>
      </w:r>
      <w:r>
        <w:t xml:space="preserve"> </w:t>
      </w:r>
      <w:r w:rsidRPr="00105EE1">
        <w:t>dienen.</w:t>
      </w:r>
    </w:p>
    <w:p w14:paraId="1EA65EBD" w14:textId="77777777" w:rsidR="00B03BB9" w:rsidRPr="00105EE1" w:rsidRDefault="00B03BB9" w:rsidP="00B03BB9">
      <w:r w:rsidRPr="00105EE1">
        <w:t>Er</w:t>
      </w:r>
      <w:r>
        <w:t xml:space="preserve"> </w:t>
      </w:r>
      <w:r w:rsidRPr="00105EE1">
        <w:t>wendete</w:t>
      </w:r>
      <w:r>
        <w:t xml:space="preserve"> </w:t>
      </w:r>
      <w:r w:rsidRPr="00105EE1">
        <w:t>sich</w:t>
      </w:r>
      <w:r>
        <w:t xml:space="preserve"> </w:t>
      </w:r>
      <w:r w:rsidRPr="00105EE1">
        <w:t>zunächst</w:t>
      </w:r>
      <w:r>
        <w:t xml:space="preserve"> </w:t>
      </w:r>
      <w:r w:rsidRPr="00105EE1">
        <w:t>an</w:t>
      </w:r>
      <w:r>
        <w:t xml:space="preserve"> </w:t>
      </w:r>
      <w:r w:rsidRPr="00105EE1">
        <w:t>die</w:t>
      </w:r>
      <w:r>
        <w:t xml:space="preserve"> </w:t>
      </w:r>
      <w:r w:rsidRPr="00105EE1">
        <w:t>nur</w:t>
      </w:r>
      <w:r>
        <w:t xml:space="preserve"> </w:t>
      </w:r>
      <w:r w:rsidRPr="00105EE1">
        <w:t>böhmisch</w:t>
      </w:r>
      <w:r>
        <w:t xml:space="preserve"> </w:t>
      </w:r>
      <w:r w:rsidRPr="00105EE1">
        <w:t>Redenden</w:t>
      </w:r>
      <w:r>
        <w:t xml:space="preserve"> </w:t>
      </w:r>
      <w:r w:rsidRPr="00105EE1">
        <w:t>(Waldhausen</w:t>
      </w:r>
      <w:r>
        <w:t xml:space="preserve"> </w:t>
      </w:r>
      <w:r w:rsidRPr="00105EE1">
        <w:t>hatte</w:t>
      </w:r>
      <w:r>
        <w:t xml:space="preserve"> </w:t>
      </w:r>
      <w:r w:rsidRPr="00105EE1">
        <w:t>sich</w:t>
      </w:r>
      <w:r>
        <w:t xml:space="preserve"> </w:t>
      </w:r>
      <w:r w:rsidRPr="00105EE1">
        <w:t>an</w:t>
      </w:r>
      <w:r>
        <w:t xml:space="preserve"> </w:t>
      </w:r>
      <w:r w:rsidRPr="00105EE1">
        <w:t>die</w:t>
      </w:r>
      <w:r>
        <w:t xml:space="preserve"> </w:t>
      </w:r>
      <w:r w:rsidRPr="00105EE1">
        <w:t>deutsch</w:t>
      </w:r>
      <w:r>
        <w:t xml:space="preserve"> </w:t>
      </w:r>
      <w:r w:rsidRPr="00105EE1">
        <w:t>Redenden</w:t>
      </w:r>
      <w:r>
        <w:t xml:space="preserve"> </w:t>
      </w:r>
      <w:r w:rsidRPr="00105EE1">
        <w:t>gewandt).</w:t>
      </w:r>
      <w:r>
        <w:t xml:space="preserve"> </w:t>
      </w:r>
      <w:r w:rsidRPr="00105EE1">
        <w:t>Nach</w:t>
      </w:r>
      <w:r>
        <w:t xml:space="preserve"> </w:t>
      </w:r>
      <w:r w:rsidRPr="00105EE1">
        <w:t>Rom</w:t>
      </w:r>
      <w:r>
        <w:t xml:space="preserve"> </w:t>
      </w:r>
      <w:r w:rsidRPr="00105EE1">
        <w:t>berufen,</w:t>
      </w:r>
      <w:r>
        <w:t xml:space="preserve"> </w:t>
      </w:r>
      <w:r w:rsidRPr="00105EE1">
        <w:t>schlug</w:t>
      </w:r>
      <w:r>
        <w:t xml:space="preserve"> </w:t>
      </w:r>
      <w:r w:rsidRPr="00105EE1">
        <w:t>er</w:t>
      </w:r>
      <w:r>
        <w:t xml:space="preserve"> </w:t>
      </w:r>
      <w:r w:rsidRPr="00105EE1">
        <w:t>öffentlich</w:t>
      </w:r>
      <w:r>
        <w:t xml:space="preserve"> </w:t>
      </w:r>
      <w:r w:rsidRPr="00105EE1">
        <w:t>an,</w:t>
      </w:r>
      <w:r>
        <w:t xml:space="preserve"> </w:t>
      </w:r>
      <w:r w:rsidRPr="00105EE1">
        <w:t>er</w:t>
      </w:r>
      <w:r>
        <w:t xml:space="preserve"> </w:t>
      </w:r>
      <w:r w:rsidRPr="00105EE1">
        <w:t>wolle</w:t>
      </w:r>
      <w:r>
        <w:t xml:space="preserve"> </w:t>
      </w:r>
      <w:r w:rsidRPr="00105EE1">
        <w:t>beweisen,</w:t>
      </w:r>
      <w:r>
        <w:t xml:space="preserve"> </w:t>
      </w:r>
      <w:r w:rsidRPr="00105EE1">
        <w:t>daß</w:t>
      </w:r>
      <w:r>
        <w:t xml:space="preserve"> </w:t>
      </w:r>
      <w:r w:rsidRPr="00105EE1">
        <w:t>der</w:t>
      </w:r>
      <w:r>
        <w:t xml:space="preserve"> </w:t>
      </w:r>
      <w:r w:rsidRPr="00105EE1">
        <w:t>Antichrist</w:t>
      </w:r>
      <w:r>
        <w:t xml:space="preserve"> </w:t>
      </w:r>
      <w:r w:rsidRPr="00105EE1">
        <w:t>schon</w:t>
      </w:r>
      <w:r>
        <w:t xml:space="preserve"> </w:t>
      </w:r>
      <w:r w:rsidRPr="00105EE1">
        <w:t>erschienen</w:t>
      </w:r>
      <w:r>
        <w:t xml:space="preserve"> </w:t>
      </w:r>
      <w:r w:rsidRPr="00105EE1">
        <w:t>sei.</w:t>
      </w:r>
      <w:r>
        <w:t xml:space="preserve"> </w:t>
      </w:r>
      <w:r w:rsidRPr="00105EE1">
        <w:t>Er</w:t>
      </w:r>
      <w:r>
        <w:t xml:space="preserve"> </w:t>
      </w:r>
      <w:r w:rsidRPr="00105EE1">
        <w:t>wurde</w:t>
      </w:r>
      <w:r>
        <w:t xml:space="preserve"> </w:t>
      </w:r>
      <w:r w:rsidRPr="00105EE1">
        <w:t>darob</w:t>
      </w:r>
      <w:r>
        <w:t xml:space="preserve"> </w:t>
      </w:r>
      <w:r w:rsidRPr="00105EE1">
        <w:t>ins</w:t>
      </w:r>
      <w:r>
        <w:t xml:space="preserve"> </w:t>
      </w:r>
      <w:r w:rsidRPr="00105EE1">
        <w:t>Gefängnis</w:t>
      </w:r>
      <w:r>
        <w:t xml:space="preserve"> </w:t>
      </w:r>
      <w:r w:rsidRPr="00105EE1">
        <w:t>geworfen,</w:t>
      </w:r>
      <w:r>
        <w:t xml:space="preserve"> </w:t>
      </w:r>
      <w:r w:rsidRPr="00105EE1">
        <w:t>jedoch</w:t>
      </w:r>
      <w:r>
        <w:t xml:space="preserve"> </w:t>
      </w:r>
      <w:r w:rsidRPr="00105EE1">
        <w:t>durch</w:t>
      </w:r>
      <w:r>
        <w:t xml:space="preserve"> </w:t>
      </w:r>
      <w:r w:rsidRPr="00105EE1">
        <w:t>Urban</w:t>
      </w:r>
      <w:r>
        <w:t xml:space="preserve"> </w:t>
      </w:r>
      <w:r w:rsidRPr="00105EE1">
        <w:t>V.</w:t>
      </w:r>
      <w:r>
        <w:t xml:space="preserve"> </w:t>
      </w:r>
      <w:r w:rsidRPr="00105EE1">
        <w:t>auf</w:t>
      </w:r>
      <w:r>
        <w:t xml:space="preserve"> </w:t>
      </w:r>
      <w:r w:rsidRPr="00105EE1">
        <w:t>Betrieb</w:t>
      </w:r>
      <w:r>
        <w:t xml:space="preserve"> </w:t>
      </w:r>
      <w:r w:rsidRPr="00105EE1">
        <w:t>Karl</w:t>
      </w:r>
      <w:r>
        <w:t xml:space="preserve"> </w:t>
      </w:r>
      <w:r w:rsidRPr="00105EE1">
        <w:t>IV.</w:t>
      </w:r>
      <w:r>
        <w:t xml:space="preserve"> </w:t>
      </w:r>
      <w:r w:rsidRPr="00105EE1">
        <w:t>der</w:t>
      </w:r>
      <w:r>
        <w:t xml:space="preserve"> </w:t>
      </w:r>
      <w:r w:rsidRPr="00105EE1">
        <w:t>Haft</w:t>
      </w:r>
      <w:r>
        <w:t xml:space="preserve"> </w:t>
      </w:r>
      <w:r w:rsidRPr="00105EE1">
        <w:t>entlassen.</w:t>
      </w:r>
      <w:r>
        <w:t xml:space="preserve"> </w:t>
      </w:r>
      <w:r w:rsidRPr="00105EE1">
        <w:t>Er</w:t>
      </w:r>
      <w:r>
        <w:t xml:space="preserve"> </w:t>
      </w:r>
      <w:r w:rsidRPr="00105EE1">
        <w:t>strafte</w:t>
      </w:r>
      <w:r>
        <w:t xml:space="preserve"> </w:t>
      </w:r>
      <w:r w:rsidRPr="00105EE1">
        <w:t>nach</w:t>
      </w:r>
      <w:r>
        <w:t xml:space="preserve"> </w:t>
      </w:r>
      <w:r w:rsidRPr="00105EE1">
        <w:t>seiner</w:t>
      </w:r>
      <w:r>
        <w:t xml:space="preserve"> </w:t>
      </w:r>
      <w:r w:rsidRPr="00105EE1">
        <w:t>Rückkehr</w:t>
      </w:r>
      <w:r>
        <w:t xml:space="preserve"> </w:t>
      </w:r>
      <w:r w:rsidRPr="00105EE1">
        <w:t>von</w:t>
      </w:r>
      <w:r>
        <w:t xml:space="preserve"> </w:t>
      </w:r>
      <w:r w:rsidRPr="00105EE1">
        <w:t>Rom</w:t>
      </w:r>
      <w:r>
        <w:t xml:space="preserve"> </w:t>
      </w:r>
      <w:r w:rsidRPr="00105EE1">
        <w:t>die</w:t>
      </w:r>
      <w:r>
        <w:t xml:space="preserve"> </w:t>
      </w:r>
      <w:r w:rsidRPr="00105EE1">
        <w:t>Laster</w:t>
      </w:r>
      <w:r>
        <w:t xml:space="preserve"> </w:t>
      </w:r>
      <w:r w:rsidRPr="00105EE1">
        <w:t>noch</w:t>
      </w:r>
      <w:r>
        <w:t xml:space="preserve"> </w:t>
      </w:r>
      <w:r w:rsidRPr="00105EE1">
        <w:t>ernster,</w:t>
      </w:r>
      <w:r>
        <w:t xml:space="preserve"> </w:t>
      </w:r>
      <w:r w:rsidRPr="00105EE1">
        <w:t>lernte</w:t>
      </w:r>
      <w:r>
        <w:t xml:space="preserve"> </w:t>
      </w:r>
      <w:r w:rsidRPr="00105EE1">
        <w:t>in</w:t>
      </w:r>
      <w:r>
        <w:t xml:space="preserve"> </w:t>
      </w:r>
      <w:r w:rsidRPr="00105EE1">
        <w:t>seinem</w:t>
      </w:r>
      <w:r>
        <w:t xml:space="preserve"> </w:t>
      </w:r>
      <w:r w:rsidRPr="00105EE1">
        <w:t>Alter</w:t>
      </w:r>
      <w:r>
        <w:t xml:space="preserve"> </w:t>
      </w:r>
      <w:r w:rsidRPr="00105EE1">
        <w:t>noch</w:t>
      </w:r>
      <w:r>
        <w:t xml:space="preserve"> </w:t>
      </w:r>
      <w:r w:rsidRPr="00105EE1">
        <w:t>deutsch,</w:t>
      </w:r>
      <w:r>
        <w:t xml:space="preserve"> </w:t>
      </w:r>
      <w:r w:rsidRPr="00105EE1">
        <w:t>um</w:t>
      </w:r>
      <w:r>
        <w:t xml:space="preserve"> </w:t>
      </w:r>
      <w:r w:rsidRPr="00105EE1">
        <w:t>den</w:t>
      </w:r>
      <w:r>
        <w:t xml:space="preserve"> </w:t>
      </w:r>
      <w:r w:rsidRPr="00105EE1">
        <w:t>Deutschen</w:t>
      </w:r>
      <w:r>
        <w:t xml:space="preserve"> </w:t>
      </w:r>
      <w:r w:rsidRPr="00105EE1">
        <w:t>zu</w:t>
      </w:r>
      <w:r>
        <w:t xml:space="preserve"> </w:t>
      </w:r>
      <w:r w:rsidRPr="00105EE1">
        <w:t>predigen.</w:t>
      </w:r>
    </w:p>
    <w:p w14:paraId="6F8D41B6" w14:textId="77777777" w:rsidR="00B03BB9" w:rsidRPr="00105EE1" w:rsidRDefault="00B03BB9" w:rsidP="00B03BB9">
      <w:r w:rsidRPr="00105EE1">
        <w:t>Am</w:t>
      </w:r>
      <w:r>
        <w:t xml:space="preserve"> </w:t>
      </w:r>
      <w:r w:rsidRPr="00105EE1">
        <w:t>meisten</w:t>
      </w:r>
      <w:r>
        <w:t xml:space="preserve"> </w:t>
      </w:r>
      <w:r w:rsidRPr="00105EE1">
        <w:t>war</w:t>
      </w:r>
      <w:r>
        <w:t xml:space="preserve"> </w:t>
      </w:r>
      <w:r w:rsidRPr="00105EE1">
        <w:t>er</w:t>
      </w:r>
      <w:r>
        <w:t xml:space="preserve"> </w:t>
      </w:r>
      <w:r w:rsidRPr="00105EE1">
        <w:t>darauf</w:t>
      </w:r>
      <w:r>
        <w:t xml:space="preserve"> </w:t>
      </w:r>
      <w:r w:rsidRPr="00105EE1">
        <w:t>bedacht,</w:t>
      </w:r>
      <w:r>
        <w:t xml:space="preserve"> </w:t>
      </w:r>
      <w:r w:rsidRPr="00105EE1">
        <w:t>gute</w:t>
      </w:r>
      <w:r>
        <w:t xml:space="preserve"> </w:t>
      </w:r>
      <w:r w:rsidRPr="00105EE1">
        <w:t>Volksprediger</w:t>
      </w:r>
      <w:r>
        <w:t xml:space="preserve"> </w:t>
      </w:r>
      <w:r w:rsidRPr="00105EE1">
        <w:t>zu</w:t>
      </w:r>
      <w:r>
        <w:t xml:space="preserve"> </w:t>
      </w:r>
      <w:r w:rsidRPr="00105EE1">
        <w:t>bilden;</w:t>
      </w:r>
      <w:r>
        <w:t xml:space="preserve"> </w:t>
      </w:r>
      <w:r w:rsidRPr="00105EE1">
        <w:t>alle</w:t>
      </w:r>
      <w:r>
        <w:t xml:space="preserve"> </w:t>
      </w:r>
      <w:r w:rsidRPr="00105EE1">
        <w:t>Zeit,</w:t>
      </w:r>
      <w:r>
        <w:t xml:space="preserve"> </w:t>
      </w:r>
      <w:r w:rsidRPr="00105EE1">
        <w:t>die</w:t>
      </w:r>
      <w:r>
        <w:t xml:space="preserve"> </w:t>
      </w:r>
      <w:r w:rsidRPr="00105EE1">
        <w:t>ihm</w:t>
      </w:r>
      <w:r>
        <w:t xml:space="preserve"> </w:t>
      </w:r>
      <w:r w:rsidRPr="00105EE1">
        <w:t>übrig</w:t>
      </w:r>
      <w:r>
        <w:t xml:space="preserve"> </w:t>
      </w:r>
      <w:r w:rsidRPr="00105EE1">
        <w:t>blieb,</w:t>
      </w:r>
      <w:r>
        <w:t xml:space="preserve"> </w:t>
      </w:r>
      <w:r w:rsidRPr="00105EE1">
        <w:t>verwandte</w:t>
      </w:r>
      <w:r>
        <w:t xml:space="preserve"> </w:t>
      </w:r>
      <w:r w:rsidRPr="00105EE1">
        <w:t>er</w:t>
      </w:r>
      <w:r>
        <w:t xml:space="preserve"> </w:t>
      </w:r>
      <w:r w:rsidRPr="00105EE1">
        <w:t>auf</w:t>
      </w:r>
      <w:r>
        <w:t xml:space="preserve"> </w:t>
      </w:r>
      <w:r w:rsidRPr="00105EE1">
        <w:t>den</w:t>
      </w:r>
      <w:r>
        <w:t xml:space="preserve"> </w:t>
      </w:r>
      <w:r w:rsidRPr="00105EE1">
        <w:t>Unterricht</w:t>
      </w:r>
      <w:r>
        <w:t xml:space="preserve"> </w:t>
      </w:r>
      <w:r w:rsidRPr="00105EE1">
        <w:t>junger</w:t>
      </w:r>
      <w:r>
        <w:t xml:space="preserve"> </w:t>
      </w:r>
      <w:r w:rsidRPr="00105EE1">
        <w:t>Kleriker,</w:t>
      </w:r>
      <w:r>
        <w:t xml:space="preserve"> </w:t>
      </w:r>
      <w:r w:rsidRPr="00105EE1">
        <w:t>deren</w:t>
      </w:r>
      <w:r>
        <w:t xml:space="preserve"> </w:t>
      </w:r>
      <w:r w:rsidRPr="00105EE1">
        <w:t>täglich</w:t>
      </w:r>
      <w:r>
        <w:t xml:space="preserve"> </w:t>
      </w:r>
      <w:r w:rsidRPr="00105EE1">
        <w:t>mehrere</w:t>
      </w:r>
      <w:r>
        <w:t xml:space="preserve"> </w:t>
      </w:r>
      <w:r w:rsidRPr="00105EE1">
        <w:t>Hundert</w:t>
      </w:r>
      <w:r>
        <w:t xml:space="preserve"> </w:t>
      </w:r>
      <w:r w:rsidRPr="00105EE1">
        <w:t>sich</w:t>
      </w:r>
      <w:r>
        <w:t xml:space="preserve"> </w:t>
      </w:r>
      <w:r w:rsidRPr="00105EE1">
        <w:t>um</w:t>
      </w:r>
      <w:r>
        <w:t xml:space="preserve"> </w:t>
      </w:r>
      <w:r w:rsidRPr="00105EE1">
        <w:t>ihn</w:t>
      </w:r>
      <w:r>
        <w:t xml:space="preserve"> </w:t>
      </w:r>
      <w:r w:rsidRPr="00105EE1">
        <w:t>versammelten,</w:t>
      </w:r>
      <w:r>
        <w:t xml:space="preserve"> </w:t>
      </w:r>
      <w:r w:rsidRPr="00105EE1">
        <w:t>um</w:t>
      </w:r>
      <w:r>
        <w:t xml:space="preserve"> </w:t>
      </w:r>
      <w:r w:rsidRPr="00105EE1">
        <w:t>seine</w:t>
      </w:r>
      <w:r>
        <w:t xml:space="preserve"> </w:t>
      </w:r>
      <w:r w:rsidRPr="00105EE1">
        <w:t>Vorträge</w:t>
      </w:r>
      <w:r>
        <w:t xml:space="preserve"> </w:t>
      </w:r>
      <w:r w:rsidRPr="00105EE1">
        <w:t>aufzuzeichnen.</w:t>
      </w:r>
      <w:r>
        <w:t xml:space="preserve"> </w:t>
      </w:r>
      <w:r w:rsidRPr="00105EE1">
        <w:t>Dabei</w:t>
      </w:r>
      <w:r>
        <w:t xml:space="preserve"> </w:t>
      </w:r>
      <w:r w:rsidRPr="00105EE1">
        <w:t>war</w:t>
      </w:r>
      <w:r>
        <w:t xml:space="preserve"> </w:t>
      </w:r>
      <w:r w:rsidRPr="00105EE1">
        <w:t>er</w:t>
      </w:r>
      <w:r>
        <w:t xml:space="preserve"> </w:t>
      </w:r>
      <w:r w:rsidRPr="00105EE1">
        <w:t>immer</w:t>
      </w:r>
      <w:r>
        <w:t xml:space="preserve"> </w:t>
      </w:r>
      <w:r w:rsidRPr="00105EE1">
        <w:t>heiter;</w:t>
      </w:r>
      <w:r>
        <w:t xml:space="preserve"> </w:t>
      </w:r>
      <w:r w:rsidRPr="00105EE1">
        <w:t>Keiner</w:t>
      </w:r>
      <w:r>
        <w:t xml:space="preserve"> </w:t>
      </w:r>
      <w:r w:rsidRPr="00105EE1">
        <w:t>ging</w:t>
      </w:r>
      <w:r>
        <w:t xml:space="preserve"> </w:t>
      </w:r>
      <w:r w:rsidRPr="00105EE1">
        <w:t>ungetröstet</w:t>
      </w:r>
      <w:r>
        <w:t xml:space="preserve"> </w:t>
      </w:r>
      <w:r w:rsidRPr="00105EE1">
        <w:t>von</w:t>
      </w:r>
      <w:r>
        <w:t xml:space="preserve"> </w:t>
      </w:r>
      <w:r w:rsidRPr="00105EE1">
        <w:t>ihm</w:t>
      </w:r>
      <w:r>
        <w:t xml:space="preserve"> </w:t>
      </w:r>
      <w:r w:rsidRPr="00105EE1">
        <w:t>weg.</w:t>
      </w:r>
      <w:r>
        <w:t xml:space="preserve"> </w:t>
      </w:r>
      <w:r w:rsidRPr="00105EE1">
        <w:t>–</w:t>
      </w:r>
      <w:r>
        <w:t xml:space="preserve"> </w:t>
      </w:r>
      <w:r w:rsidRPr="00105EE1">
        <w:t>Von</w:t>
      </w:r>
      <w:r>
        <w:t xml:space="preserve"> </w:t>
      </w:r>
      <w:r w:rsidRPr="00105EE1">
        <w:t>der</w:t>
      </w:r>
      <w:r>
        <w:t xml:space="preserve"> </w:t>
      </w:r>
      <w:r w:rsidRPr="00105EE1">
        <w:t>Macht</w:t>
      </w:r>
      <w:r>
        <w:t xml:space="preserve"> </w:t>
      </w:r>
      <w:r w:rsidRPr="00105EE1">
        <w:t>seines</w:t>
      </w:r>
      <w:r>
        <w:t xml:space="preserve"> </w:t>
      </w:r>
      <w:r w:rsidRPr="00105EE1">
        <w:t>Zeugnisses</w:t>
      </w:r>
      <w:r>
        <w:t xml:space="preserve"> </w:t>
      </w:r>
      <w:r w:rsidRPr="00105EE1">
        <w:t>liefert</w:t>
      </w:r>
      <w:r>
        <w:t xml:space="preserve"> </w:t>
      </w:r>
      <w:r w:rsidRPr="00105EE1">
        <w:t>einen</w:t>
      </w:r>
      <w:r>
        <w:t xml:space="preserve"> </w:t>
      </w:r>
      <w:r w:rsidRPr="00105EE1">
        <w:t>starkredenden</w:t>
      </w:r>
      <w:r>
        <w:t xml:space="preserve"> </w:t>
      </w:r>
      <w:r w:rsidRPr="00105EE1">
        <w:t>Beweis</w:t>
      </w:r>
      <w:r>
        <w:t xml:space="preserve"> </w:t>
      </w:r>
      <w:r w:rsidRPr="00105EE1">
        <w:t>die</w:t>
      </w:r>
      <w:r>
        <w:t xml:space="preserve"> </w:t>
      </w:r>
      <w:r w:rsidRPr="00105EE1">
        <w:t>Thatsache,</w:t>
      </w:r>
      <w:r>
        <w:t xml:space="preserve"> </w:t>
      </w:r>
      <w:r w:rsidRPr="00105EE1">
        <w:t>daß</w:t>
      </w:r>
      <w:r>
        <w:t xml:space="preserve"> </w:t>
      </w:r>
      <w:r w:rsidRPr="00105EE1">
        <w:t>eine</w:t>
      </w:r>
      <w:r>
        <w:t xml:space="preserve"> </w:t>
      </w:r>
      <w:r w:rsidRPr="00105EE1">
        <w:t>ganze</w:t>
      </w:r>
      <w:r>
        <w:t xml:space="preserve"> </w:t>
      </w:r>
      <w:r w:rsidRPr="00105EE1">
        <w:t>Reihe</w:t>
      </w:r>
      <w:r>
        <w:t xml:space="preserve"> </w:t>
      </w:r>
      <w:r w:rsidRPr="00105EE1">
        <w:t>der</w:t>
      </w:r>
      <w:r>
        <w:t xml:space="preserve"> </w:t>
      </w:r>
      <w:r w:rsidRPr="00105EE1">
        <w:t>Unzucht</w:t>
      </w:r>
      <w:r>
        <w:t xml:space="preserve"> </w:t>
      </w:r>
      <w:r w:rsidRPr="00105EE1">
        <w:t>geweihter</w:t>
      </w:r>
      <w:r>
        <w:t xml:space="preserve"> </w:t>
      </w:r>
      <w:r w:rsidRPr="00105EE1">
        <w:t>Häuser</w:t>
      </w:r>
      <w:r>
        <w:t xml:space="preserve"> </w:t>
      </w:r>
      <w:r w:rsidRPr="00105EE1">
        <w:t>(Venedig</w:t>
      </w:r>
      <w:r>
        <w:t xml:space="preserve"> </w:t>
      </w:r>
      <w:r w:rsidRPr="00105EE1">
        <w:t>genannt)</w:t>
      </w:r>
      <w:r>
        <w:t xml:space="preserve"> </w:t>
      </w:r>
      <w:r w:rsidRPr="00105EE1">
        <w:t>von</w:t>
      </w:r>
      <w:r>
        <w:t xml:space="preserve"> </w:t>
      </w:r>
      <w:r w:rsidRPr="00105EE1">
        <w:t>den</w:t>
      </w:r>
      <w:r>
        <w:t xml:space="preserve"> </w:t>
      </w:r>
      <w:r w:rsidRPr="00105EE1">
        <w:t>Buhldirnen</w:t>
      </w:r>
      <w:r>
        <w:t xml:space="preserve"> </w:t>
      </w:r>
      <w:r w:rsidRPr="00105EE1">
        <w:t>verlassen</w:t>
      </w:r>
      <w:r>
        <w:t xml:space="preserve"> </w:t>
      </w:r>
      <w:r w:rsidRPr="00105EE1">
        <w:t>wurde.</w:t>
      </w:r>
      <w:r>
        <w:t xml:space="preserve"> </w:t>
      </w:r>
      <w:r w:rsidRPr="00105EE1">
        <w:t>Als</w:t>
      </w:r>
      <w:r>
        <w:t xml:space="preserve"> </w:t>
      </w:r>
      <w:r w:rsidRPr="00105EE1">
        <w:t>dieses</w:t>
      </w:r>
      <w:r>
        <w:t xml:space="preserve"> </w:t>
      </w:r>
      <w:r w:rsidRPr="00105EE1">
        <w:t>Sünden-Quartier</w:t>
      </w:r>
      <w:r>
        <w:t xml:space="preserve"> </w:t>
      </w:r>
      <w:r w:rsidRPr="00105EE1">
        <w:t>im</w:t>
      </w:r>
      <w:r>
        <w:t xml:space="preserve"> </w:t>
      </w:r>
      <w:r w:rsidRPr="00105EE1">
        <w:t>Jahre</w:t>
      </w:r>
      <w:r>
        <w:t xml:space="preserve"> </w:t>
      </w:r>
      <w:r w:rsidRPr="00105EE1">
        <w:t>1372</w:t>
      </w:r>
      <w:r>
        <w:t xml:space="preserve"> </w:t>
      </w:r>
      <w:r w:rsidRPr="00105EE1">
        <w:t>leer</w:t>
      </w:r>
      <w:r>
        <w:t xml:space="preserve"> </w:t>
      </w:r>
      <w:r w:rsidRPr="00105EE1">
        <w:t>wurde,</w:t>
      </w:r>
      <w:r>
        <w:t xml:space="preserve"> </w:t>
      </w:r>
      <w:r w:rsidRPr="00105EE1">
        <w:t>schenkte</w:t>
      </w:r>
      <w:r>
        <w:t xml:space="preserve"> </w:t>
      </w:r>
      <w:r w:rsidRPr="00105EE1">
        <w:t>es</w:t>
      </w:r>
      <w:r>
        <w:t xml:space="preserve"> </w:t>
      </w:r>
      <w:r w:rsidRPr="00105EE1">
        <w:t>der</w:t>
      </w:r>
      <w:r>
        <w:t xml:space="preserve"> </w:t>
      </w:r>
      <w:r w:rsidRPr="00105EE1">
        <w:t>Kaiser</w:t>
      </w:r>
      <w:r>
        <w:t xml:space="preserve"> </w:t>
      </w:r>
      <w:r w:rsidRPr="00105EE1">
        <w:t>Karl</w:t>
      </w:r>
      <w:r>
        <w:t xml:space="preserve"> </w:t>
      </w:r>
      <w:r w:rsidRPr="00105EE1">
        <w:t>IV.</w:t>
      </w:r>
      <w:r>
        <w:t xml:space="preserve"> </w:t>
      </w:r>
      <w:r w:rsidRPr="00105EE1">
        <w:t>dem</w:t>
      </w:r>
      <w:r>
        <w:t xml:space="preserve"> </w:t>
      </w:r>
      <w:r w:rsidRPr="00105EE1">
        <w:t>Milic,</w:t>
      </w:r>
      <w:r>
        <w:t xml:space="preserve"> </w:t>
      </w:r>
      <w:r w:rsidRPr="00105EE1">
        <w:t>der</w:t>
      </w:r>
      <w:r>
        <w:t xml:space="preserve"> </w:t>
      </w:r>
      <w:r w:rsidRPr="00105EE1">
        <w:t>es</w:t>
      </w:r>
      <w:r>
        <w:t xml:space="preserve"> </w:t>
      </w:r>
      <w:r w:rsidRPr="00105EE1">
        <w:t>niederreißen</w:t>
      </w:r>
      <w:r>
        <w:t xml:space="preserve"> </w:t>
      </w:r>
      <w:r w:rsidRPr="00105EE1">
        <w:t>ließ</w:t>
      </w:r>
      <w:r>
        <w:t xml:space="preserve"> </w:t>
      </w:r>
      <w:r w:rsidRPr="00105EE1">
        <w:t>und</w:t>
      </w:r>
      <w:r>
        <w:t xml:space="preserve"> </w:t>
      </w:r>
      <w:r w:rsidRPr="00105EE1">
        <w:t>ein</w:t>
      </w:r>
      <w:r>
        <w:t xml:space="preserve"> </w:t>
      </w:r>
      <w:r w:rsidRPr="00105EE1">
        <w:t>großes</w:t>
      </w:r>
      <w:r>
        <w:t xml:space="preserve"> </w:t>
      </w:r>
      <w:r w:rsidRPr="00105EE1">
        <w:t>Haus</w:t>
      </w:r>
      <w:r>
        <w:t xml:space="preserve"> </w:t>
      </w:r>
      <w:r w:rsidRPr="00105EE1">
        <w:t>für</w:t>
      </w:r>
      <w:r>
        <w:t xml:space="preserve"> </w:t>
      </w:r>
      <w:r w:rsidRPr="00105EE1">
        <w:t>Büßerinnen</w:t>
      </w:r>
      <w:r>
        <w:t xml:space="preserve"> </w:t>
      </w:r>
      <w:r w:rsidRPr="00105EE1">
        <w:t>daselbst</w:t>
      </w:r>
      <w:r>
        <w:t xml:space="preserve"> </w:t>
      </w:r>
      <w:r w:rsidRPr="00105EE1">
        <w:t>baute</w:t>
      </w:r>
      <w:r>
        <w:t xml:space="preserve"> </w:t>
      </w:r>
      <w:r w:rsidRPr="00105EE1">
        <w:t>nebst</w:t>
      </w:r>
      <w:r>
        <w:t xml:space="preserve"> </w:t>
      </w:r>
      <w:r w:rsidRPr="00105EE1">
        <w:t>einer</w:t>
      </w:r>
      <w:r>
        <w:t xml:space="preserve"> </w:t>
      </w:r>
      <w:r w:rsidRPr="00105EE1">
        <w:t>Kapelle.</w:t>
      </w:r>
      <w:r>
        <w:t xml:space="preserve"> </w:t>
      </w:r>
      <w:r w:rsidRPr="00105EE1">
        <w:t>Aus</w:t>
      </w:r>
      <w:r>
        <w:t xml:space="preserve"> </w:t>
      </w:r>
      <w:r w:rsidRPr="00105EE1">
        <w:t>dem</w:t>
      </w:r>
      <w:r>
        <w:t xml:space="preserve"> </w:t>
      </w:r>
      <w:r w:rsidRPr="00105EE1">
        <w:t>Beth-Aven</w:t>
      </w:r>
      <w:r>
        <w:t xml:space="preserve"> </w:t>
      </w:r>
      <w:r w:rsidRPr="00105EE1">
        <w:t>wurde</w:t>
      </w:r>
      <w:r>
        <w:t xml:space="preserve"> </w:t>
      </w:r>
      <w:r w:rsidRPr="00105EE1">
        <w:t>ein</w:t>
      </w:r>
      <w:r>
        <w:t xml:space="preserve"> </w:t>
      </w:r>
      <w:r w:rsidRPr="00105EE1">
        <w:t>Bethel.</w:t>
      </w:r>
      <w:r>
        <w:t xml:space="preserve"> </w:t>
      </w:r>
      <w:r w:rsidRPr="00105EE1">
        <w:t>J.</w:t>
      </w:r>
      <w:r>
        <w:t xml:space="preserve"> </w:t>
      </w:r>
      <w:r w:rsidRPr="00105EE1">
        <w:t>v.</w:t>
      </w:r>
      <w:r>
        <w:t xml:space="preserve"> </w:t>
      </w:r>
      <w:r w:rsidRPr="00105EE1">
        <w:t>Milic</w:t>
      </w:r>
      <w:r>
        <w:t xml:space="preserve"> </w:t>
      </w:r>
      <w:r w:rsidRPr="00105EE1">
        <w:t>übernahm</w:t>
      </w:r>
      <w:r>
        <w:t xml:space="preserve"> </w:t>
      </w:r>
      <w:r w:rsidRPr="00105EE1">
        <w:t>auch</w:t>
      </w:r>
      <w:r>
        <w:t xml:space="preserve"> </w:t>
      </w:r>
      <w:r w:rsidRPr="00105EE1">
        <w:t>die</w:t>
      </w:r>
      <w:r>
        <w:t xml:space="preserve"> </w:t>
      </w:r>
      <w:r w:rsidRPr="00105EE1">
        <w:t>zeitliche</w:t>
      </w:r>
      <w:r>
        <w:t xml:space="preserve"> </w:t>
      </w:r>
      <w:r w:rsidRPr="00105EE1">
        <w:t>Versorgung</w:t>
      </w:r>
      <w:r>
        <w:t xml:space="preserve"> </w:t>
      </w:r>
      <w:r w:rsidRPr="00105EE1">
        <w:t>der</w:t>
      </w:r>
      <w:r>
        <w:t xml:space="preserve"> </w:t>
      </w:r>
      <w:r w:rsidRPr="00105EE1">
        <w:t>bekehrten</w:t>
      </w:r>
      <w:r>
        <w:t xml:space="preserve"> </w:t>
      </w:r>
      <w:r w:rsidRPr="00105EE1">
        <w:t>Sünderinnen</w:t>
      </w:r>
      <w:r>
        <w:t xml:space="preserve"> </w:t>
      </w:r>
      <w:r w:rsidRPr="00105EE1">
        <w:t>und</w:t>
      </w:r>
      <w:r>
        <w:t xml:space="preserve"> </w:t>
      </w:r>
      <w:r w:rsidRPr="00105EE1">
        <w:t>hatte</w:t>
      </w:r>
      <w:r>
        <w:t xml:space="preserve"> </w:t>
      </w:r>
      <w:r w:rsidRPr="00105EE1">
        <w:t>oft</w:t>
      </w:r>
      <w:r>
        <w:t xml:space="preserve"> </w:t>
      </w:r>
      <w:r w:rsidRPr="00105EE1">
        <w:t>200</w:t>
      </w:r>
      <w:r>
        <w:t xml:space="preserve"> </w:t>
      </w:r>
      <w:r w:rsidRPr="00105EE1">
        <w:t>bis</w:t>
      </w:r>
      <w:r>
        <w:t xml:space="preserve"> </w:t>
      </w:r>
      <w:r w:rsidRPr="00105EE1">
        <w:t>300</w:t>
      </w:r>
      <w:r>
        <w:t xml:space="preserve"> </w:t>
      </w:r>
      <w:r w:rsidRPr="00105EE1">
        <w:t>Menschen</w:t>
      </w:r>
      <w:r>
        <w:t xml:space="preserve"> </w:t>
      </w:r>
      <w:r w:rsidRPr="00105EE1">
        <w:t>zu</w:t>
      </w:r>
      <w:r>
        <w:t xml:space="preserve"> </w:t>
      </w:r>
      <w:r w:rsidRPr="00105EE1">
        <w:t>ernähren,</w:t>
      </w:r>
      <w:r>
        <w:t xml:space="preserve"> </w:t>
      </w:r>
      <w:r w:rsidRPr="00105EE1">
        <w:t>ohne</w:t>
      </w:r>
      <w:r>
        <w:t xml:space="preserve"> </w:t>
      </w:r>
      <w:r w:rsidRPr="00105EE1">
        <w:t>einen</w:t>
      </w:r>
      <w:r>
        <w:t xml:space="preserve"> </w:t>
      </w:r>
      <w:r w:rsidRPr="00105EE1">
        <w:t>Fonds</w:t>
      </w:r>
      <w:r>
        <w:t xml:space="preserve"> </w:t>
      </w:r>
      <w:r w:rsidRPr="00105EE1">
        <w:t>zu</w:t>
      </w:r>
      <w:r>
        <w:t xml:space="preserve"> </w:t>
      </w:r>
      <w:r w:rsidRPr="00105EE1">
        <w:t>besitzen.</w:t>
      </w:r>
    </w:p>
    <w:p w14:paraId="191EE725" w14:textId="77777777" w:rsidR="00B03BB9" w:rsidRPr="00105EE1" w:rsidRDefault="00B03BB9" w:rsidP="00B03BB9">
      <w:r w:rsidRPr="00105EE1">
        <w:t>Die</w:t>
      </w:r>
      <w:r>
        <w:t xml:space="preserve"> </w:t>
      </w:r>
      <w:r w:rsidRPr="00105EE1">
        <w:t>Lehre</w:t>
      </w:r>
      <w:r>
        <w:t xml:space="preserve"> </w:t>
      </w:r>
      <w:r w:rsidRPr="00105EE1">
        <w:t>des</w:t>
      </w:r>
      <w:r>
        <w:t xml:space="preserve"> </w:t>
      </w:r>
      <w:r w:rsidRPr="00105EE1">
        <w:t>Milic</w:t>
      </w:r>
      <w:r>
        <w:t xml:space="preserve"> </w:t>
      </w:r>
      <w:r w:rsidRPr="00105EE1">
        <w:t>drang</w:t>
      </w:r>
      <w:r>
        <w:t xml:space="preserve"> </w:t>
      </w:r>
      <w:r w:rsidRPr="00105EE1">
        <w:t>bis</w:t>
      </w:r>
      <w:r>
        <w:t xml:space="preserve"> </w:t>
      </w:r>
      <w:r w:rsidRPr="00105EE1">
        <w:t>nach</w:t>
      </w:r>
      <w:r>
        <w:t xml:space="preserve"> </w:t>
      </w:r>
      <w:r w:rsidRPr="00105EE1">
        <w:t>Olmütz,</w:t>
      </w:r>
      <w:r>
        <w:t xml:space="preserve"> </w:t>
      </w:r>
      <w:r w:rsidRPr="00105EE1">
        <w:t>Breslau,</w:t>
      </w:r>
      <w:r>
        <w:t xml:space="preserve"> </w:t>
      </w:r>
      <w:r w:rsidRPr="00105EE1">
        <w:t>Krakau.</w:t>
      </w:r>
    </w:p>
    <w:p w14:paraId="51962C04" w14:textId="77777777" w:rsidR="00B03BB9" w:rsidRPr="00105EE1" w:rsidRDefault="00B03BB9" w:rsidP="00B03BB9">
      <w:r w:rsidRPr="00105EE1">
        <w:t>Die</w:t>
      </w:r>
      <w:r>
        <w:t xml:space="preserve"> </w:t>
      </w:r>
      <w:r w:rsidRPr="00105EE1">
        <w:t>persönliche</w:t>
      </w:r>
      <w:r>
        <w:t xml:space="preserve"> </w:t>
      </w:r>
      <w:r w:rsidRPr="00105EE1">
        <w:t>Erscheinung</w:t>
      </w:r>
      <w:r>
        <w:t xml:space="preserve"> </w:t>
      </w:r>
      <w:r w:rsidRPr="00105EE1">
        <w:t>des</w:t>
      </w:r>
      <w:r>
        <w:t xml:space="preserve"> </w:t>
      </w:r>
      <w:r w:rsidRPr="00105EE1">
        <w:t>Milic</w:t>
      </w:r>
      <w:r>
        <w:t xml:space="preserve"> </w:t>
      </w:r>
      <w:r w:rsidRPr="00105EE1">
        <w:t>hat</w:t>
      </w:r>
      <w:r>
        <w:t xml:space="preserve"> </w:t>
      </w:r>
      <w:r w:rsidRPr="00105EE1">
        <w:t>im</w:t>
      </w:r>
      <w:r>
        <w:t xml:space="preserve"> </w:t>
      </w:r>
      <w:r w:rsidRPr="00105EE1">
        <w:t>Böhmischen</w:t>
      </w:r>
      <w:r>
        <w:t xml:space="preserve"> </w:t>
      </w:r>
      <w:r w:rsidRPr="00105EE1">
        <w:t>Volk</w:t>
      </w:r>
      <w:r>
        <w:t xml:space="preserve"> </w:t>
      </w:r>
      <w:r w:rsidRPr="00105EE1">
        <w:t>eine</w:t>
      </w:r>
      <w:r>
        <w:t xml:space="preserve"> </w:t>
      </w:r>
      <w:r w:rsidRPr="00105EE1">
        <w:t>nachhaltige</w:t>
      </w:r>
      <w:r>
        <w:t xml:space="preserve"> </w:t>
      </w:r>
      <w:r w:rsidRPr="00105EE1">
        <w:t>Wirkung</w:t>
      </w:r>
      <w:r>
        <w:t xml:space="preserve"> </w:t>
      </w:r>
      <w:r w:rsidRPr="00105EE1">
        <w:t>hervorgebracht.</w:t>
      </w:r>
      <w:r>
        <w:t xml:space="preserve"> </w:t>
      </w:r>
      <w:r w:rsidRPr="00105EE1">
        <w:t>In</w:t>
      </w:r>
      <w:r>
        <w:t xml:space="preserve"> </w:t>
      </w:r>
      <w:r w:rsidRPr="00105EE1">
        <w:t>ihm</w:t>
      </w:r>
      <w:r>
        <w:t xml:space="preserve"> </w:t>
      </w:r>
      <w:r w:rsidRPr="00105EE1">
        <w:t>hatten</w:t>
      </w:r>
      <w:r>
        <w:t xml:space="preserve"> </w:t>
      </w:r>
      <w:r w:rsidRPr="00105EE1">
        <w:t>sich</w:t>
      </w:r>
      <w:r>
        <w:t xml:space="preserve"> </w:t>
      </w:r>
      <w:r w:rsidRPr="00105EE1">
        <w:t>die</w:t>
      </w:r>
      <w:r>
        <w:t xml:space="preserve"> </w:t>
      </w:r>
      <w:r w:rsidRPr="00105EE1">
        <w:t>dieses</w:t>
      </w:r>
      <w:r>
        <w:t xml:space="preserve"> </w:t>
      </w:r>
      <w:r w:rsidRPr="00105EE1">
        <w:t>Volk</w:t>
      </w:r>
      <w:r>
        <w:t xml:space="preserve"> </w:t>
      </w:r>
      <w:r w:rsidRPr="00105EE1">
        <w:t>von</w:t>
      </w:r>
      <w:r>
        <w:t xml:space="preserve"> </w:t>
      </w:r>
      <w:r w:rsidRPr="00105EE1">
        <w:t>jeher</w:t>
      </w:r>
      <w:r>
        <w:t xml:space="preserve"> </w:t>
      </w:r>
      <w:r w:rsidRPr="00105EE1">
        <w:t>auszeichnende</w:t>
      </w:r>
      <w:r>
        <w:t xml:space="preserve"> </w:t>
      </w:r>
      <w:proofErr w:type="spellStart"/>
      <w:r w:rsidRPr="00105EE1">
        <w:t>Gemüthskraft</w:t>
      </w:r>
      <w:proofErr w:type="spellEnd"/>
      <w:r>
        <w:t xml:space="preserve"> </w:t>
      </w:r>
      <w:r w:rsidRPr="00105EE1">
        <w:t>und</w:t>
      </w:r>
      <w:r>
        <w:t xml:space="preserve"> </w:t>
      </w:r>
      <w:r w:rsidRPr="00105EE1">
        <w:t>Phantasie,</w:t>
      </w:r>
      <w:r>
        <w:t xml:space="preserve"> </w:t>
      </w:r>
      <w:r w:rsidRPr="00105EE1">
        <w:t>religiöser</w:t>
      </w:r>
      <w:r>
        <w:t xml:space="preserve"> </w:t>
      </w:r>
      <w:r w:rsidRPr="00105EE1">
        <w:t>Schwung</w:t>
      </w:r>
      <w:r>
        <w:t xml:space="preserve"> </w:t>
      </w:r>
      <w:r w:rsidRPr="00105EE1">
        <w:t>mit</w:t>
      </w:r>
      <w:r>
        <w:t xml:space="preserve"> </w:t>
      </w:r>
      <w:r w:rsidRPr="00105EE1">
        <w:t>etwas</w:t>
      </w:r>
      <w:r>
        <w:t xml:space="preserve"> </w:t>
      </w:r>
      <w:r w:rsidRPr="00105EE1">
        <w:t>düsterer</w:t>
      </w:r>
      <w:r>
        <w:t xml:space="preserve"> </w:t>
      </w:r>
      <w:r w:rsidRPr="00105EE1">
        <w:t>Färbung,</w:t>
      </w:r>
      <w:r>
        <w:t xml:space="preserve"> </w:t>
      </w:r>
      <w:r w:rsidRPr="00105EE1">
        <w:t>inniges</w:t>
      </w:r>
      <w:r>
        <w:t xml:space="preserve"> </w:t>
      </w:r>
      <w:r w:rsidRPr="00105EE1">
        <w:t>Gefühl</w:t>
      </w:r>
      <w:r>
        <w:t xml:space="preserve"> </w:t>
      </w:r>
      <w:r w:rsidRPr="00105EE1">
        <w:t>und</w:t>
      </w:r>
      <w:r>
        <w:t xml:space="preserve"> </w:t>
      </w:r>
      <w:r w:rsidRPr="00105EE1">
        <w:t>entschlossene</w:t>
      </w:r>
      <w:r>
        <w:t xml:space="preserve"> </w:t>
      </w:r>
      <w:r w:rsidRPr="00105EE1">
        <w:t>That</w:t>
      </w:r>
      <w:r>
        <w:t xml:space="preserve"> </w:t>
      </w:r>
      <w:r w:rsidRPr="00105EE1">
        <w:t>gleichsam</w:t>
      </w:r>
      <w:r>
        <w:t xml:space="preserve"> </w:t>
      </w:r>
      <w:r w:rsidRPr="00105EE1">
        <w:t>verkörpert.</w:t>
      </w:r>
      <w:r>
        <w:t xml:space="preserve"> </w:t>
      </w:r>
      <w:r w:rsidRPr="00105EE1">
        <w:t>So</w:t>
      </w:r>
      <w:r>
        <w:t xml:space="preserve"> </w:t>
      </w:r>
      <w:r w:rsidRPr="00105EE1">
        <w:t>urtheilt</w:t>
      </w:r>
      <w:r>
        <w:t xml:space="preserve"> </w:t>
      </w:r>
      <w:r w:rsidRPr="00105EE1">
        <w:t>über</w:t>
      </w:r>
      <w:r>
        <w:t xml:space="preserve"> </w:t>
      </w:r>
      <w:r w:rsidRPr="00105EE1">
        <w:t>den</w:t>
      </w:r>
      <w:r>
        <w:t xml:space="preserve"> </w:t>
      </w:r>
      <w:r w:rsidRPr="00105EE1">
        <w:t>Charakter</w:t>
      </w:r>
      <w:r>
        <w:t xml:space="preserve"> </w:t>
      </w:r>
      <w:r w:rsidRPr="00105EE1">
        <w:t>der</w:t>
      </w:r>
      <w:r>
        <w:t xml:space="preserve"> </w:t>
      </w:r>
      <w:r w:rsidRPr="00105EE1">
        <w:t>Böhmen</w:t>
      </w:r>
      <w:r>
        <w:t xml:space="preserve"> </w:t>
      </w:r>
      <w:r w:rsidRPr="00105EE1">
        <w:t>der</w:t>
      </w:r>
      <w:r>
        <w:t xml:space="preserve"> </w:t>
      </w:r>
      <w:r w:rsidRPr="00105EE1">
        <w:t>Böhme</w:t>
      </w:r>
      <w:r>
        <w:t xml:space="preserve"> </w:t>
      </w:r>
      <w:proofErr w:type="spellStart"/>
      <w:r w:rsidRPr="00105EE1">
        <w:t>Palacky</w:t>
      </w:r>
      <w:proofErr w:type="spellEnd"/>
      <w:r w:rsidRPr="00105EE1">
        <w:t>*)</w:t>
      </w:r>
      <w:r w:rsidRPr="00105EE1">
        <w:rPr>
          <w:rStyle w:val="Funotenzeichen"/>
          <w:szCs w:val="24"/>
        </w:rPr>
        <w:footnoteReference w:id="1"/>
      </w:r>
      <w:r w:rsidRPr="00105EE1">
        <w:t>:</w:t>
      </w:r>
      <w:r>
        <w:t xml:space="preserve"> </w:t>
      </w:r>
      <w:r w:rsidRPr="00105EE1">
        <w:t>so</w:t>
      </w:r>
      <w:r>
        <w:t xml:space="preserve"> </w:t>
      </w:r>
      <w:r w:rsidRPr="00105EE1">
        <w:t>mochte</w:t>
      </w:r>
      <w:r>
        <w:t xml:space="preserve"> </w:t>
      </w:r>
      <w:r w:rsidRPr="00105EE1">
        <w:t>derselbe</w:t>
      </w:r>
      <w:r>
        <w:t xml:space="preserve"> </w:t>
      </w:r>
      <w:r w:rsidRPr="00105EE1">
        <w:t>früher</w:t>
      </w:r>
      <w:r>
        <w:t xml:space="preserve"> </w:t>
      </w:r>
      <w:r w:rsidRPr="00105EE1">
        <w:t>fein;</w:t>
      </w:r>
      <w:r>
        <w:t xml:space="preserve"> </w:t>
      </w:r>
      <w:r w:rsidRPr="00105EE1">
        <w:t>seit</w:t>
      </w:r>
      <w:r>
        <w:t xml:space="preserve"> </w:t>
      </w:r>
      <w:r w:rsidRPr="00105EE1">
        <w:t>1627,</w:t>
      </w:r>
      <w:r>
        <w:t xml:space="preserve"> </w:t>
      </w:r>
      <w:r w:rsidRPr="00105EE1">
        <w:t>da</w:t>
      </w:r>
      <w:r>
        <w:t xml:space="preserve"> </w:t>
      </w:r>
      <w:r w:rsidRPr="00105EE1">
        <w:t>die</w:t>
      </w:r>
      <w:r>
        <w:t xml:space="preserve"> </w:t>
      </w:r>
      <w:r w:rsidRPr="00105EE1">
        <w:t>Jesuiten</w:t>
      </w:r>
      <w:r>
        <w:t xml:space="preserve"> </w:t>
      </w:r>
      <w:r w:rsidRPr="00105EE1">
        <w:t>den</w:t>
      </w:r>
      <w:r>
        <w:t xml:space="preserve"> </w:t>
      </w:r>
      <w:r w:rsidRPr="00105EE1">
        <w:t>böhmischen</w:t>
      </w:r>
      <w:r>
        <w:t xml:space="preserve"> </w:t>
      </w:r>
      <w:r w:rsidRPr="00105EE1">
        <w:t>Geist</w:t>
      </w:r>
      <w:r>
        <w:t xml:space="preserve"> </w:t>
      </w:r>
      <w:r w:rsidRPr="00105EE1">
        <w:t>in</w:t>
      </w:r>
      <w:r>
        <w:t xml:space="preserve"> </w:t>
      </w:r>
      <w:r w:rsidRPr="00105EE1">
        <w:t>Fesseln</w:t>
      </w:r>
      <w:r>
        <w:t xml:space="preserve"> </w:t>
      </w:r>
      <w:r w:rsidRPr="00105EE1">
        <w:t>schlugen,</w:t>
      </w:r>
      <w:r>
        <w:t xml:space="preserve"> </w:t>
      </w:r>
      <w:r w:rsidRPr="00105EE1">
        <w:t>ist</w:t>
      </w:r>
      <w:r>
        <w:t xml:space="preserve"> </w:t>
      </w:r>
      <w:r w:rsidRPr="00105EE1">
        <w:t>es</w:t>
      </w:r>
      <w:r>
        <w:t xml:space="preserve"> </w:t>
      </w:r>
      <w:r w:rsidRPr="00105EE1">
        <w:t>anders</w:t>
      </w:r>
      <w:r>
        <w:t xml:space="preserve"> </w:t>
      </w:r>
      <w:r w:rsidRPr="00105EE1">
        <w:t>geworden.</w:t>
      </w:r>
    </w:p>
    <w:p w14:paraId="09236A6D" w14:textId="77777777" w:rsidR="00B03BB9" w:rsidRPr="00105EE1" w:rsidRDefault="00B03BB9" w:rsidP="00B03BB9">
      <w:r w:rsidRPr="00105EE1">
        <w:t>Des</w:t>
      </w:r>
      <w:r>
        <w:t xml:space="preserve"> </w:t>
      </w:r>
      <w:r w:rsidRPr="00105EE1">
        <w:t>Milic</w:t>
      </w:r>
      <w:r>
        <w:t xml:space="preserve"> </w:t>
      </w:r>
      <w:r w:rsidRPr="00105EE1">
        <w:t>Schüler</w:t>
      </w:r>
      <w:r>
        <w:t xml:space="preserve"> </w:t>
      </w:r>
      <w:r w:rsidRPr="00105EE1">
        <w:t>Matthias</w:t>
      </w:r>
      <w:r>
        <w:t xml:space="preserve"> </w:t>
      </w:r>
      <w:r w:rsidRPr="00105EE1">
        <w:t>von</w:t>
      </w:r>
      <w:r>
        <w:t xml:space="preserve"> </w:t>
      </w:r>
      <w:proofErr w:type="spellStart"/>
      <w:r w:rsidRPr="00105EE1">
        <w:t>Janow</w:t>
      </w:r>
      <w:proofErr w:type="spellEnd"/>
      <w:r>
        <w:t xml:space="preserve"> </w:t>
      </w:r>
      <w:r w:rsidRPr="00105EE1">
        <w:t>ergänzte</w:t>
      </w:r>
      <w:r>
        <w:t xml:space="preserve"> </w:t>
      </w:r>
      <w:r w:rsidRPr="00105EE1">
        <w:t>die</w:t>
      </w:r>
      <w:r>
        <w:t xml:space="preserve"> </w:t>
      </w:r>
      <w:r w:rsidRPr="00105EE1">
        <w:t>Wirksamkeit</w:t>
      </w:r>
      <w:r>
        <w:t xml:space="preserve"> </w:t>
      </w:r>
      <w:r w:rsidRPr="00105EE1">
        <w:t>seines</w:t>
      </w:r>
      <w:r>
        <w:t xml:space="preserve"> </w:t>
      </w:r>
      <w:r w:rsidRPr="00105EE1">
        <w:t>Lehrers</w:t>
      </w:r>
      <w:r>
        <w:t xml:space="preserve"> </w:t>
      </w:r>
      <w:r w:rsidRPr="00105EE1">
        <w:t>durch</w:t>
      </w:r>
      <w:r>
        <w:t xml:space="preserve"> </w:t>
      </w:r>
      <w:r w:rsidRPr="00105EE1">
        <w:t>schriftstellerische</w:t>
      </w:r>
      <w:r>
        <w:t xml:space="preserve"> </w:t>
      </w:r>
      <w:r w:rsidRPr="00105EE1">
        <w:t>Thätigkeit.</w:t>
      </w:r>
      <w:r>
        <w:t xml:space="preserve"> </w:t>
      </w:r>
      <w:r w:rsidRPr="00105EE1">
        <w:t>Sein</w:t>
      </w:r>
      <w:r>
        <w:t xml:space="preserve"> </w:t>
      </w:r>
      <w:r w:rsidRPr="00105EE1">
        <w:t>Hauptwerk</w:t>
      </w:r>
      <w:r>
        <w:t xml:space="preserve"> </w:t>
      </w:r>
      <w:r w:rsidRPr="00105EE1">
        <w:t>„von</w:t>
      </w:r>
      <w:r>
        <w:t xml:space="preserve"> </w:t>
      </w:r>
      <w:r w:rsidRPr="00105EE1">
        <w:t>den</w:t>
      </w:r>
      <w:r>
        <w:t xml:space="preserve"> </w:t>
      </w:r>
      <w:r w:rsidRPr="00105EE1">
        <w:t>Gesetzen</w:t>
      </w:r>
      <w:r>
        <w:t xml:space="preserve"> </w:t>
      </w:r>
      <w:r w:rsidRPr="00105EE1">
        <w:t>des</w:t>
      </w:r>
      <w:r>
        <w:t xml:space="preserve"> </w:t>
      </w:r>
      <w:r w:rsidRPr="00105EE1">
        <w:t>alten</w:t>
      </w:r>
      <w:r>
        <w:t xml:space="preserve"> </w:t>
      </w:r>
      <w:r w:rsidRPr="00105EE1">
        <w:t>und</w:t>
      </w:r>
      <w:r>
        <w:t xml:space="preserve"> </w:t>
      </w:r>
      <w:r w:rsidRPr="00105EE1">
        <w:t>des</w:t>
      </w:r>
      <w:r>
        <w:t xml:space="preserve"> </w:t>
      </w:r>
      <w:r w:rsidRPr="00105EE1">
        <w:t>neuen</w:t>
      </w:r>
      <w:r>
        <w:t xml:space="preserve"> </w:t>
      </w:r>
      <w:r w:rsidRPr="00105EE1">
        <w:t>Testaments“</w:t>
      </w:r>
      <w:r>
        <w:t xml:space="preserve"> </w:t>
      </w:r>
      <w:r w:rsidRPr="00105EE1">
        <w:t>ist</w:t>
      </w:r>
      <w:r>
        <w:t xml:space="preserve"> </w:t>
      </w:r>
      <w:r w:rsidRPr="00105EE1">
        <w:t>eine</w:t>
      </w:r>
      <w:r>
        <w:t xml:space="preserve"> </w:t>
      </w:r>
      <w:r w:rsidRPr="00105EE1">
        <w:t>Untersuchung</w:t>
      </w:r>
      <w:r>
        <w:t xml:space="preserve"> </w:t>
      </w:r>
      <w:r w:rsidRPr="00105EE1">
        <w:t>über</w:t>
      </w:r>
      <w:r>
        <w:t xml:space="preserve"> </w:t>
      </w:r>
      <w:r w:rsidRPr="00105EE1">
        <w:t>das</w:t>
      </w:r>
      <w:r>
        <w:t xml:space="preserve"> </w:t>
      </w:r>
      <w:r w:rsidRPr="00105EE1">
        <w:t>wahre</w:t>
      </w:r>
      <w:r>
        <w:t xml:space="preserve"> </w:t>
      </w:r>
      <w:r w:rsidRPr="00105EE1">
        <w:t>und</w:t>
      </w:r>
      <w:r>
        <w:t xml:space="preserve"> </w:t>
      </w:r>
      <w:r w:rsidRPr="00105EE1">
        <w:t>falsche</w:t>
      </w:r>
      <w:r>
        <w:t xml:space="preserve"> </w:t>
      </w:r>
      <w:r w:rsidRPr="00105EE1">
        <w:t>Christenthum.</w:t>
      </w:r>
      <w:r>
        <w:t xml:space="preserve"> </w:t>
      </w:r>
      <w:r w:rsidRPr="00105EE1">
        <w:t>Es</w:t>
      </w:r>
      <w:r>
        <w:t xml:space="preserve"> </w:t>
      </w:r>
      <w:r w:rsidRPr="00105EE1">
        <w:t>bezieht</w:t>
      </w:r>
      <w:r>
        <w:t xml:space="preserve"> </w:t>
      </w:r>
      <w:r w:rsidRPr="00105EE1">
        <w:t>sich</w:t>
      </w:r>
      <w:r>
        <w:t xml:space="preserve"> </w:t>
      </w:r>
      <w:r w:rsidRPr="00105EE1">
        <w:t>weniger</w:t>
      </w:r>
      <w:r>
        <w:t xml:space="preserve"> </w:t>
      </w:r>
      <w:r w:rsidRPr="00105EE1">
        <w:t>auf</w:t>
      </w:r>
      <w:r>
        <w:t xml:space="preserve"> </w:t>
      </w:r>
      <w:r w:rsidRPr="00105EE1">
        <w:t>die</w:t>
      </w:r>
      <w:r>
        <w:t xml:space="preserve"> </w:t>
      </w:r>
      <w:r w:rsidRPr="00105EE1">
        <w:t>Dogmen</w:t>
      </w:r>
      <w:r>
        <w:t xml:space="preserve"> </w:t>
      </w:r>
      <w:r w:rsidRPr="00105EE1">
        <w:t>als</w:t>
      </w:r>
      <w:r>
        <w:t xml:space="preserve"> </w:t>
      </w:r>
      <w:r w:rsidRPr="00105EE1">
        <w:t>auf</w:t>
      </w:r>
      <w:r>
        <w:t xml:space="preserve"> </w:t>
      </w:r>
      <w:r w:rsidRPr="00105EE1">
        <w:t>die</w:t>
      </w:r>
      <w:r>
        <w:t xml:space="preserve"> </w:t>
      </w:r>
      <w:r w:rsidRPr="00105EE1">
        <w:t>Praxis</w:t>
      </w:r>
      <w:r>
        <w:t xml:space="preserve"> </w:t>
      </w:r>
      <w:r w:rsidRPr="00105EE1">
        <w:t>des</w:t>
      </w:r>
      <w:r>
        <w:t xml:space="preserve"> </w:t>
      </w:r>
      <w:r w:rsidRPr="00105EE1">
        <w:t>Christenthums.</w:t>
      </w:r>
      <w:r>
        <w:t xml:space="preserve"> </w:t>
      </w:r>
      <w:r w:rsidRPr="00105EE1">
        <w:t>Matthias</w:t>
      </w:r>
      <w:r>
        <w:t xml:space="preserve"> </w:t>
      </w:r>
      <w:r w:rsidRPr="00105EE1">
        <w:t>schöpfte</w:t>
      </w:r>
      <w:r>
        <w:t xml:space="preserve"> </w:t>
      </w:r>
      <w:r w:rsidRPr="00105EE1">
        <w:t>vorzüglich</w:t>
      </w:r>
      <w:r>
        <w:t xml:space="preserve"> </w:t>
      </w:r>
      <w:r w:rsidRPr="00105EE1">
        <w:t>aus</w:t>
      </w:r>
      <w:r>
        <w:t xml:space="preserve"> </w:t>
      </w:r>
      <w:r w:rsidRPr="00105EE1">
        <w:t>der</w:t>
      </w:r>
      <w:r>
        <w:t xml:space="preserve"> </w:t>
      </w:r>
      <w:r w:rsidRPr="00105EE1">
        <w:t>Schrift,</w:t>
      </w:r>
      <w:r>
        <w:t xml:space="preserve"> </w:t>
      </w:r>
      <w:r w:rsidRPr="00105EE1">
        <w:t>die</w:t>
      </w:r>
      <w:r>
        <w:t xml:space="preserve"> </w:t>
      </w:r>
      <w:r w:rsidRPr="00105EE1">
        <w:t>ihm</w:t>
      </w:r>
      <w:r>
        <w:t xml:space="preserve"> </w:t>
      </w:r>
      <w:r w:rsidRPr="00105EE1">
        <w:t>immer</w:t>
      </w:r>
      <w:r>
        <w:t xml:space="preserve"> </w:t>
      </w:r>
      <w:r w:rsidRPr="00105EE1">
        <w:t>zur</w:t>
      </w:r>
      <w:r>
        <w:t xml:space="preserve"> </w:t>
      </w:r>
      <w:r w:rsidRPr="00105EE1">
        <w:t>rechten</w:t>
      </w:r>
      <w:r>
        <w:t xml:space="preserve"> </w:t>
      </w:r>
      <w:r w:rsidRPr="00105EE1">
        <w:t>Zeit</w:t>
      </w:r>
      <w:r>
        <w:t xml:space="preserve"> </w:t>
      </w:r>
      <w:r w:rsidRPr="00105EE1">
        <w:t>und</w:t>
      </w:r>
      <w:r>
        <w:t xml:space="preserve"> </w:t>
      </w:r>
      <w:r w:rsidRPr="00105EE1">
        <w:t>reichlich</w:t>
      </w:r>
      <w:r>
        <w:t xml:space="preserve"> </w:t>
      </w:r>
      <w:r w:rsidRPr="00105EE1">
        <w:t>zur</w:t>
      </w:r>
      <w:r>
        <w:t xml:space="preserve"> </w:t>
      </w:r>
      <w:r w:rsidRPr="00105EE1">
        <w:t>Betrachtung</w:t>
      </w:r>
      <w:r>
        <w:t xml:space="preserve"> </w:t>
      </w:r>
      <w:r w:rsidRPr="00105EE1">
        <w:t>und</w:t>
      </w:r>
      <w:r>
        <w:t xml:space="preserve"> </w:t>
      </w:r>
      <w:r w:rsidRPr="00105EE1">
        <w:t>zum</w:t>
      </w:r>
      <w:r>
        <w:t xml:space="preserve"> </w:t>
      </w:r>
      <w:r w:rsidRPr="00105EE1">
        <w:t>Schreiben</w:t>
      </w:r>
      <w:r>
        <w:t xml:space="preserve"> </w:t>
      </w:r>
      <w:r w:rsidRPr="00105EE1">
        <w:t>Stoff</w:t>
      </w:r>
      <w:r>
        <w:t xml:space="preserve"> </w:t>
      </w:r>
      <w:r w:rsidRPr="00105EE1">
        <w:t>anbot.</w:t>
      </w:r>
      <w:r>
        <w:t xml:space="preserve"> </w:t>
      </w:r>
      <w:r w:rsidRPr="00105EE1">
        <w:t>Von</w:t>
      </w:r>
      <w:r>
        <w:t xml:space="preserve"> </w:t>
      </w:r>
      <w:r w:rsidRPr="00105EE1">
        <w:t>Jugend</w:t>
      </w:r>
      <w:r>
        <w:t xml:space="preserve"> </w:t>
      </w:r>
      <w:r w:rsidRPr="00105EE1">
        <w:t>an</w:t>
      </w:r>
      <w:r>
        <w:t xml:space="preserve"> </w:t>
      </w:r>
      <w:r w:rsidRPr="00105EE1">
        <w:t>hat</w:t>
      </w:r>
      <w:r>
        <w:t xml:space="preserve"> </w:t>
      </w:r>
      <w:r w:rsidRPr="00105EE1">
        <w:t>er</w:t>
      </w:r>
      <w:r>
        <w:t xml:space="preserve"> </w:t>
      </w:r>
      <w:r w:rsidRPr="00105EE1">
        <w:t>sie</w:t>
      </w:r>
      <w:r>
        <w:t xml:space="preserve"> </w:t>
      </w:r>
      <w:r w:rsidRPr="00105EE1">
        <w:t>geliebt,</w:t>
      </w:r>
      <w:r>
        <w:t xml:space="preserve"> </w:t>
      </w:r>
      <w:r w:rsidRPr="00105EE1">
        <w:t>dieselbe</w:t>
      </w:r>
      <w:r>
        <w:t xml:space="preserve"> </w:t>
      </w:r>
      <w:r w:rsidRPr="00105EE1">
        <w:t>seine</w:t>
      </w:r>
      <w:r>
        <w:t xml:space="preserve"> </w:t>
      </w:r>
      <w:r w:rsidRPr="00105EE1">
        <w:t>Freundin</w:t>
      </w:r>
      <w:r>
        <w:t xml:space="preserve"> </w:t>
      </w:r>
      <w:r w:rsidRPr="00105EE1">
        <w:t>und</w:t>
      </w:r>
      <w:r>
        <w:t xml:space="preserve"> </w:t>
      </w:r>
      <w:r w:rsidRPr="00105EE1">
        <w:t>seine</w:t>
      </w:r>
      <w:r>
        <w:t xml:space="preserve"> </w:t>
      </w:r>
      <w:r w:rsidRPr="00105EE1">
        <w:t>Braut</w:t>
      </w:r>
      <w:r>
        <w:t xml:space="preserve"> </w:t>
      </w:r>
      <w:r w:rsidRPr="00105EE1">
        <w:t>genannt.</w:t>
      </w:r>
      <w:r>
        <w:t xml:space="preserve"> </w:t>
      </w:r>
      <w:r w:rsidRPr="00105EE1">
        <w:t>Er</w:t>
      </w:r>
      <w:r>
        <w:t xml:space="preserve"> </w:t>
      </w:r>
      <w:r w:rsidRPr="00105EE1">
        <w:t>bezeugt</w:t>
      </w:r>
      <w:r>
        <w:t xml:space="preserve"> </w:t>
      </w:r>
      <w:r w:rsidRPr="00105EE1">
        <w:t>von</w:t>
      </w:r>
      <w:r>
        <w:t xml:space="preserve"> </w:t>
      </w:r>
      <w:r w:rsidRPr="00105EE1">
        <w:t>sich,</w:t>
      </w:r>
      <w:r>
        <w:t xml:space="preserve"> </w:t>
      </w:r>
      <w:r w:rsidRPr="00105EE1">
        <w:t>der</w:t>
      </w:r>
      <w:r>
        <w:t xml:space="preserve"> </w:t>
      </w:r>
      <w:r w:rsidRPr="00105EE1">
        <w:t>Herr</w:t>
      </w:r>
      <w:r>
        <w:t xml:space="preserve"> </w:t>
      </w:r>
      <w:r w:rsidRPr="00105EE1">
        <w:t>habe</w:t>
      </w:r>
      <w:r>
        <w:t xml:space="preserve"> </w:t>
      </w:r>
      <w:r w:rsidRPr="00105EE1">
        <w:t>ein</w:t>
      </w:r>
      <w:r>
        <w:t xml:space="preserve"> </w:t>
      </w:r>
      <w:r w:rsidRPr="00105EE1">
        <w:t>Feuer</w:t>
      </w:r>
      <w:r>
        <w:t xml:space="preserve"> </w:t>
      </w:r>
      <w:r w:rsidRPr="00105EE1">
        <w:t>in</w:t>
      </w:r>
      <w:r>
        <w:t xml:space="preserve"> </w:t>
      </w:r>
      <w:r w:rsidRPr="00105EE1">
        <w:t>seine</w:t>
      </w:r>
      <w:r>
        <w:t xml:space="preserve"> </w:t>
      </w:r>
      <w:r w:rsidRPr="00105EE1">
        <w:t>Gebeine</w:t>
      </w:r>
      <w:r>
        <w:t xml:space="preserve"> </w:t>
      </w:r>
      <w:r w:rsidRPr="00105EE1">
        <w:t>ausgesandt</w:t>
      </w:r>
      <w:r>
        <w:t xml:space="preserve"> </w:t>
      </w:r>
      <w:r w:rsidRPr="00105EE1">
        <w:t>und</w:t>
      </w:r>
      <w:r>
        <w:t xml:space="preserve"> </w:t>
      </w:r>
      <w:r w:rsidRPr="00105EE1">
        <w:t>in</w:t>
      </w:r>
      <w:r>
        <w:t xml:space="preserve"> </w:t>
      </w:r>
      <w:r w:rsidRPr="00105EE1">
        <w:t>sein</w:t>
      </w:r>
      <w:r>
        <w:t xml:space="preserve"> </w:t>
      </w:r>
      <w:r w:rsidRPr="00105EE1">
        <w:t>Herz,</w:t>
      </w:r>
      <w:r>
        <w:t xml:space="preserve"> </w:t>
      </w:r>
      <w:r w:rsidRPr="00105EE1">
        <w:t>welches</w:t>
      </w:r>
      <w:r>
        <w:t xml:space="preserve"> </w:t>
      </w:r>
      <w:r w:rsidRPr="00105EE1">
        <w:t>ihn</w:t>
      </w:r>
      <w:r>
        <w:t xml:space="preserve"> </w:t>
      </w:r>
      <w:r w:rsidRPr="00105EE1">
        <w:t>nicht</w:t>
      </w:r>
      <w:r>
        <w:t xml:space="preserve"> </w:t>
      </w:r>
      <w:r w:rsidRPr="00105EE1">
        <w:t>ruhen</w:t>
      </w:r>
      <w:r>
        <w:t xml:space="preserve"> </w:t>
      </w:r>
      <w:r w:rsidRPr="00105EE1">
        <w:t>lasse,</w:t>
      </w:r>
      <w:r>
        <w:t xml:space="preserve"> </w:t>
      </w:r>
      <w:r w:rsidRPr="00105EE1">
        <w:t>bis</w:t>
      </w:r>
      <w:r>
        <w:t xml:space="preserve"> </w:t>
      </w:r>
      <w:r w:rsidRPr="00105EE1">
        <w:t>er</w:t>
      </w:r>
      <w:r>
        <w:t xml:space="preserve"> </w:t>
      </w:r>
      <w:r w:rsidRPr="00105EE1">
        <w:t>offenbare</w:t>
      </w:r>
      <w:r>
        <w:t xml:space="preserve"> </w:t>
      </w:r>
      <w:r w:rsidRPr="00105EE1">
        <w:t>den</w:t>
      </w:r>
      <w:r>
        <w:t xml:space="preserve"> </w:t>
      </w:r>
      <w:r w:rsidRPr="00105EE1">
        <w:t>Sohn</w:t>
      </w:r>
      <w:r>
        <w:t xml:space="preserve"> </w:t>
      </w:r>
      <w:r w:rsidRPr="00105EE1">
        <w:t>der</w:t>
      </w:r>
      <w:r>
        <w:t xml:space="preserve"> </w:t>
      </w:r>
      <w:r w:rsidRPr="00105EE1">
        <w:t>Ungerechtigkeit</w:t>
      </w:r>
      <w:r>
        <w:t xml:space="preserve"> </w:t>
      </w:r>
      <w:r w:rsidRPr="00105EE1">
        <w:t>und</w:t>
      </w:r>
      <w:r>
        <w:t xml:space="preserve"> </w:t>
      </w:r>
      <w:r w:rsidRPr="00105EE1">
        <w:t>des</w:t>
      </w:r>
      <w:r>
        <w:t xml:space="preserve"> </w:t>
      </w:r>
      <w:r w:rsidRPr="00105EE1">
        <w:t>Verderbens,</w:t>
      </w:r>
      <w:r>
        <w:t xml:space="preserve"> </w:t>
      </w:r>
      <w:r w:rsidRPr="00105EE1">
        <w:t>und</w:t>
      </w:r>
      <w:r>
        <w:t xml:space="preserve"> </w:t>
      </w:r>
      <w:r w:rsidRPr="00105EE1">
        <w:t>bis</w:t>
      </w:r>
      <w:r>
        <w:t xml:space="preserve"> </w:t>
      </w:r>
      <w:r w:rsidRPr="00105EE1">
        <w:t>er</w:t>
      </w:r>
      <w:r>
        <w:t xml:space="preserve"> </w:t>
      </w:r>
      <w:r w:rsidRPr="00105EE1">
        <w:t>bloßstelle</w:t>
      </w:r>
      <w:r>
        <w:t xml:space="preserve"> </w:t>
      </w:r>
      <w:r w:rsidRPr="00105EE1">
        <w:t>die</w:t>
      </w:r>
      <w:r>
        <w:t xml:space="preserve"> </w:t>
      </w:r>
      <w:r w:rsidRPr="00105EE1">
        <w:t>heimliche</w:t>
      </w:r>
      <w:r>
        <w:t xml:space="preserve"> </w:t>
      </w:r>
      <w:r w:rsidRPr="00105EE1">
        <w:t>Schande</w:t>
      </w:r>
      <w:r>
        <w:t xml:space="preserve"> </w:t>
      </w:r>
      <w:r w:rsidRPr="00105EE1">
        <w:t>des</w:t>
      </w:r>
      <w:r>
        <w:t xml:space="preserve"> </w:t>
      </w:r>
      <w:r w:rsidRPr="00105EE1">
        <w:t>buhlerischen</w:t>
      </w:r>
      <w:r>
        <w:t xml:space="preserve"> </w:t>
      </w:r>
      <w:r w:rsidRPr="00105EE1">
        <w:t>Weibes,</w:t>
      </w:r>
      <w:r>
        <w:t xml:space="preserve"> </w:t>
      </w:r>
      <w:r w:rsidRPr="00105EE1">
        <w:t>d.h.</w:t>
      </w:r>
      <w:r>
        <w:t xml:space="preserve"> </w:t>
      </w:r>
      <w:r w:rsidRPr="00105EE1">
        <w:t>der</w:t>
      </w:r>
      <w:r>
        <w:t xml:space="preserve"> </w:t>
      </w:r>
      <w:r w:rsidRPr="00105EE1">
        <w:t>verderbten</w:t>
      </w:r>
      <w:r>
        <w:t xml:space="preserve"> </w:t>
      </w:r>
      <w:r w:rsidRPr="00105EE1">
        <w:t>Kirche.</w:t>
      </w:r>
      <w:r>
        <w:t xml:space="preserve"> </w:t>
      </w:r>
      <w:r w:rsidRPr="00105EE1">
        <w:t>–</w:t>
      </w:r>
      <w:r>
        <w:t xml:space="preserve"> </w:t>
      </w:r>
      <w:r w:rsidRPr="00105EE1">
        <w:t>Er</w:t>
      </w:r>
      <w:r>
        <w:t xml:space="preserve"> </w:t>
      </w:r>
      <w:r w:rsidRPr="00105EE1">
        <w:t>erwartete</w:t>
      </w:r>
      <w:r>
        <w:t xml:space="preserve"> </w:t>
      </w:r>
      <w:r w:rsidRPr="00105EE1">
        <w:t>auf</w:t>
      </w:r>
      <w:r>
        <w:t xml:space="preserve"> </w:t>
      </w:r>
      <w:r w:rsidRPr="00105EE1">
        <w:t>das</w:t>
      </w:r>
      <w:r>
        <w:t xml:space="preserve"> </w:t>
      </w:r>
      <w:r w:rsidRPr="00105EE1">
        <w:t>Zeugnis</w:t>
      </w:r>
      <w:r>
        <w:t xml:space="preserve"> </w:t>
      </w:r>
      <w:r w:rsidRPr="00105EE1">
        <w:t>der</w:t>
      </w:r>
      <w:r>
        <w:t xml:space="preserve"> </w:t>
      </w:r>
      <w:r w:rsidRPr="00105EE1">
        <w:t>Schrift</w:t>
      </w:r>
      <w:r>
        <w:t xml:space="preserve"> </w:t>
      </w:r>
      <w:r w:rsidRPr="00105EE1">
        <w:t>hin,</w:t>
      </w:r>
      <w:r>
        <w:t xml:space="preserve"> </w:t>
      </w:r>
      <w:r w:rsidRPr="00105EE1">
        <w:t>daß</w:t>
      </w:r>
      <w:r>
        <w:t xml:space="preserve"> </w:t>
      </w:r>
      <w:r w:rsidRPr="00105EE1">
        <w:t>noch</w:t>
      </w:r>
      <w:r>
        <w:t xml:space="preserve"> </w:t>
      </w:r>
      <w:r w:rsidRPr="00105EE1">
        <w:t>vor</w:t>
      </w:r>
      <w:r>
        <w:t xml:space="preserve"> </w:t>
      </w:r>
      <w:r w:rsidRPr="00105EE1">
        <w:t>dem</w:t>
      </w:r>
      <w:r>
        <w:t xml:space="preserve"> </w:t>
      </w:r>
      <w:r w:rsidRPr="00105EE1">
        <w:t>Ende</w:t>
      </w:r>
      <w:r>
        <w:t xml:space="preserve"> </w:t>
      </w:r>
      <w:r w:rsidRPr="00105EE1">
        <w:t>der</w:t>
      </w:r>
      <w:r>
        <w:t xml:space="preserve"> </w:t>
      </w:r>
      <w:r w:rsidRPr="00105EE1">
        <w:t>Welt</w:t>
      </w:r>
      <w:r>
        <w:t xml:space="preserve"> </w:t>
      </w:r>
      <w:r w:rsidRPr="00105EE1">
        <w:t>die</w:t>
      </w:r>
      <w:r>
        <w:t xml:space="preserve"> </w:t>
      </w:r>
      <w:r w:rsidRPr="00105EE1">
        <w:t>Kirche</w:t>
      </w:r>
      <w:r>
        <w:t xml:space="preserve"> </w:t>
      </w:r>
      <w:r w:rsidRPr="00105EE1">
        <w:t>Christi</w:t>
      </w:r>
      <w:r>
        <w:t xml:space="preserve"> </w:t>
      </w:r>
      <w:r w:rsidRPr="00105EE1">
        <w:t>reformirt,</w:t>
      </w:r>
      <w:r>
        <w:t xml:space="preserve"> </w:t>
      </w:r>
      <w:r w:rsidRPr="00105EE1">
        <w:t>erneuert</w:t>
      </w:r>
      <w:r>
        <w:t xml:space="preserve"> </w:t>
      </w:r>
      <w:r w:rsidRPr="00105EE1">
        <w:t>und</w:t>
      </w:r>
      <w:r>
        <w:t xml:space="preserve"> </w:t>
      </w:r>
      <w:r w:rsidRPr="00105EE1">
        <w:t>weiter</w:t>
      </w:r>
      <w:r>
        <w:t xml:space="preserve"> </w:t>
      </w:r>
      <w:r w:rsidRPr="00105EE1">
        <w:t>ausgebreitet</w:t>
      </w:r>
      <w:r>
        <w:t xml:space="preserve"> </w:t>
      </w:r>
      <w:r w:rsidRPr="00105EE1">
        <w:t>werde,</w:t>
      </w:r>
      <w:r>
        <w:t xml:space="preserve"> </w:t>
      </w:r>
      <w:r w:rsidRPr="00105EE1">
        <w:t>daß</w:t>
      </w:r>
      <w:r>
        <w:t xml:space="preserve"> </w:t>
      </w:r>
      <w:r w:rsidRPr="00105EE1">
        <w:t>vorher</w:t>
      </w:r>
      <w:r>
        <w:t xml:space="preserve"> </w:t>
      </w:r>
      <w:r w:rsidRPr="00105EE1">
        <w:t>die</w:t>
      </w:r>
      <w:r>
        <w:t xml:space="preserve"> </w:t>
      </w:r>
      <w:r w:rsidRPr="00105EE1">
        <w:t>Satzungen</w:t>
      </w:r>
      <w:r>
        <w:t xml:space="preserve"> </w:t>
      </w:r>
      <w:r w:rsidRPr="00105EE1">
        <w:t>und</w:t>
      </w:r>
      <w:r>
        <w:t xml:space="preserve"> </w:t>
      </w:r>
      <w:r w:rsidRPr="00105EE1">
        <w:t>Cäremonien</w:t>
      </w:r>
      <w:r>
        <w:t xml:space="preserve"> </w:t>
      </w:r>
      <w:r w:rsidRPr="00105EE1">
        <w:t>der</w:t>
      </w:r>
      <w:r>
        <w:t xml:space="preserve"> </w:t>
      </w:r>
      <w:r w:rsidRPr="00105EE1">
        <w:t>Menschen</w:t>
      </w:r>
      <w:r>
        <w:t xml:space="preserve"> </w:t>
      </w:r>
      <w:r w:rsidRPr="00105EE1">
        <w:t>werden</w:t>
      </w:r>
      <w:r>
        <w:t xml:space="preserve"> </w:t>
      </w:r>
      <w:r w:rsidRPr="00105EE1">
        <w:t>vertilgt</w:t>
      </w:r>
      <w:r>
        <w:t xml:space="preserve"> </w:t>
      </w:r>
      <w:r w:rsidRPr="00105EE1">
        <w:t>werden,</w:t>
      </w:r>
      <w:r>
        <w:t xml:space="preserve"> </w:t>
      </w:r>
      <w:r w:rsidRPr="00105EE1">
        <w:t>Gottes</w:t>
      </w:r>
      <w:r>
        <w:t xml:space="preserve"> </w:t>
      </w:r>
      <w:r w:rsidRPr="00105EE1">
        <w:t>Wort</w:t>
      </w:r>
      <w:r>
        <w:t xml:space="preserve"> </w:t>
      </w:r>
      <w:r w:rsidRPr="00105EE1">
        <w:t>aber</w:t>
      </w:r>
      <w:r>
        <w:t xml:space="preserve"> </w:t>
      </w:r>
      <w:r w:rsidRPr="00105EE1">
        <w:t>werde</w:t>
      </w:r>
      <w:r>
        <w:t xml:space="preserve"> </w:t>
      </w:r>
      <w:r w:rsidRPr="00105EE1">
        <w:t>in</w:t>
      </w:r>
      <w:r>
        <w:t xml:space="preserve"> </w:t>
      </w:r>
      <w:r w:rsidRPr="00105EE1">
        <w:t>Ewigkeit</w:t>
      </w:r>
      <w:r>
        <w:t xml:space="preserve"> </w:t>
      </w:r>
      <w:r w:rsidRPr="00105EE1">
        <w:t>bleiben.</w:t>
      </w:r>
      <w:r>
        <w:t xml:space="preserve"> </w:t>
      </w:r>
      <w:r w:rsidRPr="00105EE1">
        <w:t>Er</w:t>
      </w:r>
      <w:r>
        <w:t xml:space="preserve"> </w:t>
      </w:r>
      <w:r w:rsidRPr="00105EE1">
        <w:t>tadelt</w:t>
      </w:r>
      <w:r>
        <w:t xml:space="preserve"> </w:t>
      </w:r>
      <w:r w:rsidRPr="00105EE1">
        <w:t>die,</w:t>
      </w:r>
      <w:r>
        <w:t xml:space="preserve"> </w:t>
      </w:r>
      <w:r w:rsidRPr="00105EE1">
        <w:t>so</w:t>
      </w:r>
      <w:r>
        <w:t xml:space="preserve"> </w:t>
      </w:r>
      <w:r w:rsidRPr="00105EE1">
        <w:t>ihre</w:t>
      </w:r>
      <w:r>
        <w:t xml:space="preserve"> </w:t>
      </w:r>
      <w:r w:rsidRPr="00105EE1">
        <w:t>eigene</w:t>
      </w:r>
      <w:r>
        <w:t xml:space="preserve"> </w:t>
      </w:r>
      <w:r w:rsidRPr="00105EE1">
        <w:t>Gerechtigkeit</w:t>
      </w:r>
      <w:r>
        <w:t xml:space="preserve"> </w:t>
      </w:r>
      <w:r w:rsidRPr="00105EE1">
        <w:t>aufrichten</w:t>
      </w:r>
      <w:r>
        <w:t xml:space="preserve"> </w:t>
      </w:r>
      <w:r w:rsidRPr="00105EE1">
        <w:t>wollen,</w:t>
      </w:r>
      <w:r>
        <w:t xml:space="preserve"> </w:t>
      </w:r>
      <w:r w:rsidRPr="00105EE1">
        <w:t>bezeichnet</w:t>
      </w:r>
      <w:r>
        <w:t xml:space="preserve"> </w:t>
      </w:r>
      <w:r w:rsidRPr="00105EE1">
        <w:t>die</w:t>
      </w:r>
      <w:r>
        <w:t xml:space="preserve"> </w:t>
      </w:r>
      <w:r w:rsidRPr="00105EE1">
        <w:t>Kirche</w:t>
      </w:r>
      <w:r>
        <w:t xml:space="preserve"> </w:t>
      </w:r>
      <w:r w:rsidRPr="00105EE1">
        <w:t>als</w:t>
      </w:r>
      <w:r>
        <w:t xml:space="preserve"> </w:t>
      </w:r>
      <w:r w:rsidRPr="00105EE1">
        <w:t>den</w:t>
      </w:r>
      <w:r>
        <w:t xml:space="preserve"> </w:t>
      </w:r>
      <w:r w:rsidRPr="00105EE1">
        <w:t>Leib</w:t>
      </w:r>
      <w:r>
        <w:t xml:space="preserve"> </w:t>
      </w:r>
      <w:r w:rsidRPr="00105EE1">
        <w:t>Christi,</w:t>
      </w:r>
      <w:r>
        <w:t xml:space="preserve"> </w:t>
      </w:r>
      <w:r w:rsidRPr="00105EE1">
        <w:t>als</w:t>
      </w:r>
      <w:r>
        <w:t xml:space="preserve"> </w:t>
      </w:r>
      <w:r w:rsidRPr="00105EE1">
        <w:t>die</w:t>
      </w:r>
      <w:r>
        <w:t xml:space="preserve"> </w:t>
      </w:r>
      <w:r w:rsidRPr="00105EE1">
        <w:t>Gemeinschaft</w:t>
      </w:r>
      <w:r>
        <w:t xml:space="preserve"> </w:t>
      </w:r>
      <w:r w:rsidRPr="00105EE1">
        <w:t>der</w:t>
      </w:r>
      <w:r>
        <w:t xml:space="preserve"> </w:t>
      </w:r>
      <w:r w:rsidRPr="00105EE1">
        <w:t>Heiligen,</w:t>
      </w:r>
      <w:r>
        <w:t xml:space="preserve"> </w:t>
      </w:r>
      <w:r w:rsidRPr="00105EE1">
        <w:t>sucht</w:t>
      </w:r>
      <w:r>
        <w:t xml:space="preserve"> </w:t>
      </w:r>
      <w:r w:rsidRPr="00105EE1">
        <w:t>die</w:t>
      </w:r>
      <w:r>
        <w:t xml:space="preserve"> </w:t>
      </w:r>
      <w:r w:rsidRPr="00105EE1">
        <w:t>Idee</w:t>
      </w:r>
      <w:r>
        <w:t xml:space="preserve"> </w:t>
      </w:r>
      <w:r w:rsidRPr="00105EE1">
        <w:t>des</w:t>
      </w:r>
      <w:r>
        <w:t xml:space="preserve"> </w:t>
      </w:r>
      <w:r w:rsidRPr="00105EE1">
        <w:t>allgemeinen</w:t>
      </w:r>
      <w:r>
        <w:t xml:space="preserve"> </w:t>
      </w:r>
      <w:r w:rsidRPr="00105EE1">
        <w:t>Priesterthums</w:t>
      </w:r>
      <w:r>
        <w:t xml:space="preserve"> </w:t>
      </w:r>
      <w:r w:rsidRPr="00105EE1">
        <w:t>wieder</w:t>
      </w:r>
      <w:r>
        <w:t xml:space="preserve"> </w:t>
      </w:r>
      <w:r w:rsidRPr="00105EE1">
        <w:t>hervorzurufen.</w:t>
      </w:r>
      <w:r>
        <w:t xml:space="preserve"> </w:t>
      </w:r>
      <w:r w:rsidRPr="00105EE1">
        <w:t>Alle,</w:t>
      </w:r>
      <w:r>
        <w:t xml:space="preserve"> </w:t>
      </w:r>
      <w:r w:rsidRPr="00105EE1">
        <w:t>welche</w:t>
      </w:r>
      <w:r>
        <w:t xml:space="preserve"> </w:t>
      </w:r>
      <w:r w:rsidRPr="00105EE1">
        <w:t>geheiligt</w:t>
      </w:r>
      <w:r>
        <w:t xml:space="preserve"> </w:t>
      </w:r>
      <w:r w:rsidRPr="00105EE1">
        <w:t>worden</w:t>
      </w:r>
      <w:r>
        <w:t xml:space="preserve"> </w:t>
      </w:r>
      <w:r w:rsidRPr="00105EE1">
        <w:t>sind,</w:t>
      </w:r>
      <w:r>
        <w:t xml:space="preserve"> </w:t>
      </w:r>
      <w:r w:rsidRPr="00105EE1">
        <w:t>seien</w:t>
      </w:r>
      <w:r>
        <w:t xml:space="preserve"> </w:t>
      </w:r>
      <w:r w:rsidRPr="00105EE1">
        <w:t>geheiligt</w:t>
      </w:r>
      <w:r>
        <w:t xml:space="preserve"> </w:t>
      </w:r>
      <w:r w:rsidRPr="00105EE1">
        <w:t>durch</w:t>
      </w:r>
      <w:r>
        <w:t xml:space="preserve"> </w:t>
      </w:r>
      <w:r w:rsidRPr="00105EE1">
        <w:t>die</w:t>
      </w:r>
      <w:r>
        <w:t xml:space="preserve"> </w:t>
      </w:r>
      <w:r w:rsidRPr="00105EE1">
        <w:t>Salbung</w:t>
      </w:r>
      <w:r>
        <w:t xml:space="preserve"> </w:t>
      </w:r>
      <w:r w:rsidRPr="00105EE1">
        <w:t>der</w:t>
      </w:r>
      <w:r>
        <w:t xml:space="preserve"> </w:t>
      </w:r>
      <w:r w:rsidRPr="00105EE1">
        <w:t>Gnade</w:t>
      </w:r>
      <w:r>
        <w:t xml:space="preserve"> </w:t>
      </w:r>
      <w:r w:rsidRPr="00105EE1">
        <w:t>und</w:t>
      </w:r>
      <w:r>
        <w:t xml:space="preserve"> </w:t>
      </w:r>
      <w:r w:rsidRPr="00105EE1">
        <w:t>die</w:t>
      </w:r>
      <w:r>
        <w:t xml:space="preserve"> </w:t>
      </w:r>
      <w:r w:rsidRPr="00105EE1">
        <w:t>Besprengung</w:t>
      </w:r>
      <w:r>
        <w:t xml:space="preserve"> </w:t>
      </w:r>
      <w:r w:rsidRPr="00105EE1">
        <w:t>des</w:t>
      </w:r>
      <w:r>
        <w:t xml:space="preserve"> </w:t>
      </w:r>
      <w:r w:rsidRPr="00105EE1">
        <w:t>Blutes:</w:t>
      </w:r>
      <w:r>
        <w:t xml:space="preserve"> </w:t>
      </w:r>
      <w:r w:rsidRPr="00105EE1">
        <w:t>das</w:t>
      </w:r>
      <w:r>
        <w:t xml:space="preserve"> </w:t>
      </w:r>
      <w:r w:rsidRPr="00105EE1">
        <w:t>alles</w:t>
      </w:r>
      <w:r>
        <w:t xml:space="preserve"> </w:t>
      </w:r>
      <w:r w:rsidRPr="00105EE1">
        <w:t>sind</w:t>
      </w:r>
      <w:r>
        <w:t xml:space="preserve"> </w:t>
      </w:r>
      <w:r w:rsidRPr="00105EE1">
        <w:t>reformatorische</w:t>
      </w:r>
      <w:r>
        <w:t xml:space="preserve"> </w:t>
      </w:r>
      <w:r w:rsidRPr="00105EE1">
        <w:t>Gedanken,</w:t>
      </w:r>
      <w:r>
        <w:t xml:space="preserve"> </w:t>
      </w:r>
      <w:r w:rsidRPr="00105EE1">
        <w:t>die</w:t>
      </w:r>
      <w:r>
        <w:t xml:space="preserve"> </w:t>
      </w:r>
      <w:r w:rsidRPr="00105EE1">
        <w:t>zum</w:t>
      </w:r>
      <w:r>
        <w:t xml:space="preserve"> </w:t>
      </w:r>
      <w:r w:rsidRPr="00105EE1">
        <w:t>Theil</w:t>
      </w:r>
      <w:r>
        <w:t xml:space="preserve"> </w:t>
      </w:r>
      <w:r w:rsidRPr="00105EE1">
        <w:t>noch</w:t>
      </w:r>
      <w:r>
        <w:t xml:space="preserve"> </w:t>
      </w:r>
      <w:r w:rsidRPr="00105EE1">
        <w:t>weiter</w:t>
      </w:r>
      <w:r>
        <w:t xml:space="preserve"> </w:t>
      </w:r>
      <w:r w:rsidRPr="00105EE1">
        <w:t>gehen</w:t>
      </w:r>
      <w:r>
        <w:t xml:space="preserve"> </w:t>
      </w:r>
      <w:r w:rsidRPr="00105EE1">
        <w:t>als</w:t>
      </w:r>
      <w:r>
        <w:t xml:space="preserve"> </w:t>
      </w:r>
      <w:r w:rsidRPr="00105EE1">
        <w:t>die</w:t>
      </w:r>
      <w:r>
        <w:t xml:space="preserve"> </w:t>
      </w:r>
      <w:r w:rsidRPr="00105EE1">
        <w:t>des</w:t>
      </w:r>
      <w:r>
        <w:t xml:space="preserve"> </w:t>
      </w:r>
      <w:r w:rsidRPr="00105EE1">
        <w:t>Joh.</w:t>
      </w:r>
      <w:r>
        <w:t xml:space="preserve"> </w:t>
      </w:r>
      <w:r w:rsidRPr="00105EE1">
        <w:t>Hus.</w:t>
      </w:r>
      <w:r>
        <w:t xml:space="preserve"> </w:t>
      </w:r>
      <w:r w:rsidRPr="00105EE1">
        <w:t>Der</w:t>
      </w:r>
      <w:r>
        <w:t xml:space="preserve"> </w:t>
      </w:r>
      <w:r w:rsidRPr="00105EE1">
        <w:t>von</w:t>
      </w:r>
      <w:r>
        <w:t xml:space="preserve"> </w:t>
      </w:r>
      <w:r w:rsidRPr="00105EE1">
        <w:t>Matthias</w:t>
      </w:r>
      <w:r>
        <w:t xml:space="preserve"> </w:t>
      </w:r>
      <w:r w:rsidRPr="00105EE1">
        <w:t>von</w:t>
      </w:r>
      <w:r>
        <w:t xml:space="preserve"> </w:t>
      </w:r>
      <w:proofErr w:type="spellStart"/>
      <w:r w:rsidRPr="00105EE1">
        <w:t>Janow</w:t>
      </w:r>
      <w:proofErr w:type="spellEnd"/>
      <w:r>
        <w:t xml:space="preserve"> </w:t>
      </w:r>
      <w:r w:rsidRPr="00105EE1">
        <w:t>ausgestreute</w:t>
      </w:r>
      <w:r>
        <w:t xml:space="preserve"> </w:t>
      </w:r>
      <w:r w:rsidRPr="00105EE1">
        <w:t>Same</w:t>
      </w:r>
      <w:r>
        <w:t xml:space="preserve"> </w:t>
      </w:r>
      <w:r w:rsidRPr="00105EE1">
        <w:t>ging</w:t>
      </w:r>
      <w:r>
        <w:t xml:space="preserve"> </w:t>
      </w:r>
      <w:r w:rsidRPr="00105EE1">
        <w:t>erst</w:t>
      </w:r>
      <w:r>
        <w:t xml:space="preserve"> </w:t>
      </w:r>
      <w:r w:rsidRPr="00105EE1">
        <w:t>20</w:t>
      </w:r>
      <w:r>
        <w:t xml:space="preserve"> </w:t>
      </w:r>
      <w:r w:rsidRPr="00105EE1">
        <w:t>Jahre</w:t>
      </w:r>
      <w:r>
        <w:t xml:space="preserve"> </w:t>
      </w:r>
      <w:r w:rsidRPr="00105EE1">
        <w:t>nach</w:t>
      </w:r>
      <w:r>
        <w:t xml:space="preserve"> </w:t>
      </w:r>
      <w:r w:rsidRPr="00105EE1">
        <w:t>seinem</w:t>
      </w:r>
      <w:r>
        <w:t xml:space="preserve"> </w:t>
      </w:r>
      <w:r w:rsidRPr="00105EE1">
        <w:t>Tode</w:t>
      </w:r>
      <w:r>
        <w:t xml:space="preserve"> </w:t>
      </w:r>
      <w:r w:rsidRPr="00105EE1">
        <w:t>recht</w:t>
      </w:r>
      <w:r>
        <w:t xml:space="preserve"> </w:t>
      </w:r>
      <w:r w:rsidRPr="00105EE1">
        <w:t>auf;</w:t>
      </w:r>
      <w:r>
        <w:t xml:space="preserve"> </w:t>
      </w:r>
      <w:r w:rsidRPr="00105EE1">
        <w:t>die</w:t>
      </w:r>
      <w:r>
        <w:t xml:space="preserve"> </w:t>
      </w:r>
      <w:r w:rsidRPr="00105EE1">
        <w:t>böhmischen</w:t>
      </w:r>
      <w:r>
        <w:t xml:space="preserve"> </w:t>
      </w:r>
      <w:r w:rsidRPr="00105EE1">
        <w:t>Reformatoren</w:t>
      </w:r>
      <w:r>
        <w:t xml:space="preserve"> </w:t>
      </w:r>
      <w:r w:rsidRPr="00105EE1">
        <w:t>schöpften</w:t>
      </w:r>
      <w:r>
        <w:t xml:space="preserve"> </w:t>
      </w:r>
      <w:r w:rsidRPr="00105EE1">
        <w:t>vorzüglich</w:t>
      </w:r>
      <w:r>
        <w:t xml:space="preserve"> </w:t>
      </w:r>
      <w:r w:rsidRPr="00105EE1">
        <w:t>aus</w:t>
      </w:r>
      <w:r>
        <w:t xml:space="preserve"> </w:t>
      </w:r>
      <w:r w:rsidRPr="00105EE1">
        <w:t>seinen</w:t>
      </w:r>
      <w:r>
        <w:t xml:space="preserve"> </w:t>
      </w:r>
      <w:r w:rsidRPr="00105EE1">
        <w:t>Werken</w:t>
      </w:r>
      <w:r>
        <w:t xml:space="preserve"> </w:t>
      </w:r>
      <w:r w:rsidRPr="00105EE1">
        <w:t>Belehrung.</w:t>
      </w:r>
    </w:p>
    <w:p w14:paraId="2EB68A53" w14:textId="77777777" w:rsidR="00B03BB9" w:rsidRPr="00105EE1" w:rsidRDefault="00B03BB9" w:rsidP="00B03BB9">
      <w:r w:rsidRPr="00105EE1">
        <w:t>Wie</w:t>
      </w:r>
      <w:r>
        <w:t xml:space="preserve"> </w:t>
      </w:r>
      <w:r w:rsidRPr="00105EE1">
        <w:t>sein</w:t>
      </w:r>
      <w:r>
        <w:t xml:space="preserve"> </w:t>
      </w:r>
      <w:r w:rsidRPr="00105EE1">
        <w:t>Lehrer</w:t>
      </w:r>
      <w:r>
        <w:t xml:space="preserve"> </w:t>
      </w:r>
      <w:r w:rsidRPr="00105EE1">
        <w:t>J.</w:t>
      </w:r>
      <w:r>
        <w:t xml:space="preserve"> </w:t>
      </w:r>
      <w:r w:rsidRPr="00105EE1">
        <w:t>v.</w:t>
      </w:r>
      <w:r>
        <w:t xml:space="preserve"> </w:t>
      </w:r>
      <w:r w:rsidRPr="00105EE1">
        <w:t>Milic</w:t>
      </w:r>
      <w:r>
        <w:t xml:space="preserve"> </w:t>
      </w:r>
      <w:r w:rsidRPr="00105EE1">
        <w:t>war</w:t>
      </w:r>
      <w:r>
        <w:t xml:space="preserve"> </w:t>
      </w:r>
      <w:r w:rsidRPr="00105EE1">
        <w:t>auch</w:t>
      </w:r>
      <w:r>
        <w:t xml:space="preserve"> </w:t>
      </w:r>
      <w:r w:rsidRPr="00105EE1">
        <w:t>er</w:t>
      </w:r>
      <w:r>
        <w:t xml:space="preserve"> </w:t>
      </w:r>
      <w:r w:rsidRPr="00105EE1">
        <w:t>für</w:t>
      </w:r>
      <w:r>
        <w:t xml:space="preserve"> </w:t>
      </w:r>
      <w:r w:rsidRPr="00105EE1">
        <w:t>den</w:t>
      </w:r>
      <w:r>
        <w:t xml:space="preserve"> </w:t>
      </w:r>
      <w:r w:rsidRPr="00105EE1">
        <w:t>häufigen</w:t>
      </w:r>
      <w:r>
        <w:t xml:space="preserve"> </w:t>
      </w:r>
      <w:r w:rsidRPr="00105EE1">
        <w:t>Genuß</w:t>
      </w:r>
      <w:r>
        <w:t xml:space="preserve"> </w:t>
      </w:r>
      <w:r w:rsidRPr="00105EE1">
        <w:t>der</w:t>
      </w:r>
      <w:r>
        <w:t xml:space="preserve"> </w:t>
      </w:r>
      <w:r w:rsidRPr="00105EE1">
        <w:t>Kommunion</w:t>
      </w:r>
      <w:r>
        <w:t xml:space="preserve"> </w:t>
      </w:r>
      <w:r w:rsidRPr="00105EE1">
        <w:t>der</w:t>
      </w:r>
      <w:r>
        <w:t xml:space="preserve"> </w:t>
      </w:r>
      <w:r w:rsidRPr="00105EE1">
        <w:t>Laien.</w:t>
      </w:r>
      <w:r>
        <w:t xml:space="preserve"> </w:t>
      </w:r>
      <w:r w:rsidRPr="00105EE1">
        <w:t>Er</w:t>
      </w:r>
      <w:r>
        <w:t xml:space="preserve"> </w:t>
      </w:r>
      <w:r w:rsidRPr="00105EE1">
        <w:t>klagt</w:t>
      </w:r>
      <w:r>
        <w:t xml:space="preserve"> </w:t>
      </w:r>
      <w:r w:rsidRPr="00105EE1">
        <w:t>sich</w:t>
      </w:r>
      <w:r>
        <w:t xml:space="preserve"> </w:t>
      </w:r>
      <w:r w:rsidRPr="00105EE1">
        <w:t>später</w:t>
      </w:r>
      <w:r>
        <w:t xml:space="preserve"> </w:t>
      </w:r>
      <w:r w:rsidRPr="00105EE1">
        <w:t>an,</w:t>
      </w:r>
      <w:r>
        <w:t xml:space="preserve"> </w:t>
      </w:r>
      <w:r w:rsidRPr="00105EE1">
        <w:t>daß</w:t>
      </w:r>
      <w:r>
        <w:t xml:space="preserve"> </w:t>
      </w:r>
      <w:r w:rsidRPr="00105EE1">
        <w:t>er</w:t>
      </w:r>
      <w:r>
        <w:t xml:space="preserve"> </w:t>
      </w:r>
      <w:r w:rsidRPr="00105EE1">
        <w:t>auf</w:t>
      </w:r>
      <w:r>
        <w:t xml:space="preserve"> </w:t>
      </w:r>
      <w:r w:rsidRPr="00105EE1">
        <w:t>der</w:t>
      </w:r>
      <w:r>
        <w:t xml:space="preserve"> </w:t>
      </w:r>
      <w:r w:rsidRPr="00105EE1">
        <w:t>Synode</w:t>
      </w:r>
      <w:r>
        <w:t xml:space="preserve"> </w:t>
      </w:r>
      <w:r w:rsidRPr="00105EE1">
        <w:t>im</w:t>
      </w:r>
      <w:r>
        <w:t xml:space="preserve"> </w:t>
      </w:r>
      <w:r w:rsidRPr="00105EE1">
        <w:t>Jahre</w:t>
      </w:r>
      <w:r>
        <w:t xml:space="preserve"> </w:t>
      </w:r>
      <w:r w:rsidRPr="00105EE1">
        <w:t>1389</w:t>
      </w:r>
      <w:r>
        <w:t xml:space="preserve"> </w:t>
      </w:r>
      <w:r w:rsidRPr="00105EE1">
        <w:t>in</w:t>
      </w:r>
      <w:r>
        <w:t xml:space="preserve"> </w:t>
      </w:r>
      <w:r w:rsidRPr="00105EE1">
        <w:t>der</w:t>
      </w:r>
      <w:r>
        <w:t xml:space="preserve"> </w:t>
      </w:r>
      <w:r w:rsidRPr="00105EE1">
        <w:t>Altstadt</w:t>
      </w:r>
      <w:r>
        <w:t xml:space="preserve"> </w:t>
      </w:r>
      <w:r w:rsidRPr="00105EE1">
        <w:t>Prag</w:t>
      </w:r>
      <w:r>
        <w:t xml:space="preserve"> </w:t>
      </w:r>
      <w:r w:rsidRPr="00105EE1">
        <w:t>sich</w:t>
      </w:r>
      <w:r>
        <w:t xml:space="preserve"> </w:t>
      </w:r>
      <w:r w:rsidRPr="00105EE1">
        <w:t>habe</w:t>
      </w:r>
      <w:r>
        <w:t xml:space="preserve"> </w:t>
      </w:r>
      <w:r w:rsidRPr="00105EE1">
        <w:t>zum</w:t>
      </w:r>
      <w:r>
        <w:t xml:space="preserve"> </w:t>
      </w:r>
      <w:r w:rsidRPr="00105EE1">
        <w:t>Versprechen</w:t>
      </w:r>
      <w:r>
        <w:t xml:space="preserve"> </w:t>
      </w:r>
      <w:r w:rsidRPr="00105EE1">
        <w:t>drängen</w:t>
      </w:r>
      <w:r>
        <w:t xml:space="preserve"> </w:t>
      </w:r>
      <w:r w:rsidRPr="00105EE1">
        <w:t>lassen,</w:t>
      </w:r>
      <w:r>
        <w:t xml:space="preserve"> </w:t>
      </w:r>
      <w:r w:rsidRPr="00105EE1">
        <w:t>die</w:t>
      </w:r>
      <w:r>
        <w:t xml:space="preserve"> </w:t>
      </w:r>
      <w:r w:rsidRPr="00105EE1">
        <w:t>Laien</w:t>
      </w:r>
      <w:r>
        <w:t xml:space="preserve"> </w:t>
      </w:r>
      <w:r w:rsidRPr="00105EE1">
        <w:t>nicht</w:t>
      </w:r>
      <w:r>
        <w:t xml:space="preserve"> </w:t>
      </w:r>
      <w:r w:rsidRPr="00105EE1">
        <w:t>mehr</w:t>
      </w:r>
      <w:r>
        <w:t xml:space="preserve"> </w:t>
      </w:r>
      <w:r w:rsidRPr="00105EE1">
        <w:t>zum</w:t>
      </w:r>
      <w:r>
        <w:t xml:space="preserve"> </w:t>
      </w:r>
      <w:r w:rsidRPr="00105EE1">
        <w:t>täglichen</w:t>
      </w:r>
      <w:r>
        <w:t xml:space="preserve"> </w:t>
      </w:r>
      <w:r w:rsidRPr="00105EE1">
        <w:t>Genuß</w:t>
      </w:r>
      <w:r>
        <w:t xml:space="preserve"> </w:t>
      </w:r>
      <w:r w:rsidRPr="00105EE1">
        <w:t>der</w:t>
      </w:r>
      <w:r>
        <w:t xml:space="preserve"> </w:t>
      </w:r>
      <w:r w:rsidRPr="00105EE1">
        <w:t>heiligen</w:t>
      </w:r>
      <w:r>
        <w:t xml:space="preserve"> </w:t>
      </w:r>
      <w:r w:rsidRPr="00105EE1">
        <w:t>Communion</w:t>
      </w:r>
      <w:r>
        <w:t xml:space="preserve"> </w:t>
      </w:r>
      <w:r w:rsidRPr="00105EE1">
        <w:t>zu</w:t>
      </w:r>
      <w:r>
        <w:t xml:space="preserve"> </w:t>
      </w:r>
      <w:r w:rsidRPr="00105EE1">
        <w:t>ermahnen;</w:t>
      </w:r>
      <w:r>
        <w:t xml:space="preserve"> </w:t>
      </w:r>
      <w:r w:rsidRPr="00105EE1">
        <w:t>noch</w:t>
      </w:r>
      <w:r>
        <w:t xml:space="preserve"> </w:t>
      </w:r>
      <w:r w:rsidRPr="00105EE1">
        <w:t>mehr</w:t>
      </w:r>
      <w:r>
        <w:t xml:space="preserve"> </w:t>
      </w:r>
      <w:r w:rsidRPr="00105EE1">
        <w:t>ist</w:t>
      </w:r>
      <w:r>
        <w:t xml:space="preserve"> </w:t>
      </w:r>
      <w:r w:rsidRPr="00105EE1">
        <w:t>zu</w:t>
      </w:r>
      <w:r>
        <w:t xml:space="preserve"> </w:t>
      </w:r>
      <w:r w:rsidRPr="00105EE1">
        <w:t>bedauern,</w:t>
      </w:r>
      <w:r>
        <w:t xml:space="preserve"> </w:t>
      </w:r>
      <w:r w:rsidRPr="00105EE1">
        <w:t>daß</w:t>
      </w:r>
      <w:r>
        <w:t xml:space="preserve"> </w:t>
      </w:r>
      <w:r w:rsidRPr="00105EE1">
        <w:t>er</w:t>
      </w:r>
      <w:r>
        <w:t xml:space="preserve"> </w:t>
      </w:r>
      <w:r w:rsidRPr="00105EE1">
        <w:t>die</w:t>
      </w:r>
      <w:r>
        <w:t xml:space="preserve"> </w:t>
      </w:r>
      <w:r w:rsidRPr="00105EE1">
        <w:t>Communion</w:t>
      </w:r>
      <w:r>
        <w:t xml:space="preserve"> </w:t>
      </w:r>
      <w:r w:rsidRPr="00105EE1">
        <w:t>unter</w:t>
      </w:r>
      <w:r>
        <w:t xml:space="preserve"> </w:t>
      </w:r>
      <w:r w:rsidRPr="00105EE1">
        <w:t>beiden</w:t>
      </w:r>
      <w:r>
        <w:t xml:space="preserve"> </w:t>
      </w:r>
      <w:r w:rsidRPr="00105EE1">
        <w:t>Gestalten</w:t>
      </w:r>
      <w:r>
        <w:t xml:space="preserve"> </w:t>
      </w:r>
      <w:r w:rsidRPr="00105EE1">
        <w:t>Preis</w:t>
      </w:r>
      <w:r>
        <w:t xml:space="preserve"> </w:t>
      </w:r>
      <w:r w:rsidRPr="00105EE1">
        <w:t>gab.</w:t>
      </w:r>
      <w:r>
        <w:t xml:space="preserve"> </w:t>
      </w:r>
      <w:r w:rsidRPr="00105EE1">
        <w:t>Er</w:t>
      </w:r>
      <w:r>
        <w:t xml:space="preserve"> </w:t>
      </w:r>
      <w:r w:rsidRPr="00105EE1">
        <w:t>ließ</w:t>
      </w:r>
      <w:r>
        <w:t xml:space="preserve"> </w:t>
      </w:r>
      <w:r w:rsidRPr="00105EE1">
        <w:t>sich</w:t>
      </w:r>
      <w:r>
        <w:t xml:space="preserve"> </w:t>
      </w:r>
      <w:r w:rsidRPr="00105EE1">
        <w:t>auf</w:t>
      </w:r>
      <w:r>
        <w:t xml:space="preserve"> </w:t>
      </w:r>
      <w:r w:rsidRPr="00105EE1">
        <w:t>jener</w:t>
      </w:r>
      <w:r>
        <w:t xml:space="preserve"> </w:t>
      </w:r>
      <w:r w:rsidRPr="00105EE1">
        <w:t>Synode</w:t>
      </w:r>
      <w:r>
        <w:t xml:space="preserve"> </w:t>
      </w:r>
      <w:r w:rsidRPr="00105EE1">
        <w:t>auch</w:t>
      </w:r>
      <w:r>
        <w:t xml:space="preserve"> </w:t>
      </w:r>
      <w:r w:rsidRPr="00105EE1">
        <w:t>bewegen,</w:t>
      </w:r>
      <w:r>
        <w:t xml:space="preserve"> </w:t>
      </w:r>
      <w:r w:rsidRPr="00105EE1">
        <w:t>seiner</w:t>
      </w:r>
      <w:r>
        <w:t xml:space="preserve"> </w:t>
      </w:r>
      <w:proofErr w:type="spellStart"/>
      <w:r w:rsidRPr="00105EE1">
        <w:t>frühern</w:t>
      </w:r>
      <w:proofErr w:type="spellEnd"/>
      <w:r>
        <w:t xml:space="preserve"> </w:t>
      </w:r>
      <w:r w:rsidRPr="00105EE1">
        <w:t>Lehre</w:t>
      </w:r>
      <w:r>
        <w:t xml:space="preserve"> </w:t>
      </w:r>
      <w:r w:rsidRPr="00105EE1">
        <w:t>zuwider</w:t>
      </w:r>
      <w:r>
        <w:t xml:space="preserve"> </w:t>
      </w:r>
      <w:r w:rsidRPr="00105EE1">
        <w:t>die</w:t>
      </w:r>
      <w:r>
        <w:t xml:space="preserve"> </w:t>
      </w:r>
      <w:r w:rsidRPr="00105EE1">
        <w:t>Gebete</w:t>
      </w:r>
      <w:r>
        <w:t xml:space="preserve"> </w:t>
      </w:r>
      <w:r w:rsidRPr="00105EE1">
        <w:t>zu</w:t>
      </w:r>
      <w:r>
        <w:t xml:space="preserve"> </w:t>
      </w:r>
      <w:r w:rsidRPr="00105EE1">
        <w:t>den</w:t>
      </w:r>
      <w:r>
        <w:t xml:space="preserve"> </w:t>
      </w:r>
      <w:r w:rsidRPr="00105EE1">
        <w:t>Heiligen</w:t>
      </w:r>
      <w:r>
        <w:t xml:space="preserve"> </w:t>
      </w:r>
      <w:r w:rsidRPr="00105EE1">
        <w:t>als</w:t>
      </w:r>
      <w:r>
        <w:t xml:space="preserve"> </w:t>
      </w:r>
      <w:r w:rsidRPr="00105EE1">
        <w:t>heilsam</w:t>
      </w:r>
      <w:r>
        <w:t xml:space="preserve"> </w:t>
      </w:r>
      <w:r w:rsidRPr="00105EE1">
        <w:t>anzuerkennen.</w:t>
      </w:r>
    </w:p>
    <w:p w14:paraId="2BE56ADE" w14:textId="77777777" w:rsidR="00B03BB9" w:rsidRPr="00105EE1" w:rsidRDefault="00B03BB9" w:rsidP="00B03BB9">
      <w:r w:rsidRPr="00105EE1">
        <w:t>Wie</w:t>
      </w:r>
      <w:r>
        <w:t xml:space="preserve"> </w:t>
      </w:r>
      <w:r w:rsidRPr="00105EE1">
        <w:t>Böhmen</w:t>
      </w:r>
      <w:r>
        <w:t xml:space="preserve"> </w:t>
      </w:r>
      <w:r w:rsidRPr="00105EE1">
        <w:t>und</w:t>
      </w:r>
      <w:r>
        <w:t xml:space="preserve"> </w:t>
      </w:r>
      <w:r w:rsidRPr="00105EE1">
        <w:t>namentlich</w:t>
      </w:r>
      <w:r>
        <w:t xml:space="preserve"> </w:t>
      </w:r>
      <w:r w:rsidRPr="00105EE1">
        <w:t>Prag</w:t>
      </w:r>
      <w:r>
        <w:t xml:space="preserve"> </w:t>
      </w:r>
      <w:r w:rsidRPr="00105EE1">
        <w:t>in</w:t>
      </w:r>
      <w:r>
        <w:t xml:space="preserve"> </w:t>
      </w:r>
      <w:r w:rsidRPr="00105EE1">
        <w:t>jener</w:t>
      </w:r>
      <w:r>
        <w:t xml:space="preserve"> </w:t>
      </w:r>
      <w:r w:rsidRPr="00105EE1">
        <w:t>Zeit</w:t>
      </w:r>
      <w:r>
        <w:t xml:space="preserve"> </w:t>
      </w:r>
      <w:r w:rsidRPr="00105EE1">
        <w:t>besonders</w:t>
      </w:r>
      <w:r>
        <w:t xml:space="preserve"> </w:t>
      </w:r>
      <w:r w:rsidRPr="00105EE1">
        <w:t>zubereitet</w:t>
      </w:r>
      <w:r>
        <w:t xml:space="preserve"> </w:t>
      </w:r>
      <w:r w:rsidRPr="00105EE1">
        <w:t>war</w:t>
      </w:r>
      <w:r>
        <w:t xml:space="preserve"> </w:t>
      </w:r>
      <w:r w:rsidRPr="00105EE1">
        <w:t>vom</w:t>
      </w:r>
      <w:r>
        <w:t xml:space="preserve"> </w:t>
      </w:r>
      <w:r w:rsidRPr="00105EE1">
        <w:t>Herrn,</w:t>
      </w:r>
      <w:r>
        <w:t xml:space="preserve"> </w:t>
      </w:r>
      <w:r w:rsidRPr="00105EE1">
        <w:t>dem</w:t>
      </w:r>
      <w:r>
        <w:t xml:space="preserve"> </w:t>
      </w:r>
      <w:r w:rsidRPr="00105EE1">
        <w:t>Werke</w:t>
      </w:r>
      <w:r>
        <w:t xml:space="preserve"> </w:t>
      </w:r>
      <w:r w:rsidRPr="00105EE1">
        <w:t>der</w:t>
      </w:r>
      <w:r>
        <w:t xml:space="preserve"> </w:t>
      </w:r>
      <w:r w:rsidRPr="00105EE1">
        <w:t>Reformation</w:t>
      </w:r>
      <w:r>
        <w:t xml:space="preserve"> </w:t>
      </w:r>
      <w:r w:rsidRPr="00105EE1">
        <w:t>zu</w:t>
      </w:r>
      <w:r>
        <w:t xml:space="preserve"> </w:t>
      </w:r>
      <w:r w:rsidRPr="00105EE1">
        <w:t>dienen</w:t>
      </w:r>
      <w:r>
        <w:t xml:space="preserve"> </w:t>
      </w:r>
      <w:r w:rsidRPr="00105EE1">
        <w:t>und</w:t>
      </w:r>
      <w:r>
        <w:t xml:space="preserve"> </w:t>
      </w:r>
      <w:r w:rsidRPr="00105EE1">
        <w:t>weithin</w:t>
      </w:r>
      <w:r>
        <w:t xml:space="preserve"> </w:t>
      </w:r>
      <w:r w:rsidRPr="00105EE1">
        <w:t>den</w:t>
      </w:r>
      <w:r>
        <w:t xml:space="preserve"> </w:t>
      </w:r>
      <w:r w:rsidRPr="00105EE1">
        <w:t>heiligen</w:t>
      </w:r>
      <w:r>
        <w:t xml:space="preserve"> </w:t>
      </w:r>
      <w:r w:rsidRPr="00105EE1">
        <w:t>Samen</w:t>
      </w:r>
      <w:r>
        <w:t xml:space="preserve"> </w:t>
      </w:r>
      <w:r w:rsidRPr="00105EE1">
        <w:t>auszustreuen,</w:t>
      </w:r>
      <w:r>
        <w:t xml:space="preserve"> </w:t>
      </w:r>
      <w:r w:rsidRPr="00105EE1">
        <w:t>kann</w:t>
      </w:r>
      <w:r>
        <w:t xml:space="preserve"> </w:t>
      </w:r>
      <w:r w:rsidRPr="00105EE1">
        <w:t>uns</w:t>
      </w:r>
      <w:r>
        <w:t xml:space="preserve"> </w:t>
      </w:r>
      <w:r w:rsidRPr="00105EE1">
        <w:t>unter</w:t>
      </w:r>
      <w:r>
        <w:t xml:space="preserve"> </w:t>
      </w:r>
      <w:r w:rsidRPr="00105EE1">
        <w:t>Anderem</w:t>
      </w:r>
      <w:r>
        <w:t xml:space="preserve"> </w:t>
      </w:r>
      <w:r w:rsidRPr="00105EE1">
        <w:t>der</w:t>
      </w:r>
      <w:r>
        <w:t xml:space="preserve"> </w:t>
      </w:r>
      <w:r w:rsidRPr="00105EE1">
        <w:t>ungewöhnliche</w:t>
      </w:r>
      <w:r>
        <w:t xml:space="preserve"> </w:t>
      </w:r>
      <w:r w:rsidRPr="00105EE1">
        <w:t>Flor</w:t>
      </w:r>
      <w:r>
        <w:t xml:space="preserve"> </w:t>
      </w:r>
      <w:r w:rsidRPr="00105EE1">
        <w:t>der</w:t>
      </w:r>
      <w:r>
        <w:t xml:space="preserve"> </w:t>
      </w:r>
      <w:r w:rsidRPr="00105EE1">
        <w:t>Prager</w:t>
      </w:r>
      <w:r>
        <w:t xml:space="preserve"> </w:t>
      </w:r>
      <w:r w:rsidRPr="00105EE1">
        <w:t>Universität</w:t>
      </w:r>
      <w:r>
        <w:t xml:space="preserve"> </w:t>
      </w:r>
      <w:r w:rsidRPr="00105EE1">
        <w:t>zeigen.</w:t>
      </w:r>
      <w:r>
        <w:t xml:space="preserve"> </w:t>
      </w:r>
      <w:r w:rsidRPr="00105EE1">
        <w:t>Es</w:t>
      </w:r>
      <w:r>
        <w:t xml:space="preserve"> </w:t>
      </w:r>
      <w:r w:rsidRPr="00105EE1">
        <w:t>lebten</w:t>
      </w:r>
      <w:r>
        <w:t xml:space="preserve"> </w:t>
      </w:r>
      <w:r w:rsidRPr="00105EE1">
        <w:t>i.J.</w:t>
      </w:r>
      <w:r>
        <w:t xml:space="preserve"> </w:t>
      </w:r>
      <w:r w:rsidRPr="00105EE1">
        <w:t>1408</w:t>
      </w:r>
      <w:r>
        <w:t xml:space="preserve"> </w:t>
      </w:r>
      <w:r w:rsidRPr="00105EE1">
        <w:t>in</w:t>
      </w:r>
      <w:r>
        <w:t xml:space="preserve"> </w:t>
      </w:r>
      <w:r w:rsidRPr="00105EE1">
        <w:t>Prag</w:t>
      </w:r>
      <w:r>
        <w:t xml:space="preserve"> </w:t>
      </w:r>
      <w:r w:rsidRPr="00105EE1">
        <w:t>200</w:t>
      </w:r>
      <w:r>
        <w:t xml:space="preserve"> </w:t>
      </w:r>
      <w:r w:rsidRPr="00105EE1">
        <w:t>Doktoren</w:t>
      </w:r>
      <w:r>
        <w:t xml:space="preserve"> </w:t>
      </w:r>
      <w:r w:rsidRPr="00105EE1">
        <w:t>und</w:t>
      </w:r>
      <w:r>
        <w:t xml:space="preserve"> </w:t>
      </w:r>
      <w:r w:rsidRPr="00105EE1">
        <w:t>Magister,</w:t>
      </w:r>
      <w:r>
        <w:t xml:space="preserve"> </w:t>
      </w:r>
      <w:r w:rsidRPr="00105EE1">
        <w:t>500</w:t>
      </w:r>
      <w:r>
        <w:t xml:space="preserve"> </w:t>
      </w:r>
      <w:r w:rsidRPr="00105EE1">
        <w:t>Baccalauren,</w:t>
      </w:r>
      <w:r>
        <w:t xml:space="preserve"> </w:t>
      </w:r>
      <w:r w:rsidRPr="00105EE1">
        <w:t>und</w:t>
      </w:r>
      <w:r>
        <w:t xml:space="preserve"> </w:t>
      </w:r>
      <w:r w:rsidRPr="00105EE1">
        <w:t>über</w:t>
      </w:r>
      <w:r>
        <w:t xml:space="preserve"> </w:t>
      </w:r>
      <w:r w:rsidRPr="00105EE1">
        <w:t>30.000</w:t>
      </w:r>
      <w:r>
        <w:t xml:space="preserve"> </w:t>
      </w:r>
      <w:r w:rsidRPr="00105EE1">
        <w:t>Studenten.</w:t>
      </w:r>
      <w:r>
        <w:t xml:space="preserve"> </w:t>
      </w:r>
      <w:r w:rsidRPr="00105EE1">
        <w:t>An</w:t>
      </w:r>
      <w:r>
        <w:t xml:space="preserve"> </w:t>
      </w:r>
      <w:r w:rsidRPr="00105EE1">
        <w:t>einem</w:t>
      </w:r>
      <w:r>
        <w:t xml:space="preserve"> </w:t>
      </w:r>
      <w:r w:rsidRPr="00105EE1">
        <w:t>Beschlusse</w:t>
      </w:r>
      <w:r>
        <w:t xml:space="preserve"> </w:t>
      </w:r>
      <w:r w:rsidRPr="00105EE1">
        <w:t>vom</w:t>
      </w:r>
      <w:r>
        <w:t xml:space="preserve"> </w:t>
      </w:r>
      <w:r w:rsidRPr="00105EE1">
        <w:t>20.</w:t>
      </w:r>
      <w:r>
        <w:t xml:space="preserve"> </w:t>
      </w:r>
      <w:r w:rsidRPr="00105EE1">
        <w:t>Mai</w:t>
      </w:r>
      <w:r>
        <w:t xml:space="preserve"> </w:t>
      </w:r>
      <w:r w:rsidRPr="00105EE1">
        <w:t>1408</w:t>
      </w:r>
      <w:r>
        <w:t xml:space="preserve"> </w:t>
      </w:r>
      <w:r w:rsidRPr="00105EE1">
        <w:t>den</w:t>
      </w:r>
      <w:r>
        <w:t xml:space="preserve"> </w:t>
      </w:r>
      <w:r w:rsidRPr="00105EE1">
        <w:t>Wycliffe</w:t>
      </w:r>
      <w:r>
        <w:t xml:space="preserve"> </w:t>
      </w:r>
      <w:r w:rsidRPr="00105EE1">
        <w:t>betreffend,</w:t>
      </w:r>
      <w:r>
        <w:t xml:space="preserve"> </w:t>
      </w:r>
      <w:r w:rsidRPr="00105EE1">
        <w:t>haben</w:t>
      </w:r>
      <w:r>
        <w:t xml:space="preserve"> </w:t>
      </w:r>
      <w:r w:rsidRPr="00105EE1">
        <w:t>64</w:t>
      </w:r>
      <w:r>
        <w:t xml:space="preserve"> </w:t>
      </w:r>
      <w:r w:rsidRPr="00105EE1">
        <w:t>Magister</w:t>
      </w:r>
      <w:r>
        <w:t xml:space="preserve"> </w:t>
      </w:r>
      <w:r w:rsidRPr="00105EE1">
        <w:t>und</w:t>
      </w:r>
      <w:r>
        <w:t xml:space="preserve"> </w:t>
      </w:r>
      <w:r w:rsidRPr="00105EE1">
        <w:t>150</w:t>
      </w:r>
      <w:r>
        <w:t xml:space="preserve"> </w:t>
      </w:r>
      <w:r w:rsidRPr="00105EE1">
        <w:t>Baccalauren</w:t>
      </w:r>
      <w:r>
        <w:t xml:space="preserve"> </w:t>
      </w:r>
      <w:r w:rsidRPr="00105EE1">
        <w:t>der</w:t>
      </w:r>
      <w:r>
        <w:t xml:space="preserve"> </w:t>
      </w:r>
      <w:r w:rsidRPr="00105EE1">
        <w:t>Böhmischen</w:t>
      </w:r>
      <w:r>
        <w:t xml:space="preserve"> </w:t>
      </w:r>
      <w:r w:rsidRPr="00105EE1">
        <w:t>Nation</w:t>
      </w:r>
      <w:r>
        <w:t xml:space="preserve"> </w:t>
      </w:r>
      <w:r w:rsidRPr="00105EE1">
        <w:t>Theil</w:t>
      </w:r>
      <w:r>
        <w:t xml:space="preserve"> </w:t>
      </w:r>
      <w:r w:rsidRPr="00105EE1">
        <w:t>genommen.</w:t>
      </w:r>
    </w:p>
    <w:p w14:paraId="1B41A2E3" w14:textId="77777777" w:rsidR="00B03BB9" w:rsidRPr="00105EE1" w:rsidRDefault="00B03BB9" w:rsidP="00B03BB9">
      <w:r w:rsidRPr="00105EE1">
        <w:t>Die</w:t>
      </w:r>
      <w:r>
        <w:t xml:space="preserve"> </w:t>
      </w:r>
      <w:r w:rsidRPr="00105EE1">
        <w:t>große</w:t>
      </w:r>
      <w:r>
        <w:t xml:space="preserve"> </w:t>
      </w:r>
      <w:r w:rsidRPr="00105EE1">
        <w:t>Lehr-</w:t>
      </w:r>
      <w:r>
        <w:t xml:space="preserve"> </w:t>
      </w:r>
      <w:r w:rsidRPr="00105EE1">
        <w:t>und</w:t>
      </w:r>
      <w:r>
        <w:t xml:space="preserve"> </w:t>
      </w:r>
      <w:r w:rsidRPr="00105EE1">
        <w:t>Hörfreiheit,</w:t>
      </w:r>
      <w:r>
        <w:t xml:space="preserve"> </w:t>
      </w:r>
      <w:r w:rsidRPr="00105EE1">
        <w:t>und</w:t>
      </w:r>
      <w:r>
        <w:t xml:space="preserve"> </w:t>
      </w:r>
      <w:r w:rsidRPr="00105EE1">
        <w:t>die</w:t>
      </w:r>
      <w:r>
        <w:t xml:space="preserve"> </w:t>
      </w:r>
      <w:r w:rsidRPr="00105EE1">
        <w:t>vielen</w:t>
      </w:r>
      <w:r>
        <w:t xml:space="preserve"> </w:t>
      </w:r>
      <w:r w:rsidRPr="00105EE1">
        <w:t>Privilegien</w:t>
      </w:r>
      <w:r>
        <w:t xml:space="preserve"> </w:t>
      </w:r>
      <w:r w:rsidRPr="00105EE1">
        <w:t>der</w:t>
      </w:r>
      <w:r>
        <w:t xml:space="preserve"> </w:t>
      </w:r>
      <w:r w:rsidRPr="00105EE1">
        <w:t>Immatrikulierten</w:t>
      </w:r>
      <w:r>
        <w:t xml:space="preserve"> </w:t>
      </w:r>
      <w:r w:rsidRPr="00105EE1">
        <w:t>erklären</w:t>
      </w:r>
      <w:r>
        <w:t xml:space="preserve"> </w:t>
      </w:r>
      <w:r w:rsidRPr="00105EE1">
        <w:t>wohl</w:t>
      </w:r>
      <w:r>
        <w:t xml:space="preserve"> </w:t>
      </w:r>
      <w:r w:rsidRPr="00105EE1">
        <w:t>zum</w:t>
      </w:r>
      <w:r>
        <w:t xml:space="preserve"> </w:t>
      </w:r>
      <w:r w:rsidRPr="00105EE1">
        <w:t>Theil</w:t>
      </w:r>
      <w:r>
        <w:t xml:space="preserve"> </w:t>
      </w:r>
      <w:r w:rsidRPr="00105EE1">
        <w:t>den</w:t>
      </w:r>
      <w:r>
        <w:t xml:space="preserve"> </w:t>
      </w:r>
      <w:r w:rsidRPr="00105EE1">
        <w:t>ungemeinen</w:t>
      </w:r>
      <w:r>
        <w:t xml:space="preserve"> </w:t>
      </w:r>
      <w:r w:rsidRPr="00105EE1">
        <w:t>Zudrang</w:t>
      </w:r>
      <w:r>
        <w:t xml:space="preserve"> </w:t>
      </w:r>
      <w:r w:rsidRPr="00105EE1">
        <w:t>zu</w:t>
      </w:r>
      <w:r>
        <w:t xml:space="preserve"> </w:t>
      </w:r>
      <w:r w:rsidRPr="00105EE1">
        <w:t>der</w:t>
      </w:r>
      <w:r>
        <w:t xml:space="preserve"> </w:t>
      </w:r>
      <w:r w:rsidRPr="00105EE1">
        <w:t>Universität</w:t>
      </w:r>
      <w:r>
        <w:t xml:space="preserve"> </w:t>
      </w:r>
      <w:r w:rsidRPr="00105EE1">
        <w:t>Prag.</w:t>
      </w:r>
      <w:r>
        <w:t xml:space="preserve"> </w:t>
      </w:r>
      <w:r w:rsidRPr="00105EE1">
        <w:t>Dabei</w:t>
      </w:r>
      <w:r>
        <w:t xml:space="preserve"> </w:t>
      </w:r>
      <w:r w:rsidRPr="00105EE1">
        <w:t>verschaffte</w:t>
      </w:r>
      <w:r>
        <w:t xml:space="preserve"> </w:t>
      </w:r>
      <w:r w:rsidRPr="00105EE1">
        <w:t>die</w:t>
      </w:r>
      <w:r>
        <w:t xml:space="preserve"> </w:t>
      </w:r>
      <w:r w:rsidRPr="00105EE1">
        <w:t>reichlich</w:t>
      </w:r>
      <w:r>
        <w:t xml:space="preserve"> </w:t>
      </w:r>
      <w:r w:rsidRPr="00105EE1">
        <w:t>ausgestattete</w:t>
      </w:r>
      <w:r>
        <w:t xml:space="preserve"> </w:t>
      </w:r>
      <w:proofErr w:type="spellStart"/>
      <w:r w:rsidRPr="00105EE1">
        <w:t>carolinische</w:t>
      </w:r>
      <w:proofErr w:type="spellEnd"/>
      <w:r>
        <w:t xml:space="preserve"> </w:t>
      </w:r>
      <w:r w:rsidRPr="00105EE1">
        <w:t>öffentliche</w:t>
      </w:r>
      <w:r>
        <w:t xml:space="preserve"> </w:t>
      </w:r>
      <w:r w:rsidRPr="00105EE1">
        <w:t>Bibliothek</w:t>
      </w:r>
      <w:r>
        <w:t xml:space="preserve"> </w:t>
      </w:r>
      <w:r w:rsidRPr="00105EE1">
        <w:t>Jedem</w:t>
      </w:r>
      <w:r>
        <w:t xml:space="preserve"> </w:t>
      </w:r>
      <w:r w:rsidRPr="00105EE1">
        <w:t>die</w:t>
      </w:r>
      <w:r>
        <w:t xml:space="preserve"> </w:t>
      </w:r>
      <w:r w:rsidRPr="00105EE1">
        <w:t>Möglichkeit,</w:t>
      </w:r>
      <w:r>
        <w:t xml:space="preserve"> </w:t>
      </w:r>
      <w:r w:rsidRPr="00105EE1">
        <w:t>auf</w:t>
      </w:r>
      <w:r>
        <w:t xml:space="preserve"> </w:t>
      </w:r>
      <w:r w:rsidRPr="00105EE1">
        <w:t>der</w:t>
      </w:r>
      <w:r>
        <w:t xml:space="preserve"> </w:t>
      </w:r>
      <w:r w:rsidRPr="00105EE1">
        <w:t>Höhe</w:t>
      </w:r>
      <w:r>
        <w:t xml:space="preserve"> </w:t>
      </w:r>
      <w:r w:rsidRPr="00105EE1">
        <w:t>der</w:t>
      </w:r>
      <w:r>
        <w:t xml:space="preserve"> </w:t>
      </w:r>
      <w:r w:rsidRPr="00105EE1">
        <w:t>damaligen</w:t>
      </w:r>
      <w:r>
        <w:t xml:space="preserve"> </w:t>
      </w:r>
      <w:r w:rsidRPr="00105EE1">
        <w:t>Wissenschaft</w:t>
      </w:r>
      <w:r>
        <w:t xml:space="preserve"> </w:t>
      </w:r>
      <w:r w:rsidRPr="00105EE1">
        <w:t>sich</w:t>
      </w:r>
      <w:r>
        <w:t xml:space="preserve"> </w:t>
      </w:r>
      <w:r w:rsidRPr="00105EE1">
        <w:t>zu</w:t>
      </w:r>
      <w:r>
        <w:t xml:space="preserve"> </w:t>
      </w:r>
      <w:r w:rsidRPr="00105EE1">
        <w:t>halten.</w:t>
      </w:r>
    </w:p>
    <w:p w14:paraId="4012A8F2" w14:textId="77777777" w:rsidR="00B03BB9" w:rsidRPr="00105EE1" w:rsidRDefault="00B03BB9" w:rsidP="00B03BB9">
      <w:r w:rsidRPr="00105EE1">
        <w:t>Dazu</w:t>
      </w:r>
      <w:r>
        <w:t xml:space="preserve"> </w:t>
      </w:r>
      <w:r w:rsidRPr="00105EE1">
        <w:t>fehlte</w:t>
      </w:r>
      <w:r>
        <w:t xml:space="preserve"> </w:t>
      </w:r>
      <w:r w:rsidRPr="00105EE1">
        <w:t>es</w:t>
      </w:r>
      <w:r>
        <w:t xml:space="preserve"> </w:t>
      </w:r>
      <w:r w:rsidRPr="00105EE1">
        <w:t>in</w:t>
      </w:r>
      <w:r>
        <w:t xml:space="preserve"> </w:t>
      </w:r>
      <w:r w:rsidRPr="00105EE1">
        <w:t>Böhmen</w:t>
      </w:r>
      <w:r>
        <w:t xml:space="preserve"> </w:t>
      </w:r>
      <w:r w:rsidRPr="00105EE1">
        <w:t>nicht</w:t>
      </w:r>
      <w:r>
        <w:t xml:space="preserve"> </w:t>
      </w:r>
      <w:r w:rsidRPr="00105EE1">
        <w:t>an</w:t>
      </w:r>
      <w:r>
        <w:t xml:space="preserve"> </w:t>
      </w:r>
      <w:r w:rsidRPr="00105EE1">
        <w:t>der</w:t>
      </w:r>
      <w:r>
        <w:t xml:space="preserve"> </w:t>
      </w:r>
      <w:r w:rsidRPr="00105EE1">
        <w:t>nothwendigen</w:t>
      </w:r>
      <w:r>
        <w:t xml:space="preserve"> </w:t>
      </w:r>
      <w:r w:rsidRPr="00105EE1">
        <w:t>Grundlage</w:t>
      </w:r>
      <w:r>
        <w:t xml:space="preserve"> </w:t>
      </w:r>
      <w:r w:rsidRPr="00105EE1">
        <w:t>des</w:t>
      </w:r>
      <w:r>
        <w:t xml:space="preserve"> </w:t>
      </w:r>
      <w:r w:rsidRPr="00105EE1">
        <w:t>Primär-Unterrichts</w:t>
      </w:r>
      <w:r>
        <w:t xml:space="preserve"> </w:t>
      </w:r>
      <w:r w:rsidRPr="00105EE1">
        <w:t>und</w:t>
      </w:r>
      <w:r>
        <w:t xml:space="preserve"> </w:t>
      </w:r>
      <w:r w:rsidRPr="00105EE1">
        <w:t>der</w:t>
      </w:r>
      <w:r>
        <w:t xml:space="preserve"> </w:t>
      </w:r>
      <w:r w:rsidRPr="00105EE1">
        <w:t>Volksschulen.</w:t>
      </w:r>
      <w:r>
        <w:t xml:space="preserve"> </w:t>
      </w:r>
      <w:r w:rsidRPr="00105EE1">
        <w:t>–</w:t>
      </w:r>
      <w:r>
        <w:t xml:space="preserve"> </w:t>
      </w:r>
      <w:r w:rsidRPr="00105EE1">
        <w:t>Die</w:t>
      </w:r>
      <w:r>
        <w:t xml:space="preserve"> </w:t>
      </w:r>
      <w:r w:rsidRPr="00105EE1">
        <w:t>Stadt-</w:t>
      </w:r>
      <w:r>
        <w:t xml:space="preserve"> </w:t>
      </w:r>
      <w:r w:rsidRPr="00105EE1">
        <w:t>und</w:t>
      </w:r>
      <w:r>
        <w:t xml:space="preserve"> </w:t>
      </w:r>
      <w:r w:rsidRPr="00105EE1">
        <w:t>Pfarrschulen</w:t>
      </w:r>
      <w:r>
        <w:t xml:space="preserve"> </w:t>
      </w:r>
      <w:r w:rsidRPr="00105EE1">
        <w:t>waren</w:t>
      </w:r>
      <w:r>
        <w:t xml:space="preserve"> </w:t>
      </w:r>
      <w:r w:rsidRPr="00105EE1">
        <w:t>damals</w:t>
      </w:r>
      <w:r>
        <w:t xml:space="preserve"> </w:t>
      </w:r>
      <w:r w:rsidRPr="00105EE1">
        <w:t>durch</w:t>
      </w:r>
      <w:r>
        <w:t xml:space="preserve"> </w:t>
      </w:r>
      <w:r w:rsidRPr="00105EE1">
        <w:t>das</w:t>
      </w:r>
      <w:r>
        <w:t xml:space="preserve"> </w:t>
      </w:r>
      <w:r w:rsidRPr="00105EE1">
        <w:t>ganze</w:t>
      </w:r>
      <w:r>
        <w:t xml:space="preserve"> </w:t>
      </w:r>
      <w:r w:rsidRPr="00105EE1">
        <w:t>Land</w:t>
      </w:r>
      <w:r>
        <w:t xml:space="preserve"> </w:t>
      </w:r>
      <w:r w:rsidRPr="00105EE1">
        <w:t>verbreitet</w:t>
      </w:r>
      <w:r>
        <w:t xml:space="preserve"> </w:t>
      </w:r>
      <w:r w:rsidRPr="00105EE1">
        <w:t>und</w:t>
      </w:r>
      <w:r>
        <w:t xml:space="preserve"> </w:t>
      </w:r>
      <w:r w:rsidRPr="00105EE1">
        <w:t>der</w:t>
      </w:r>
      <w:r>
        <w:t xml:space="preserve"> </w:t>
      </w:r>
      <w:r w:rsidRPr="00105EE1">
        <w:t>obersten</w:t>
      </w:r>
      <w:r>
        <w:t xml:space="preserve"> </w:t>
      </w:r>
      <w:r w:rsidRPr="00105EE1">
        <w:t>Aufsicht</w:t>
      </w:r>
      <w:r>
        <w:t xml:space="preserve"> </w:t>
      </w:r>
      <w:r w:rsidRPr="00105EE1">
        <w:t>und</w:t>
      </w:r>
      <w:r>
        <w:t xml:space="preserve"> </w:t>
      </w:r>
      <w:r w:rsidRPr="00105EE1">
        <w:t>Leitung</w:t>
      </w:r>
      <w:r>
        <w:t xml:space="preserve"> </w:t>
      </w:r>
      <w:r w:rsidRPr="00105EE1">
        <w:t>der</w:t>
      </w:r>
      <w:r>
        <w:t xml:space="preserve"> </w:t>
      </w:r>
      <w:r w:rsidRPr="00105EE1">
        <w:t>Universität</w:t>
      </w:r>
      <w:r>
        <w:t xml:space="preserve"> </w:t>
      </w:r>
      <w:r w:rsidRPr="00105EE1">
        <w:t>unterworfen;</w:t>
      </w:r>
      <w:r>
        <w:t xml:space="preserve"> </w:t>
      </w:r>
      <w:r w:rsidRPr="00105EE1">
        <w:t>nicht</w:t>
      </w:r>
      <w:r>
        <w:t xml:space="preserve"> </w:t>
      </w:r>
      <w:r w:rsidRPr="00105EE1">
        <w:t>nur</w:t>
      </w:r>
      <w:r>
        <w:t xml:space="preserve"> </w:t>
      </w:r>
      <w:r w:rsidRPr="00105EE1">
        <w:t>alle</w:t>
      </w:r>
      <w:r>
        <w:t xml:space="preserve"> </w:t>
      </w:r>
      <w:r w:rsidRPr="00105EE1">
        <w:t>böhmischen</w:t>
      </w:r>
      <w:r>
        <w:t xml:space="preserve"> </w:t>
      </w:r>
      <w:r w:rsidRPr="00105EE1">
        <w:t>Städte,</w:t>
      </w:r>
      <w:r>
        <w:t xml:space="preserve"> </w:t>
      </w:r>
      <w:r w:rsidRPr="00105EE1">
        <w:t>sondern</w:t>
      </w:r>
      <w:r>
        <w:t xml:space="preserve"> </w:t>
      </w:r>
      <w:r w:rsidRPr="00105EE1">
        <w:t>auch</w:t>
      </w:r>
      <w:r>
        <w:t xml:space="preserve"> </w:t>
      </w:r>
      <w:r w:rsidRPr="00105EE1">
        <w:t>viele</w:t>
      </w:r>
      <w:r>
        <w:t xml:space="preserve"> </w:t>
      </w:r>
      <w:r w:rsidRPr="00105EE1">
        <w:t>Pfarrdörfer</w:t>
      </w:r>
      <w:r>
        <w:t xml:space="preserve"> </w:t>
      </w:r>
      <w:r w:rsidRPr="00105EE1">
        <w:t>besaßen</w:t>
      </w:r>
      <w:r>
        <w:t xml:space="preserve"> </w:t>
      </w:r>
      <w:r w:rsidRPr="00105EE1">
        <w:t>ihre</w:t>
      </w:r>
      <w:r>
        <w:t xml:space="preserve"> </w:t>
      </w:r>
      <w:r w:rsidRPr="00105EE1">
        <w:t>besonderen</w:t>
      </w:r>
      <w:r>
        <w:t xml:space="preserve"> </w:t>
      </w:r>
      <w:r w:rsidRPr="00105EE1">
        <w:t>Schulen.</w:t>
      </w:r>
      <w:r>
        <w:t xml:space="preserve"> </w:t>
      </w:r>
      <w:r w:rsidRPr="00105EE1">
        <w:t>Wer</w:t>
      </w:r>
      <w:r>
        <w:t xml:space="preserve"> </w:t>
      </w:r>
      <w:r w:rsidRPr="00105EE1">
        <w:t>an</w:t>
      </w:r>
      <w:r>
        <w:t xml:space="preserve"> </w:t>
      </w:r>
      <w:r w:rsidRPr="00105EE1">
        <w:t>der</w:t>
      </w:r>
      <w:r>
        <w:t xml:space="preserve"> </w:t>
      </w:r>
      <w:r w:rsidRPr="00105EE1">
        <w:t>Universität</w:t>
      </w:r>
      <w:r>
        <w:t xml:space="preserve"> </w:t>
      </w:r>
      <w:r w:rsidRPr="00105EE1">
        <w:t>einen</w:t>
      </w:r>
      <w:r>
        <w:t xml:space="preserve"> </w:t>
      </w:r>
      <w:r w:rsidRPr="00105EE1">
        <w:t>Grad</w:t>
      </w:r>
      <w:r>
        <w:t xml:space="preserve"> </w:t>
      </w:r>
      <w:r w:rsidRPr="00105EE1">
        <w:t>erhielt,</w:t>
      </w:r>
      <w:r>
        <w:t xml:space="preserve"> </w:t>
      </w:r>
      <w:r w:rsidRPr="00105EE1">
        <w:t>war</w:t>
      </w:r>
      <w:r>
        <w:t xml:space="preserve"> </w:t>
      </w:r>
      <w:r w:rsidRPr="00105EE1">
        <w:t>verpflichtet,</w:t>
      </w:r>
      <w:r>
        <w:t xml:space="preserve"> </w:t>
      </w:r>
      <w:r w:rsidRPr="00105EE1">
        <w:t>erst</w:t>
      </w:r>
      <w:r>
        <w:t xml:space="preserve"> </w:t>
      </w:r>
      <w:r w:rsidRPr="00105EE1">
        <w:t>zwei</w:t>
      </w:r>
      <w:r>
        <w:t xml:space="preserve"> </w:t>
      </w:r>
      <w:r w:rsidRPr="00105EE1">
        <w:t>Jahre</w:t>
      </w:r>
      <w:r>
        <w:t xml:space="preserve"> </w:t>
      </w:r>
      <w:r w:rsidRPr="00105EE1">
        <w:t>dem</w:t>
      </w:r>
      <w:r>
        <w:t xml:space="preserve"> </w:t>
      </w:r>
      <w:r w:rsidRPr="00105EE1">
        <w:t>Primär-Unterricht</w:t>
      </w:r>
      <w:r>
        <w:t xml:space="preserve"> </w:t>
      </w:r>
      <w:r w:rsidRPr="00105EE1">
        <w:t>sich</w:t>
      </w:r>
      <w:r>
        <w:t xml:space="preserve"> </w:t>
      </w:r>
      <w:r w:rsidRPr="00105EE1">
        <w:t>zu</w:t>
      </w:r>
      <w:r>
        <w:t xml:space="preserve"> </w:t>
      </w:r>
      <w:r w:rsidRPr="00105EE1">
        <w:t>widmen,</w:t>
      </w:r>
      <w:r>
        <w:t xml:space="preserve"> </w:t>
      </w:r>
      <w:r w:rsidRPr="00105EE1">
        <w:t>ehe</w:t>
      </w:r>
      <w:r>
        <w:t xml:space="preserve"> </w:t>
      </w:r>
      <w:r w:rsidRPr="00105EE1">
        <w:t>er</w:t>
      </w:r>
      <w:r>
        <w:t xml:space="preserve"> </w:t>
      </w:r>
      <w:r w:rsidRPr="00105EE1">
        <w:t>zu</w:t>
      </w:r>
      <w:r>
        <w:t xml:space="preserve"> </w:t>
      </w:r>
      <w:r w:rsidRPr="00105EE1">
        <w:t>höhern</w:t>
      </w:r>
      <w:r>
        <w:t xml:space="preserve"> </w:t>
      </w:r>
      <w:r w:rsidRPr="00105EE1">
        <w:t>Graden</w:t>
      </w:r>
      <w:r>
        <w:t xml:space="preserve"> </w:t>
      </w:r>
      <w:r w:rsidRPr="00105EE1">
        <w:t>aufsteigen</w:t>
      </w:r>
      <w:r>
        <w:t xml:space="preserve"> </w:t>
      </w:r>
      <w:r w:rsidRPr="00105EE1">
        <w:t>durfte.</w:t>
      </w:r>
    </w:p>
    <w:p w14:paraId="26E81485" w14:textId="77777777" w:rsidR="00B03BB9" w:rsidRPr="00105EE1" w:rsidRDefault="00B03BB9" w:rsidP="00B03BB9">
      <w:r w:rsidRPr="00105EE1">
        <w:t>Trotz</w:t>
      </w:r>
      <w:r>
        <w:t xml:space="preserve"> </w:t>
      </w:r>
      <w:r w:rsidRPr="00105EE1">
        <w:t>der</w:t>
      </w:r>
      <w:r>
        <w:t xml:space="preserve"> </w:t>
      </w:r>
      <w:r w:rsidRPr="00105EE1">
        <w:t>ein</w:t>
      </w:r>
      <w:r>
        <w:t xml:space="preserve"> </w:t>
      </w:r>
      <w:r w:rsidRPr="00105EE1">
        <w:t>und</w:t>
      </w:r>
      <w:r>
        <w:t xml:space="preserve"> </w:t>
      </w:r>
      <w:r w:rsidRPr="00105EE1">
        <w:t>ein</w:t>
      </w:r>
      <w:r>
        <w:t xml:space="preserve"> </w:t>
      </w:r>
      <w:r w:rsidRPr="00105EE1">
        <w:t>halb</w:t>
      </w:r>
      <w:r>
        <w:t xml:space="preserve"> </w:t>
      </w:r>
      <w:r w:rsidRPr="00105EE1">
        <w:t>hundertjährigen</w:t>
      </w:r>
      <w:r>
        <w:t xml:space="preserve"> </w:t>
      </w:r>
      <w:r w:rsidRPr="00105EE1">
        <w:t>Bücher-Verfolgung</w:t>
      </w:r>
      <w:r>
        <w:t xml:space="preserve"> </w:t>
      </w:r>
      <w:r w:rsidRPr="00105EE1">
        <w:t>durch</w:t>
      </w:r>
      <w:r>
        <w:t xml:space="preserve"> </w:t>
      </w:r>
      <w:r w:rsidRPr="00105EE1">
        <w:t>die</w:t>
      </w:r>
      <w:r>
        <w:t xml:space="preserve"> </w:t>
      </w:r>
      <w:r w:rsidRPr="00105EE1">
        <w:t>Missionare,</w:t>
      </w:r>
      <w:r>
        <w:t xml:space="preserve"> </w:t>
      </w:r>
      <w:r w:rsidRPr="00105EE1">
        <w:t>insbesondere</w:t>
      </w:r>
      <w:r>
        <w:t xml:space="preserve"> </w:t>
      </w:r>
      <w:r w:rsidRPr="00105EE1">
        <w:t>Jesuiten,</w:t>
      </w:r>
      <w:r>
        <w:t xml:space="preserve"> </w:t>
      </w:r>
      <w:r w:rsidRPr="00105EE1">
        <w:t>sind</w:t>
      </w:r>
      <w:r>
        <w:t xml:space="preserve"> </w:t>
      </w:r>
      <w:r w:rsidRPr="00105EE1">
        <w:t>(wie</w:t>
      </w:r>
      <w:r>
        <w:t xml:space="preserve"> </w:t>
      </w:r>
      <w:r w:rsidRPr="00105EE1">
        <w:t>der</w:t>
      </w:r>
      <w:r>
        <w:t xml:space="preserve"> </w:t>
      </w:r>
      <w:r w:rsidRPr="00105EE1">
        <w:t>Katholik</w:t>
      </w:r>
      <w:r>
        <w:t xml:space="preserve"> </w:t>
      </w:r>
      <w:proofErr w:type="spellStart"/>
      <w:r w:rsidRPr="00105EE1">
        <w:t>Palacky</w:t>
      </w:r>
      <w:proofErr w:type="spellEnd"/>
      <w:r>
        <w:t xml:space="preserve"> </w:t>
      </w:r>
      <w:r w:rsidRPr="00105EE1">
        <w:t>bezeugt)</w:t>
      </w:r>
      <w:r>
        <w:t xml:space="preserve"> </w:t>
      </w:r>
      <w:r w:rsidRPr="00105EE1">
        <w:t>noch</w:t>
      </w:r>
      <w:r>
        <w:t xml:space="preserve"> </w:t>
      </w:r>
      <w:r w:rsidRPr="00105EE1">
        <w:t>böhmische</w:t>
      </w:r>
      <w:r>
        <w:t xml:space="preserve"> </w:t>
      </w:r>
      <w:r w:rsidRPr="00105EE1">
        <w:t>literarische</w:t>
      </w:r>
      <w:r>
        <w:t xml:space="preserve"> </w:t>
      </w:r>
      <w:r w:rsidRPr="00105EE1">
        <w:t>Werke</w:t>
      </w:r>
      <w:r>
        <w:t xml:space="preserve"> </w:t>
      </w:r>
      <w:r w:rsidRPr="00105EE1">
        <w:t>übriggeblieben,</w:t>
      </w:r>
      <w:r>
        <w:t xml:space="preserve"> </w:t>
      </w:r>
      <w:r w:rsidRPr="00105EE1">
        <w:t>die</w:t>
      </w:r>
      <w:r>
        <w:t xml:space="preserve"> </w:t>
      </w:r>
      <w:r w:rsidRPr="00105EE1">
        <w:t>auf</w:t>
      </w:r>
      <w:r>
        <w:t xml:space="preserve"> </w:t>
      </w:r>
      <w:r w:rsidRPr="00105EE1">
        <w:t>die</w:t>
      </w:r>
      <w:r>
        <w:t xml:space="preserve"> </w:t>
      </w:r>
      <w:r w:rsidRPr="00105EE1">
        <w:t>Höhe</w:t>
      </w:r>
      <w:r>
        <w:t xml:space="preserve"> </w:t>
      </w:r>
      <w:r w:rsidRPr="00105EE1">
        <w:t>der</w:t>
      </w:r>
      <w:r>
        <w:t xml:space="preserve"> </w:t>
      </w:r>
      <w:r w:rsidRPr="00105EE1">
        <w:t>damaligen</w:t>
      </w:r>
      <w:r>
        <w:t xml:space="preserve"> </w:t>
      </w:r>
      <w:r w:rsidRPr="00105EE1">
        <w:t>Bildung</w:t>
      </w:r>
      <w:r>
        <w:t xml:space="preserve"> </w:t>
      </w:r>
      <w:r w:rsidRPr="00105EE1">
        <w:t>schließen</w:t>
      </w:r>
      <w:r>
        <w:t xml:space="preserve"> </w:t>
      </w:r>
      <w:r w:rsidRPr="00105EE1">
        <w:t>lassen.</w:t>
      </w:r>
      <w:r>
        <w:t xml:space="preserve"> </w:t>
      </w:r>
      <w:r w:rsidRPr="00105EE1">
        <w:t>M.v.</w:t>
      </w:r>
      <w:r>
        <w:t xml:space="preserve"> </w:t>
      </w:r>
      <w:proofErr w:type="spellStart"/>
      <w:r w:rsidRPr="00105EE1">
        <w:t>Janow</w:t>
      </w:r>
      <w:proofErr w:type="spellEnd"/>
      <w:r>
        <w:t xml:space="preserve"> </w:t>
      </w:r>
      <w:r w:rsidRPr="00105EE1">
        <w:t>gestaltete</w:t>
      </w:r>
      <w:r>
        <w:t xml:space="preserve"> </w:t>
      </w:r>
      <w:r w:rsidRPr="00105EE1">
        <w:t>die</w:t>
      </w:r>
      <w:r>
        <w:t xml:space="preserve"> </w:t>
      </w:r>
      <w:r w:rsidRPr="00105EE1">
        <w:t>böhmische</w:t>
      </w:r>
      <w:r>
        <w:t xml:space="preserve"> </w:t>
      </w:r>
      <w:r w:rsidRPr="00105EE1">
        <w:t>Sprache</w:t>
      </w:r>
      <w:r>
        <w:t xml:space="preserve"> </w:t>
      </w:r>
      <w:r w:rsidRPr="00105EE1">
        <w:t>zu</w:t>
      </w:r>
      <w:r>
        <w:t xml:space="preserve"> </w:t>
      </w:r>
      <w:r w:rsidRPr="00105EE1">
        <w:t>einem</w:t>
      </w:r>
      <w:r>
        <w:t xml:space="preserve"> </w:t>
      </w:r>
      <w:r w:rsidRPr="00105EE1">
        <w:t>brauchbaren</w:t>
      </w:r>
      <w:r>
        <w:t xml:space="preserve"> </w:t>
      </w:r>
      <w:r w:rsidRPr="00105EE1">
        <w:t>Organ</w:t>
      </w:r>
      <w:r>
        <w:t xml:space="preserve"> </w:t>
      </w:r>
      <w:r w:rsidRPr="00105EE1">
        <w:t>auch</w:t>
      </w:r>
      <w:r>
        <w:t xml:space="preserve"> </w:t>
      </w:r>
      <w:r w:rsidRPr="00105EE1">
        <w:t>für</w:t>
      </w:r>
      <w:r>
        <w:t xml:space="preserve"> </w:t>
      </w:r>
      <w:r w:rsidRPr="00105EE1">
        <w:t>die</w:t>
      </w:r>
      <w:r>
        <w:t xml:space="preserve"> </w:t>
      </w:r>
      <w:r w:rsidRPr="00105EE1">
        <w:t>gelehrtesten</w:t>
      </w:r>
      <w:r>
        <w:t xml:space="preserve"> </w:t>
      </w:r>
      <w:r w:rsidRPr="00105EE1">
        <w:t>philosophischen</w:t>
      </w:r>
      <w:r>
        <w:t xml:space="preserve"> </w:t>
      </w:r>
      <w:r w:rsidRPr="00105EE1">
        <w:t>und</w:t>
      </w:r>
      <w:r>
        <w:t xml:space="preserve"> </w:t>
      </w:r>
      <w:r w:rsidRPr="00105EE1">
        <w:t>dogmatischen</w:t>
      </w:r>
      <w:r>
        <w:t xml:space="preserve"> </w:t>
      </w:r>
      <w:r w:rsidRPr="00105EE1">
        <w:t>Erörterungen.</w:t>
      </w:r>
    </w:p>
    <w:p w14:paraId="30680C88" w14:textId="77777777" w:rsidR="00B03BB9" w:rsidRPr="00105EE1" w:rsidRDefault="00B03BB9" w:rsidP="00B03BB9">
      <w:r w:rsidRPr="00105EE1">
        <w:t>Auf</w:t>
      </w:r>
      <w:r>
        <w:t xml:space="preserve"> </w:t>
      </w:r>
      <w:r w:rsidRPr="00105EE1">
        <w:t>diesem</w:t>
      </w:r>
      <w:r>
        <w:t xml:space="preserve"> </w:t>
      </w:r>
      <w:r w:rsidRPr="00105EE1">
        <w:t>jetzt</w:t>
      </w:r>
      <w:r>
        <w:t xml:space="preserve"> </w:t>
      </w:r>
      <w:r w:rsidRPr="00105EE1">
        <w:t>beschriebenen,</w:t>
      </w:r>
      <w:r>
        <w:t xml:space="preserve"> </w:t>
      </w:r>
      <w:r w:rsidRPr="00105EE1">
        <w:t>vom</w:t>
      </w:r>
      <w:r>
        <w:t xml:space="preserve"> </w:t>
      </w:r>
      <w:r w:rsidRPr="00105EE1">
        <w:t>Herrn</w:t>
      </w:r>
      <w:r>
        <w:t xml:space="preserve"> </w:t>
      </w:r>
      <w:r w:rsidRPr="00105EE1">
        <w:t>ganz</w:t>
      </w:r>
      <w:r>
        <w:t xml:space="preserve"> </w:t>
      </w:r>
      <w:r w:rsidRPr="00105EE1">
        <w:t>besonders</w:t>
      </w:r>
      <w:r>
        <w:t xml:space="preserve"> </w:t>
      </w:r>
      <w:r w:rsidRPr="00105EE1">
        <w:t>zubereiteten</w:t>
      </w:r>
      <w:r>
        <w:t xml:space="preserve"> </w:t>
      </w:r>
      <w:r w:rsidRPr="00105EE1">
        <w:t>Schauplatz</w:t>
      </w:r>
      <w:r>
        <w:t xml:space="preserve"> </w:t>
      </w:r>
      <w:r w:rsidRPr="00105EE1">
        <w:t>erschien</w:t>
      </w:r>
      <w:r>
        <w:t xml:space="preserve"> </w:t>
      </w:r>
      <w:r w:rsidRPr="00105EE1">
        <w:t>nun</w:t>
      </w:r>
      <w:r>
        <w:t xml:space="preserve"> </w:t>
      </w:r>
      <w:r w:rsidRPr="00105EE1">
        <w:t>am</w:t>
      </w:r>
      <w:r>
        <w:t xml:space="preserve"> </w:t>
      </w:r>
      <w:r w:rsidRPr="00105EE1">
        <w:t>Ende</w:t>
      </w:r>
      <w:r>
        <w:t xml:space="preserve"> </w:t>
      </w:r>
      <w:r w:rsidRPr="00105EE1">
        <w:t>des</w:t>
      </w:r>
      <w:r>
        <w:t xml:space="preserve"> </w:t>
      </w:r>
      <w:r w:rsidRPr="00105EE1">
        <w:t>vierzehnten</w:t>
      </w:r>
      <w:r>
        <w:t xml:space="preserve"> </w:t>
      </w:r>
      <w:r w:rsidRPr="00105EE1">
        <w:t>Jahrhunderts</w:t>
      </w:r>
      <w:r>
        <w:t xml:space="preserve"> </w:t>
      </w:r>
      <w:r w:rsidRPr="00105EE1">
        <w:t>Johann</w:t>
      </w:r>
      <w:r>
        <w:t xml:space="preserve"> </w:t>
      </w:r>
      <w:r w:rsidRPr="00105EE1">
        <w:t>Hus,</w:t>
      </w:r>
      <w:r>
        <w:t xml:space="preserve"> </w:t>
      </w:r>
      <w:r w:rsidRPr="00105EE1">
        <w:t>der</w:t>
      </w:r>
      <w:r>
        <w:t xml:space="preserve"> </w:t>
      </w:r>
      <w:r w:rsidRPr="00105EE1">
        <w:t>Nachfolger</w:t>
      </w:r>
      <w:r>
        <w:t xml:space="preserve"> </w:t>
      </w:r>
      <w:r w:rsidRPr="00105EE1">
        <w:t>und</w:t>
      </w:r>
      <w:r>
        <w:t xml:space="preserve"> </w:t>
      </w:r>
      <w:r w:rsidRPr="00105EE1">
        <w:t>geistige</w:t>
      </w:r>
      <w:r>
        <w:t xml:space="preserve"> </w:t>
      </w:r>
      <w:r w:rsidRPr="00105EE1">
        <w:t>Erbe</w:t>
      </w:r>
      <w:r>
        <w:t xml:space="preserve"> </w:t>
      </w:r>
      <w:r w:rsidRPr="00105EE1">
        <w:t>des</w:t>
      </w:r>
      <w:r>
        <w:t xml:space="preserve"> </w:t>
      </w:r>
      <w:r w:rsidRPr="00105EE1">
        <w:t>Johann</w:t>
      </w:r>
      <w:r>
        <w:t xml:space="preserve"> </w:t>
      </w:r>
      <w:r w:rsidRPr="00105EE1">
        <w:t>von</w:t>
      </w:r>
      <w:r>
        <w:t xml:space="preserve"> </w:t>
      </w:r>
      <w:r w:rsidRPr="00105EE1">
        <w:t>Milic</w:t>
      </w:r>
      <w:r>
        <w:t xml:space="preserve"> </w:t>
      </w:r>
      <w:r w:rsidRPr="00105EE1">
        <w:t>und</w:t>
      </w:r>
      <w:r>
        <w:t xml:space="preserve"> </w:t>
      </w:r>
      <w:r w:rsidRPr="00105EE1">
        <w:t>Matthias</w:t>
      </w:r>
      <w:r>
        <w:t xml:space="preserve"> </w:t>
      </w:r>
      <w:r w:rsidRPr="00105EE1">
        <w:t>v.</w:t>
      </w:r>
      <w:r>
        <w:t xml:space="preserve"> </w:t>
      </w:r>
      <w:proofErr w:type="spellStart"/>
      <w:r w:rsidRPr="00105EE1">
        <w:t>Janow</w:t>
      </w:r>
      <w:proofErr w:type="spellEnd"/>
      <w:r w:rsidRPr="00105EE1">
        <w:t>,</w:t>
      </w:r>
      <w:r>
        <w:t xml:space="preserve"> </w:t>
      </w:r>
      <w:r w:rsidRPr="00105EE1">
        <w:t>und</w:t>
      </w:r>
      <w:r>
        <w:t xml:space="preserve"> </w:t>
      </w:r>
      <w:r w:rsidRPr="00105EE1">
        <w:t>ihnen</w:t>
      </w:r>
      <w:r>
        <w:t xml:space="preserve"> </w:t>
      </w:r>
      <w:r w:rsidRPr="00105EE1">
        <w:t>darin</w:t>
      </w:r>
      <w:r>
        <w:t xml:space="preserve"> </w:t>
      </w:r>
      <w:r w:rsidRPr="00105EE1">
        <w:t>ähnlich,</w:t>
      </w:r>
      <w:r>
        <w:t xml:space="preserve"> </w:t>
      </w:r>
      <w:r w:rsidRPr="00105EE1">
        <w:t>daß</w:t>
      </w:r>
      <w:r>
        <w:t xml:space="preserve"> </w:t>
      </w:r>
      <w:r w:rsidRPr="00105EE1">
        <w:t>er</w:t>
      </w:r>
      <w:r>
        <w:t xml:space="preserve"> </w:t>
      </w:r>
      <w:r w:rsidRPr="00105EE1">
        <w:t>zunächst</w:t>
      </w:r>
      <w:r>
        <w:t xml:space="preserve"> </w:t>
      </w:r>
      <w:r w:rsidRPr="00105EE1">
        <w:t>nicht</w:t>
      </w:r>
      <w:r>
        <w:t xml:space="preserve"> </w:t>
      </w:r>
      <w:r w:rsidRPr="00105EE1">
        <w:t>als</w:t>
      </w:r>
      <w:r>
        <w:t xml:space="preserve"> </w:t>
      </w:r>
      <w:r w:rsidRPr="00105EE1">
        <w:t>Reformator</w:t>
      </w:r>
      <w:r>
        <w:t xml:space="preserve"> </w:t>
      </w:r>
      <w:r w:rsidRPr="00105EE1">
        <w:t>des</w:t>
      </w:r>
      <w:r>
        <w:t xml:space="preserve"> </w:t>
      </w:r>
      <w:r w:rsidRPr="00105EE1">
        <w:t>kirchlichen</w:t>
      </w:r>
      <w:r>
        <w:t xml:space="preserve"> </w:t>
      </w:r>
      <w:r w:rsidRPr="00105EE1">
        <w:t>Systems</w:t>
      </w:r>
      <w:r>
        <w:t xml:space="preserve"> </w:t>
      </w:r>
      <w:r w:rsidRPr="00105EE1">
        <w:t>auftrat,</w:t>
      </w:r>
      <w:r>
        <w:t xml:space="preserve"> </w:t>
      </w:r>
      <w:r w:rsidRPr="00105EE1">
        <w:t>sondern</w:t>
      </w:r>
      <w:r>
        <w:t xml:space="preserve"> </w:t>
      </w:r>
      <w:r w:rsidRPr="00105EE1">
        <w:t>auf</w:t>
      </w:r>
      <w:r>
        <w:t xml:space="preserve"> </w:t>
      </w:r>
      <w:r w:rsidRPr="00105EE1">
        <w:t>Erneuerung</w:t>
      </w:r>
      <w:r>
        <w:t xml:space="preserve"> </w:t>
      </w:r>
      <w:r w:rsidRPr="00105EE1">
        <w:t>der</w:t>
      </w:r>
      <w:r>
        <w:t xml:space="preserve"> </w:t>
      </w:r>
      <w:r w:rsidRPr="00105EE1">
        <w:t>Kirche</w:t>
      </w:r>
      <w:r>
        <w:t xml:space="preserve"> </w:t>
      </w:r>
      <w:r w:rsidRPr="00105EE1">
        <w:t>vornehmlich</w:t>
      </w:r>
      <w:r>
        <w:t xml:space="preserve"> </w:t>
      </w:r>
      <w:r w:rsidRPr="00105EE1">
        <w:t>durch</w:t>
      </w:r>
      <w:r>
        <w:t xml:space="preserve"> </w:t>
      </w:r>
      <w:r w:rsidRPr="00105EE1">
        <w:t>ein</w:t>
      </w:r>
      <w:r>
        <w:t xml:space="preserve"> </w:t>
      </w:r>
      <w:r w:rsidRPr="00105EE1">
        <w:t>heiliges</w:t>
      </w:r>
      <w:r>
        <w:t xml:space="preserve"> </w:t>
      </w:r>
      <w:r w:rsidRPr="00105EE1">
        <w:t>Leben</w:t>
      </w:r>
      <w:r>
        <w:t xml:space="preserve"> </w:t>
      </w:r>
      <w:r w:rsidRPr="00105EE1">
        <w:t>ihrer</w:t>
      </w:r>
      <w:r>
        <w:t xml:space="preserve"> </w:t>
      </w:r>
      <w:r w:rsidRPr="00105EE1">
        <w:t>Diener</w:t>
      </w:r>
      <w:r>
        <w:t xml:space="preserve"> </w:t>
      </w:r>
      <w:r w:rsidRPr="00105EE1">
        <w:t>drang,</w:t>
      </w:r>
      <w:r>
        <w:t xml:space="preserve"> </w:t>
      </w:r>
      <w:r w:rsidRPr="00105EE1">
        <w:t>aber</w:t>
      </w:r>
      <w:r>
        <w:t xml:space="preserve"> </w:t>
      </w:r>
      <w:r w:rsidRPr="00105EE1">
        <w:t>doch</w:t>
      </w:r>
      <w:r>
        <w:t xml:space="preserve"> </w:t>
      </w:r>
      <w:r w:rsidRPr="00105EE1">
        <w:t>auch</w:t>
      </w:r>
      <w:r>
        <w:t xml:space="preserve"> </w:t>
      </w:r>
      <w:r w:rsidRPr="00105EE1">
        <w:t>der</w:t>
      </w:r>
      <w:r>
        <w:t xml:space="preserve"> </w:t>
      </w:r>
      <w:r w:rsidRPr="00105EE1">
        <w:t>Anfänger</w:t>
      </w:r>
      <w:r>
        <w:t xml:space="preserve"> </w:t>
      </w:r>
      <w:r w:rsidRPr="00105EE1">
        <w:t>einer</w:t>
      </w:r>
      <w:r>
        <w:t xml:space="preserve"> </w:t>
      </w:r>
      <w:r w:rsidRPr="00105EE1">
        <w:t>neuen</w:t>
      </w:r>
      <w:r>
        <w:t xml:space="preserve"> </w:t>
      </w:r>
      <w:r w:rsidRPr="00105EE1">
        <w:t>Zeit,</w:t>
      </w:r>
      <w:r>
        <w:t xml:space="preserve"> </w:t>
      </w:r>
      <w:r w:rsidRPr="00105EE1">
        <w:t>da</w:t>
      </w:r>
      <w:r>
        <w:t xml:space="preserve"> </w:t>
      </w:r>
      <w:r w:rsidRPr="00105EE1">
        <w:t>mit</w:t>
      </w:r>
      <w:r>
        <w:t xml:space="preserve"> </w:t>
      </w:r>
      <w:r w:rsidRPr="00105EE1">
        <w:t>ihm</w:t>
      </w:r>
      <w:r>
        <w:t xml:space="preserve"> </w:t>
      </w:r>
      <w:r w:rsidRPr="00105EE1">
        <w:t>die</w:t>
      </w:r>
      <w:r>
        <w:t xml:space="preserve"> </w:t>
      </w:r>
      <w:r w:rsidRPr="00105EE1">
        <w:t>Reformation</w:t>
      </w:r>
      <w:r>
        <w:t xml:space="preserve"> </w:t>
      </w:r>
      <w:r w:rsidRPr="00105EE1">
        <w:t>der</w:t>
      </w:r>
      <w:r>
        <w:t xml:space="preserve"> </w:t>
      </w:r>
      <w:r w:rsidRPr="00105EE1">
        <w:t>Kirche</w:t>
      </w:r>
      <w:r>
        <w:t xml:space="preserve"> </w:t>
      </w:r>
      <w:r w:rsidRPr="00105EE1">
        <w:t>in</w:t>
      </w:r>
      <w:r>
        <w:t xml:space="preserve"> </w:t>
      </w:r>
      <w:r w:rsidRPr="00105EE1">
        <w:t>einem</w:t>
      </w:r>
      <w:r>
        <w:t xml:space="preserve"> </w:t>
      </w:r>
      <w:r w:rsidRPr="00105EE1">
        <w:t>größeren</w:t>
      </w:r>
      <w:r>
        <w:t xml:space="preserve"> </w:t>
      </w:r>
      <w:r w:rsidRPr="00105EE1">
        <w:t>Umfange</w:t>
      </w:r>
      <w:r>
        <w:t xml:space="preserve"> </w:t>
      </w:r>
      <w:r w:rsidRPr="00105EE1">
        <w:t>als</w:t>
      </w:r>
      <w:r>
        <w:t xml:space="preserve"> </w:t>
      </w:r>
      <w:r w:rsidRPr="00105EE1">
        <w:t>bisher</w:t>
      </w:r>
      <w:r>
        <w:t xml:space="preserve"> </w:t>
      </w:r>
      <w:r w:rsidRPr="00105EE1">
        <w:t>sich</w:t>
      </w:r>
      <w:r>
        <w:t xml:space="preserve"> </w:t>
      </w:r>
      <w:r w:rsidRPr="00105EE1">
        <w:t>Bahn</w:t>
      </w:r>
      <w:r>
        <w:t xml:space="preserve"> </w:t>
      </w:r>
      <w:r w:rsidRPr="00105EE1">
        <w:t>machte.</w:t>
      </w:r>
      <w:r>
        <w:t xml:space="preserve"> </w:t>
      </w:r>
      <w:r w:rsidRPr="00105EE1">
        <w:t>Er</w:t>
      </w:r>
      <w:r>
        <w:t xml:space="preserve"> </w:t>
      </w:r>
      <w:r w:rsidRPr="00105EE1">
        <w:t>wurde</w:t>
      </w:r>
      <w:r>
        <w:t xml:space="preserve"> </w:t>
      </w:r>
      <w:r w:rsidRPr="00105EE1">
        <w:t>geboren</w:t>
      </w:r>
      <w:r>
        <w:t xml:space="preserve"> </w:t>
      </w:r>
      <w:r w:rsidRPr="00105EE1">
        <w:t>1369</w:t>
      </w:r>
      <w:r>
        <w:t xml:space="preserve"> </w:t>
      </w:r>
      <w:r w:rsidRPr="00105EE1">
        <w:t>am</w:t>
      </w:r>
      <w:r>
        <w:t xml:space="preserve"> </w:t>
      </w:r>
      <w:r w:rsidRPr="00105EE1">
        <w:t>6.</w:t>
      </w:r>
      <w:r>
        <w:t xml:space="preserve"> </w:t>
      </w:r>
      <w:r w:rsidRPr="00105EE1">
        <w:t>Juli,</w:t>
      </w:r>
      <w:r>
        <w:t xml:space="preserve"> </w:t>
      </w:r>
      <w:r w:rsidRPr="00105EE1">
        <w:t>das</w:t>
      </w:r>
      <w:r>
        <w:t xml:space="preserve"> </w:t>
      </w:r>
      <w:r w:rsidRPr="00105EE1">
        <w:t>auch</w:t>
      </w:r>
      <w:r>
        <w:t xml:space="preserve"> </w:t>
      </w:r>
      <w:r w:rsidRPr="00105EE1">
        <w:t>sein</w:t>
      </w:r>
      <w:r>
        <w:t xml:space="preserve"> </w:t>
      </w:r>
      <w:r w:rsidRPr="00105EE1">
        <w:t>Todestag</w:t>
      </w:r>
      <w:r>
        <w:t xml:space="preserve"> </w:t>
      </w:r>
      <w:r w:rsidRPr="00105EE1">
        <w:t>war,</w:t>
      </w:r>
      <w:r>
        <w:t xml:space="preserve"> </w:t>
      </w:r>
      <w:r w:rsidRPr="00105EE1">
        <w:t>im</w:t>
      </w:r>
      <w:r>
        <w:t xml:space="preserve"> </w:t>
      </w:r>
      <w:r w:rsidRPr="00105EE1">
        <w:t>Böhmischen</w:t>
      </w:r>
      <w:r>
        <w:t xml:space="preserve"> </w:t>
      </w:r>
      <w:r w:rsidRPr="00105EE1">
        <w:t>Dorfe</w:t>
      </w:r>
      <w:r>
        <w:t xml:space="preserve"> </w:t>
      </w:r>
      <w:r w:rsidRPr="00105EE1">
        <w:t>Hussinetz</w:t>
      </w:r>
      <w:r>
        <w:t xml:space="preserve"> </w:t>
      </w:r>
      <w:r w:rsidRPr="00105EE1">
        <w:t>von</w:t>
      </w:r>
      <w:r>
        <w:t xml:space="preserve"> </w:t>
      </w:r>
      <w:r w:rsidRPr="00105EE1">
        <w:t>armen</w:t>
      </w:r>
      <w:r>
        <w:t xml:space="preserve"> </w:t>
      </w:r>
      <w:r w:rsidRPr="00105EE1">
        <w:t>Eltern,</w:t>
      </w:r>
      <w:r>
        <w:t xml:space="preserve"> </w:t>
      </w:r>
      <w:r w:rsidRPr="00105EE1">
        <w:t>-</w:t>
      </w:r>
      <w:r>
        <w:t xml:space="preserve"> </w:t>
      </w:r>
      <w:r w:rsidRPr="00105EE1">
        <w:t>nach</w:t>
      </w:r>
      <w:r>
        <w:t xml:space="preserve"> </w:t>
      </w:r>
      <w:r w:rsidRPr="00105EE1">
        <w:t>Andern</w:t>
      </w:r>
      <w:r>
        <w:t xml:space="preserve"> </w:t>
      </w:r>
      <w:r w:rsidRPr="00105EE1">
        <w:t>im</w:t>
      </w:r>
      <w:r>
        <w:t xml:space="preserve"> </w:t>
      </w:r>
      <w:r w:rsidRPr="00105EE1">
        <w:t>Jahre</w:t>
      </w:r>
      <w:r>
        <w:t xml:space="preserve"> </w:t>
      </w:r>
      <w:r w:rsidRPr="00105EE1">
        <w:t>1373.</w:t>
      </w:r>
      <w:r>
        <w:t xml:space="preserve"> </w:t>
      </w:r>
      <w:r w:rsidRPr="00105EE1">
        <w:t>Frühe</w:t>
      </w:r>
      <w:r>
        <w:t xml:space="preserve"> </w:t>
      </w:r>
      <w:r w:rsidRPr="00105EE1">
        <w:t>verlor</w:t>
      </w:r>
      <w:r>
        <w:t xml:space="preserve"> </w:t>
      </w:r>
      <w:r w:rsidRPr="00105EE1">
        <w:t>er</w:t>
      </w:r>
      <w:r>
        <w:t xml:space="preserve"> </w:t>
      </w:r>
      <w:r w:rsidRPr="00105EE1">
        <w:t>seinen</w:t>
      </w:r>
      <w:r>
        <w:t xml:space="preserve"> </w:t>
      </w:r>
      <w:r w:rsidRPr="00105EE1">
        <w:t>Vater;</w:t>
      </w:r>
      <w:r>
        <w:t xml:space="preserve"> </w:t>
      </w:r>
      <w:r w:rsidRPr="00105EE1">
        <w:t>unter</w:t>
      </w:r>
      <w:r>
        <w:t xml:space="preserve"> </w:t>
      </w:r>
      <w:r w:rsidRPr="00105EE1">
        <w:t>vielen</w:t>
      </w:r>
      <w:r>
        <w:t xml:space="preserve"> </w:t>
      </w:r>
      <w:r w:rsidRPr="00105EE1">
        <w:t>Thränen</w:t>
      </w:r>
      <w:r>
        <w:t xml:space="preserve"> </w:t>
      </w:r>
      <w:r w:rsidRPr="00105EE1">
        <w:t>und</w:t>
      </w:r>
      <w:r>
        <w:t xml:space="preserve"> </w:t>
      </w:r>
      <w:r w:rsidRPr="00105EE1">
        <w:t>Gebet</w:t>
      </w:r>
      <w:r>
        <w:t xml:space="preserve"> </w:t>
      </w:r>
      <w:r w:rsidRPr="00105EE1">
        <w:t>brachte</w:t>
      </w:r>
      <w:r>
        <w:t xml:space="preserve"> </w:t>
      </w:r>
      <w:r w:rsidRPr="00105EE1">
        <w:t>ihn</w:t>
      </w:r>
      <w:r>
        <w:t xml:space="preserve"> </w:t>
      </w:r>
      <w:r w:rsidRPr="00105EE1">
        <w:t>seine</w:t>
      </w:r>
      <w:r>
        <w:t xml:space="preserve"> </w:t>
      </w:r>
      <w:r w:rsidRPr="00105EE1">
        <w:t>Mutter</w:t>
      </w:r>
      <w:r>
        <w:t xml:space="preserve"> </w:t>
      </w:r>
      <w:r w:rsidRPr="00105EE1">
        <w:t>auf</w:t>
      </w:r>
      <w:r>
        <w:t xml:space="preserve"> </w:t>
      </w:r>
      <w:r w:rsidRPr="00105EE1">
        <w:t>die</w:t>
      </w:r>
      <w:r>
        <w:t xml:space="preserve"> </w:t>
      </w:r>
      <w:r w:rsidRPr="00105EE1">
        <w:t>hohe</w:t>
      </w:r>
      <w:r>
        <w:t xml:space="preserve"> </w:t>
      </w:r>
      <w:r w:rsidRPr="00105EE1">
        <w:t>Schule.</w:t>
      </w:r>
      <w:r>
        <w:t xml:space="preserve"> </w:t>
      </w:r>
      <w:r w:rsidRPr="00105EE1">
        <w:t>Joh.</w:t>
      </w:r>
      <w:r>
        <w:t xml:space="preserve"> </w:t>
      </w:r>
      <w:r w:rsidRPr="00105EE1">
        <w:t>Hus</w:t>
      </w:r>
      <w:r>
        <w:t xml:space="preserve"> </w:t>
      </w:r>
      <w:r w:rsidRPr="00105EE1">
        <w:t>studierte</w:t>
      </w:r>
      <w:r>
        <w:t xml:space="preserve"> </w:t>
      </w:r>
      <w:r w:rsidRPr="00105EE1">
        <w:t>Philosophie</w:t>
      </w:r>
      <w:r>
        <w:t xml:space="preserve"> </w:t>
      </w:r>
      <w:r w:rsidRPr="00105EE1">
        <w:t>und</w:t>
      </w:r>
      <w:r>
        <w:t xml:space="preserve"> </w:t>
      </w:r>
      <w:r w:rsidRPr="00105EE1">
        <w:t>Theologie</w:t>
      </w:r>
      <w:r>
        <w:t xml:space="preserve"> </w:t>
      </w:r>
      <w:r w:rsidRPr="00105EE1">
        <w:t>auf</w:t>
      </w:r>
      <w:r>
        <w:t xml:space="preserve"> </w:t>
      </w:r>
      <w:r w:rsidRPr="00105EE1">
        <w:t>der</w:t>
      </w:r>
      <w:r>
        <w:t xml:space="preserve"> </w:t>
      </w:r>
      <w:r w:rsidRPr="00105EE1">
        <w:t>seit</w:t>
      </w:r>
      <w:r>
        <w:t xml:space="preserve"> </w:t>
      </w:r>
      <w:r w:rsidRPr="00105EE1">
        <w:t>1348</w:t>
      </w:r>
      <w:r>
        <w:t xml:space="preserve"> </w:t>
      </w:r>
      <w:r w:rsidRPr="00105EE1">
        <w:t>vom</w:t>
      </w:r>
      <w:r>
        <w:t xml:space="preserve"> </w:t>
      </w:r>
      <w:r w:rsidRPr="00105EE1">
        <w:t>Kaiser</w:t>
      </w:r>
      <w:r>
        <w:t xml:space="preserve"> </w:t>
      </w:r>
      <w:r w:rsidRPr="00105EE1">
        <w:t>Karl</w:t>
      </w:r>
      <w:r>
        <w:t xml:space="preserve"> </w:t>
      </w:r>
      <w:r w:rsidRPr="00105EE1">
        <w:t>IV.</w:t>
      </w:r>
      <w:r>
        <w:t xml:space="preserve"> </w:t>
      </w:r>
      <w:r w:rsidRPr="00105EE1">
        <w:t>gestifteten</w:t>
      </w:r>
      <w:r>
        <w:t xml:space="preserve"> </w:t>
      </w:r>
      <w:r w:rsidRPr="00105EE1">
        <w:t>und,</w:t>
      </w:r>
      <w:r>
        <w:t xml:space="preserve"> </w:t>
      </w:r>
      <w:r w:rsidRPr="00105EE1">
        <w:t>wie</w:t>
      </w:r>
      <w:r>
        <w:t xml:space="preserve"> </w:t>
      </w:r>
      <w:r w:rsidRPr="00105EE1">
        <w:t>wir</w:t>
      </w:r>
      <w:r>
        <w:t xml:space="preserve"> </w:t>
      </w:r>
      <w:r w:rsidRPr="00105EE1">
        <w:t>gesehen</w:t>
      </w:r>
      <w:r>
        <w:t xml:space="preserve"> </w:t>
      </w:r>
      <w:r w:rsidRPr="00105EE1">
        <w:t>haben,</w:t>
      </w:r>
      <w:r>
        <w:t xml:space="preserve"> </w:t>
      </w:r>
      <w:r w:rsidRPr="00105EE1">
        <w:t>mit</w:t>
      </w:r>
      <w:r>
        <w:t xml:space="preserve"> </w:t>
      </w:r>
      <w:r w:rsidRPr="00105EE1">
        <w:t>großen</w:t>
      </w:r>
      <w:r>
        <w:t xml:space="preserve"> </w:t>
      </w:r>
      <w:r w:rsidRPr="00105EE1">
        <w:t>Privilegien</w:t>
      </w:r>
      <w:r>
        <w:t xml:space="preserve"> </w:t>
      </w:r>
      <w:r w:rsidRPr="00105EE1">
        <w:t>und</w:t>
      </w:r>
      <w:r>
        <w:t xml:space="preserve"> </w:t>
      </w:r>
      <w:r w:rsidRPr="00105EE1">
        <w:t>sonst</w:t>
      </w:r>
      <w:r>
        <w:t xml:space="preserve"> </w:t>
      </w:r>
      <w:r w:rsidRPr="00105EE1">
        <w:t>reich</w:t>
      </w:r>
      <w:r>
        <w:t xml:space="preserve"> </w:t>
      </w:r>
      <w:r w:rsidRPr="00105EE1">
        <w:t>ausgestatteten</w:t>
      </w:r>
      <w:r>
        <w:t xml:space="preserve"> </w:t>
      </w:r>
      <w:r w:rsidRPr="00105EE1">
        <w:t>Universität</w:t>
      </w:r>
      <w:r>
        <w:t xml:space="preserve"> </w:t>
      </w:r>
      <w:r w:rsidRPr="00105EE1">
        <w:t>Prag.</w:t>
      </w:r>
      <w:r>
        <w:t xml:space="preserve"> </w:t>
      </w:r>
      <w:r w:rsidRPr="00105EE1">
        <w:t>Auf</w:t>
      </w:r>
      <w:r>
        <w:t xml:space="preserve"> </w:t>
      </w:r>
      <w:r w:rsidRPr="00105EE1">
        <w:t>derselben,</w:t>
      </w:r>
      <w:r>
        <w:t xml:space="preserve"> </w:t>
      </w:r>
      <w:r w:rsidRPr="00105EE1">
        <w:t>obwohl</w:t>
      </w:r>
      <w:r>
        <w:t xml:space="preserve"> </w:t>
      </w:r>
      <w:r w:rsidRPr="00105EE1">
        <w:t>sie</w:t>
      </w:r>
      <w:r>
        <w:t xml:space="preserve"> </w:t>
      </w:r>
      <w:r w:rsidRPr="00105EE1">
        <w:t>sonst</w:t>
      </w:r>
      <w:r>
        <w:t xml:space="preserve"> </w:t>
      </w:r>
      <w:r w:rsidRPr="00105EE1">
        <w:t>ein</w:t>
      </w:r>
      <w:r>
        <w:t xml:space="preserve"> </w:t>
      </w:r>
      <w:r w:rsidRPr="00105EE1">
        <w:t>Sitz</w:t>
      </w:r>
      <w:r>
        <w:t xml:space="preserve"> </w:t>
      </w:r>
      <w:r w:rsidRPr="00105EE1">
        <w:t>der</w:t>
      </w:r>
      <w:r>
        <w:t xml:space="preserve"> </w:t>
      </w:r>
      <w:r w:rsidRPr="00105EE1">
        <w:t>kirchlichen</w:t>
      </w:r>
      <w:r>
        <w:t xml:space="preserve"> </w:t>
      </w:r>
      <w:r w:rsidRPr="00105EE1">
        <w:t>Rechtgläubigkeit</w:t>
      </w:r>
      <w:r>
        <w:t xml:space="preserve"> </w:t>
      </w:r>
      <w:r w:rsidRPr="00105EE1">
        <w:t>war,</w:t>
      </w:r>
      <w:r>
        <w:t xml:space="preserve"> </w:t>
      </w:r>
      <w:r w:rsidRPr="00105EE1">
        <w:t>findet</w:t>
      </w:r>
      <w:r>
        <w:t xml:space="preserve"> </w:t>
      </w:r>
      <w:r w:rsidRPr="00105EE1">
        <w:t>sich</w:t>
      </w:r>
      <w:r>
        <w:t xml:space="preserve"> </w:t>
      </w:r>
      <w:r w:rsidRPr="00105EE1">
        <w:t>ein</w:t>
      </w:r>
      <w:r>
        <w:t xml:space="preserve"> </w:t>
      </w:r>
      <w:r w:rsidRPr="00105EE1">
        <w:t>Gegensatz</w:t>
      </w:r>
      <w:r>
        <w:t xml:space="preserve"> </w:t>
      </w:r>
      <w:r w:rsidRPr="00105EE1">
        <w:t>zweier</w:t>
      </w:r>
      <w:r>
        <w:t xml:space="preserve"> </w:t>
      </w:r>
      <w:r w:rsidRPr="00105EE1">
        <w:t>Richtungen,</w:t>
      </w:r>
      <w:r>
        <w:t xml:space="preserve"> </w:t>
      </w:r>
      <w:r w:rsidRPr="00105EE1">
        <w:t>die</w:t>
      </w:r>
      <w:r>
        <w:t xml:space="preserve"> </w:t>
      </w:r>
      <w:r w:rsidRPr="00105EE1">
        <w:t>strengkirchliche</w:t>
      </w:r>
      <w:r>
        <w:t xml:space="preserve"> </w:t>
      </w:r>
      <w:r w:rsidRPr="00105EE1">
        <w:t>der</w:t>
      </w:r>
      <w:r>
        <w:t xml:space="preserve"> </w:t>
      </w:r>
      <w:r w:rsidRPr="00105EE1">
        <w:t>Deutschen</w:t>
      </w:r>
      <w:r>
        <w:t xml:space="preserve"> </w:t>
      </w:r>
      <w:r w:rsidRPr="00105EE1">
        <w:t>–</w:t>
      </w:r>
      <w:r>
        <w:t xml:space="preserve"> </w:t>
      </w:r>
      <w:r w:rsidRPr="00105EE1">
        <w:t>und</w:t>
      </w:r>
      <w:r>
        <w:t xml:space="preserve"> </w:t>
      </w:r>
      <w:r w:rsidRPr="00105EE1">
        <w:t>die</w:t>
      </w:r>
      <w:r>
        <w:t xml:space="preserve"> </w:t>
      </w:r>
      <w:r w:rsidRPr="00105EE1">
        <w:t>freisinnigere</w:t>
      </w:r>
      <w:r>
        <w:t xml:space="preserve"> </w:t>
      </w:r>
      <w:r w:rsidRPr="00105EE1">
        <w:t>der</w:t>
      </w:r>
      <w:r>
        <w:t xml:space="preserve"> </w:t>
      </w:r>
      <w:r w:rsidRPr="00105EE1">
        <w:t>Böhmen,</w:t>
      </w:r>
      <w:r>
        <w:t xml:space="preserve"> </w:t>
      </w:r>
      <w:r w:rsidRPr="00105EE1">
        <w:t>zumal</w:t>
      </w:r>
      <w:r>
        <w:t xml:space="preserve"> </w:t>
      </w:r>
      <w:r w:rsidRPr="00105EE1">
        <w:t>seitdem</w:t>
      </w:r>
      <w:r>
        <w:t xml:space="preserve"> </w:t>
      </w:r>
      <w:r w:rsidRPr="00105EE1">
        <w:t>durch</w:t>
      </w:r>
      <w:r>
        <w:t xml:space="preserve"> </w:t>
      </w:r>
      <w:r w:rsidRPr="00105EE1">
        <w:t>die</w:t>
      </w:r>
      <w:r>
        <w:t xml:space="preserve"> </w:t>
      </w:r>
      <w:r w:rsidRPr="00105EE1">
        <w:t>Verheirathung</w:t>
      </w:r>
      <w:r>
        <w:t xml:space="preserve"> </w:t>
      </w:r>
      <w:r w:rsidRPr="00105EE1">
        <w:t>der</w:t>
      </w:r>
      <w:r>
        <w:t xml:space="preserve"> </w:t>
      </w:r>
      <w:r w:rsidRPr="00105EE1">
        <w:t>Böhmischen</w:t>
      </w:r>
      <w:r>
        <w:t xml:space="preserve"> </w:t>
      </w:r>
      <w:r w:rsidRPr="00105EE1">
        <w:t>Prinzessin</w:t>
      </w:r>
      <w:r>
        <w:t xml:space="preserve"> </w:t>
      </w:r>
      <w:r w:rsidRPr="00105EE1">
        <w:t>Anna,</w:t>
      </w:r>
      <w:r>
        <w:t xml:space="preserve"> </w:t>
      </w:r>
      <w:r w:rsidRPr="00105EE1">
        <w:t>der</w:t>
      </w:r>
      <w:r>
        <w:t xml:space="preserve"> </w:t>
      </w:r>
      <w:r w:rsidRPr="00105EE1">
        <w:t>Schwester</w:t>
      </w:r>
      <w:r>
        <w:t xml:space="preserve"> </w:t>
      </w:r>
      <w:r w:rsidRPr="00105EE1">
        <w:t>des</w:t>
      </w:r>
      <w:r>
        <w:t xml:space="preserve"> </w:t>
      </w:r>
      <w:r w:rsidRPr="00105EE1">
        <w:t>Königs</w:t>
      </w:r>
      <w:r>
        <w:t xml:space="preserve"> </w:t>
      </w:r>
      <w:r w:rsidRPr="00105EE1">
        <w:t>Wenceslaus,</w:t>
      </w:r>
      <w:r>
        <w:t xml:space="preserve"> </w:t>
      </w:r>
      <w:r w:rsidRPr="00105EE1">
        <w:t>an</w:t>
      </w:r>
      <w:r>
        <w:t xml:space="preserve"> </w:t>
      </w:r>
      <w:r w:rsidRPr="00105EE1">
        <w:t>den</w:t>
      </w:r>
      <w:r>
        <w:t xml:space="preserve"> </w:t>
      </w:r>
      <w:r w:rsidRPr="00105EE1">
        <w:t>König</w:t>
      </w:r>
      <w:r>
        <w:t xml:space="preserve"> </w:t>
      </w:r>
      <w:r w:rsidRPr="00105EE1">
        <w:t>von</w:t>
      </w:r>
      <w:r>
        <w:t xml:space="preserve"> </w:t>
      </w:r>
      <w:r w:rsidRPr="00105EE1">
        <w:t>England,</w:t>
      </w:r>
      <w:r>
        <w:t xml:space="preserve"> </w:t>
      </w:r>
      <w:r w:rsidRPr="00105EE1">
        <w:t>Richard</w:t>
      </w:r>
      <w:r>
        <w:t xml:space="preserve"> </w:t>
      </w:r>
      <w:r w:rsidRPr="00105EE1">
        <w:t>II.,</w:t>
      </w:r>
      <w:r>
        <w:t xml:space="preserve"> </w:t>
      </w:r>
      <w:r w:rsidRPr="00105EE1">
        <w:t>Böhmen</w:t>
      </w:r>
      <w:r>
        <w:t xml:space="preserve"> </w:t>
      </w:r>
      <w:r w:rsidRPr="00105EE1">
        <w:t>und</w:t>
      </w:r>
      <w:r>
        <w:t xml:space="preserve"> </w:t>
      </w:r>
      <w:r w:rsidRPr="00105EE1">
        <w:t>England</w:t>
      </w:r>
      <w:r>
        <w:t xml:space="preserve"> </w:t>
      </w:r>
      <w:r w:rsidRPr="00105EE1">
        <w:t>in</w:t>
      </w:r>
      <w:r>
        <w:t xml:space="preserve"> </w:t>
      </w:r>
      <w:r w:rsidRPr="00105EE1">
        <w:t>eine</w:t>
      </w:r>
      <w:r>
        <w:t xml:space="preserve"> </w:t>
      </w:r>
      <w:r w:rsidRPr="00105EE1">
        <w:t>nähere</w:t>
      </w:r>
      <w:r>
        <w:t xml:space="preserve"> </w:t>
      </w:r>
      <w:r w:rsidRPr="00105EE1">
        <w:t>Verbindung</w:t>
      </w:r>
      <w:r>
        <w:t xml:space="preserve"> </w:t>
      </w:r>
      <w:r w:rsidRPr="00105EE1">
        <w:t>gekommen</w:t>
      </w:r>
      <w:r>
        <w:t xml:space="preserve"> </w:t>
      </w:r>
      <w:r w:rsidRPr="00105EE1">
        <w:t>und</w:t>
      </w:r>
      <w:r>
        <w:t xml:space="preserve"> </w:t>
      </w:r>
      <w:r w:rsidRPr="00105EE1">
        <w:t>in</w:t>
      </w:r>
      <w:r>
        <w:t xml:space="preserve"> </w:t>
      </w:r>
      <w:r w:rsidRPr="00105EE1">
        <w:t>Folge</w:t>
      </w:r>
      <w:r>
        <w:t xml:space="preserve"> </w:t>
      </w:r>
      <w:r w:rsidRPr="00105EE1">
        <w:t>davon</w:t>
      </w:r>
      <w:r>
        <w:t xml:space="preserve"> </w:t>
      </w:r>
      <w:r w:rsidRPr="00105EE1">
        <w:t>die</w:t>
      </w:r>
      <w:r>
        <w:t xml:space="preserve"> </w:t>
      </w:r>
      <w:r w:rsidRPr="00105EE1">
        <w:t>Schriften</w:t>
      </w:r>
      <w:r>
        <w:t xml:space="preserve"> </w:t>
      </w:r>
      <w:r w:rsidRPr="00105EE1">
        <w:t>des</w:t>
      </w:r>
      <w:r>
        <w:t xml:space="preserve"> </w:t>
      </w:r>
      <w:r w:rsidRPr="00105EE1">
        <w:t>Reformators</w:t>
      </w:r>
      <w:r>
        <w:t xml:space="preserve"> </w:t>
      </w:r>
      <w:r w:rsidRPr="00105EE1">
        <w:t>J.</w:t>
      </w:r>
      <w:r>
        <w:t xml:space="preserve"> </w:t>
      </w:r>
      <w:r w:rsidRPr="00105EE1">
        <w:t>Wycliffe</w:t>
      </w:r>
      <w:r>
        <w:t xml:space="preserve"> </w:t>
      </w:r>
      <w:r w:rsidRPr="00105EE1">
        <w:t>nach</w:t>
      </w:r>
      <w:r>
        <w:t xml:space="preserve"> </w:t>
      </w:r>
      <w:r w:rsidRPr="00105EE1">
        <w:t>Böhmen</w:t>
      </w:r>
      <w:r>
        <w:t xml:space="preserve"> </w:t>
      </w:r>
      <w:r w:rsidRPr="00105EE1">
        <w:t>gebracht</w:t>
      </w:r>
      <w:r>
        <w:t xml:space="preserve"> </w:t>
      </w:r>
      <w:r w:rsidRPr="00105EE1">
        <w:t>waren</w:t>
      </w:r>
      <w:r>
        <w:t xml:space="preserve"> </w:t>
      </w:r>
      <w:r w:rsidRPr="00105EE1">
        <w:t>(wie</w:t>
      </w:r>
      <w:r>
        <w:t xml:space="preserve"> </w:t>
      </w:r>
      <w:r w:rsidRPr="00105EE1">
        <w:t>Manche</w:t>
      </w:r>
      <w:r>
        <w:t xml:space="preserve"> </w:t>
      </w:r>
      <w:r w:rsidRPr="00105EE1">
        <w:t>behaupten,</w:t>
      </w:r>
      <w:r>
        <w:t xml:space="preserve"> </w:t>
      </w:r>
      <w:r w:rsidRPr="00105EE1">
        <w:t>durch</w:t>
      </w:r>
      <w:r>
        <w:t xml:space="preserve"> </w:t>
      </w:r>
      <w:r w:rsidRPr="00105EE1">
        <w:t>Hieronymus</w:t>
      </w:r>
      <w:r>
        <w:t xml:space="preserve"> </w:t>
      </w:r>
      <w:r w:rsidRPr="00105EE1">
        <w:t>zuerst;</w:t>
      </w:r>
      <w:r>
        <w:t xml:space="preserve"> </w:t>
      </w:r>
      <w:r w:rsidRPr="00105EE1">
        <w:t>daß</w:t>
      </w:r>
      <w:r>
        <w:t xml:space="preserve"> </w:t>
      </w:r>
      <w:r w:rsidRPr="00105EE1">
        <w:t>selbiger</w:t>
      </w:r>
      <w:r>
        <w:t xml:space="preserve"> </w:t>
      </w:r>
      <w:r w:rsidRPr="00105EE1">
        <w:t>1398</w:t>
      </w:r>
      <w:r>
        <w:t xml:space="preserve"> </w:t>
      </w:r>
      <w:r w:rsidRPr="00105EE1">
        <w:t>wieder</w:t>
      </w:r>
      <w:r>
        <w:t xml:space="preserve"> </w:t>
      </w:r>
      <w:r w:rsidRPr="00105EE1">
        <w:t>neue</w:t>
      </w:r>
      <w:r>
        <w:t xml:space="preserve"> </w:t>
      </w:r>
      <w:r w:rsidRPr="00105EE1">
        <w:t>Schriften</w:t>
      </w:r>
      <w:r>
        <w:t xml:space="preserve"> </w:t>
      </w:r>
      <w:r w:rsidRPr="00105EE1">
        <w:t>von</w:t>
      </w:r>
      <w:r>
        <w:t xml:space="preserve"> </w:t>
      </w:r>
      <w:r w:rsidRPr="00105EE1">
        <w:t>Oxford</w:t>
      </w:r>
      <w:r>
        <w:t xml:space="preserve"> </w:t>
      </w:r>
      <w:r w:rsidRPr="00105EE1">
        <w:t>brachte,</w:t>
      </w:r>
      <w:r>
        <w:t xml:space="preserve"> </w:t>
      </w:r>
      <w:r w:rsidRPr="00105EE1">
        <w:t>ist</w:t>
      </w:r>
      <w:r>
        <w:t xml:space="preserve"> </w:t>
      </w:r>
      <w:r w:rsidRPr="00105EE1">
        <w:t>gewiß).</w:t>
      </w:r>
      <w:r>
        <w:t xml:space="preserve"> </w:t>
      </w:r>
      <w:r w:rsidRPr="00105EE1">
        <w:t>J.</w:t>
      </w:r>
      <w:r>
        <w:t xml:space="preserve"> </w:t>
      </w:r>
      <w:r w:rsidRPr="00105EE1">
        <w:t>Hus,</w:t>
      </w:r>
      <w:r>
        <w:t xml:space="preserve"> </w:t>
      </w:r>
      <w:r w:rsidRPr="00105EE1">
        <w:t>dessen</w:t>
      </w:r>
      <w:r>
        <w:t xml:space="preserve"> </w:t>
      </w:r>
      <w:r w:rsidRPr="00105EE1">
        <w:t>Lehrer</w:t>
      </w:r>
      <w:r>
        <w:t xml:space="preserve"> </w:t>
      </w:r>
      <w:r w:rsidRPr="00105EE1">
        <w:t>Stanislaus</w:t>
      </w:r>
      <w:r>
        <w:t xml:space="preserve"> </w:t>
      </w:r>
      <w:r w:rsidRPr="00105EE1">
        <w:t>von</w:t>
      </w:r>
      <w:r>
        <w:t xml:space="preserve"> </w:t>
      </w:r>
      <w:r w:rsidRPr="00105EE1">
        <w:t>Znaim</w:t>
      </w:r>
      <w:r>
        <w:t xml:space="preserve"> </w:t>
      </w:r>
      <w:r w:rsidRPr="00105EE1">
        <w:t>auch</w:t>
      </w:r>
      <w:r>
        <w:t xml:space="preserve"> </w:t>
      </w:r>
      <w:r w:rsidRPr="00105EE1">
        <w:t>zu</w:t>
      </w:r>
      <w:r>
        <w:t xml:space="preserve"> </w:t>
      </w:r>
      <w:r w:rsidRPr="00105EE1">
        <w:t>der</w:t>
      </w:r>
      <w:r>
        <w:t xml:space="preserve"> </w:t>
      </w:r>
      <w:r w:rsidRPr="00105EE1">
        <w:t>freisinnigeren</w:t>
      </w:r>
      <w:r>
        <w:t xml:space="preserve"> </w:t>
      </w:r>
      <w:r w:rsidRPr="00105EE1">
        <w:t>Parthei</w:t>
      </w:r>
      <w:r>
        <w:t xml:space="preserve"> </w:t>
      </w:r>
      <w:r w:rsidRPr="00105EE1">
        <w:t>gehörte,</w:t>
      </w:r>
      <w:r>
        <w:t xml:space="preserve"> </w:t>
      </w:r>
      <w:r w:rsidRPr="00105EE1">
        <w:t>hat</w:t>
      </w:r>
      <w:r>
        <w:t xml:space="preserve"> </w:t>
      </w:r>
      <w:r w:rsidRPr="00105EE1">
        <w:t>seit</w:t>
      </w:r>
      <w:r>
        <w:t xml:space="preserve"> </w:t>
      </w:r>
      <w:r w:rsidRPr="00105EE1">
        <w:t>1391</w:t>
      </w:r>
      <w:r>
        <w:t xml:space="preserve"> </w:t>
      </w:r>
      <w:r w:rsidRPr="00105EE1">
        <w:t>die</w:t>
      </w:r>
      <w:r>
        <w:t xml:space="preserve"> </w:t>
      </w:r>
      <w:r w:rsidRPr="00105EE1">
        <w:t>Schriften</w:t>
      </w:r>
      <w:r>
        <w:t xml:space="preserve"> </w:t>
      </w:r>
      <w:r w:rsidRPr="00105EE1">
        <w:t>des</w:t>
      </w:r>
      <w:r>
        <w:t xml:space="preserve"> </w:t>
      </w:r>
      <w:r w:rsidRPr="00105EE1">
        <w:t>Wycliffe</w:t>
      </w:r>
      <w:r>
        <w:t xml:space="preserve"> </w:t>
      </w:r>
      <w:r w:rsidRPr="00105EE1">
        <w:t>gelesen.</w:t>
      </w:r>
      <w:r>
        <w:t xml:space="preserve"> </w:t>
      </w:r>
      <w:r w:rsidRPr="00105EE1">
        <w:t>Daß</w:t>
      </w:r>
      <w:r>
        <w:t xml:space="preserve"> </w:t>
      </w:r>
      <w:proofErr w:type="spellStart"/>
      <w:r w:rsidRPr="00105EE1">
        <w:t>Wycliffe’s</w:t>
      </w:r>
      <w:proofErr w:type="spellEnd"/>
      <w:r>
        <w:t xml:space="preserve"> </w:t>
      </w:r>
      <w:r w:rsidRPr="00105EE1">
        <w:t>Schriften</w:t>
      </w:r>
      <w:r>
        <w:t xml:space="preserve"> </w:t>
      </w:r>
      <w:r w:rsidRPr="00105EE1">
        <w:t>einen</w:t>
      </w:r>
      <w:r>
        <w:t xml:space="preserve"> </w:t>
      </w:r>
      <w:r w:rsidRPr="00105EE1">
        <w:t>nicht</w:t>
      </w:r>
      <w:r>
        <w:t xml:space="preserve"> </w:t>
      </w:r>
      <w:r w:rsidRPr="00105EE1">
        <w:t>geringen</w:t>
      </w:r>
      <w:r>
        <w:t xml:space="preserve"> </w:t>
      </w:r>
      <w:r w:rsidRPr="00105EE1">
        <w:t>Einfluß</w:t>
      </w:r>
      <w:r>
        <w:t xml:space="preserve"> </w:t>
      </w:r>
      <w:r w:rsidRPr="00105EE1">
        <w:t>auf</w:t>
      </w:r>
      <w:r>
        <w:t xml:space="preserve"> </w:t>
      </w:r>
      <w:r w:rsidRPr="00105EE1">
        <w:t>J.</w:t>
      </w:r>
      <w:r>
        <w:t xml:space="preserve"> </w:t>
      </w:r>
      <w:r w:rsidRPr="00105EE1">
        <w:t>Hus</w:t>
      </w:r>
      <w:r>
        <w:t xml:space="preserve"> </w:t>
      </w:r>
      <w:r w:rsidRPr="00105EE1">
        <w:t>gehabt,</w:t>
      </w:r>
      <w:r>
        <w:t xml:space="preserve"> </w:t>
      </w:r>
      <w:r w:rsidRPr="00105EE1">
        <w:t>behauptet</w:t>
      </w:r>
      <w:r>
        <w:t xml:space="preserve"> </w:t>
      </w:r>
      <w:r w:rsidRPr="00105EE1">
        <w:t>mit</w:t>
      </w:r>
      <w:r>
        <w:t xml:space="preserve"> </w:t>
      </w:r>
      <w:r w:rsidRPr="00105EE1">
        <w:t>Recht</w:t>
      </w:r>
      <w:r>
        <w:t xml:space="preserve"> </w:t>
      </w:r>
      <w:r w:rsidRPr="00105EE1">
        <w:t>O.</w:t>
      </w:r>
      <w:r>
        <w:t xml:space="preserve"> </w:t>
      </w:r>
      <w:r w:rsidRPr="00105EE1">
        <w:t>Jäger</w:t>
      </w:r>
      <w:r>
        <w:t xml:space="preserve"> </w:t>
      </w:r>
      <w:proofErr w:type="spellStart"/>
      <w:r w:rsidRPr="00105EE1">
        <w:t>Neandern</w:t>
      </w:r>
      <w:proofErr w:type="spellEnd"/>
      <w:r>
        <w:t xml:space="preserve"> </w:t>
      </w:r>
      <w:r w:rsidRPr="00105EE1">
        <w:t>gegenüber.</w:t>
      </w:r>
      <w:r>
        <w:t xml:space="preserve"> </w:t>
      </w:r>
      <w:r w:rsidRPr="00105EE1">
        <w:t>Besonderen</w:t>
      </w:r>
      <w:r>
        <w:t xml:space="preserve"> </w:t>
      </w:r>
      <w:r w:rsidRPr="00105EE1">
        <w:t>Einfluß</w:t>
      </w:r>
      <w:r>
        <w:t xml:space="preserve"> </w:t>
      </w:r>
      <w:r w:rsidRPr="00105EE1">
        <w:t>aber</w:t>
      </w:r>
      <w:r>
        <w:t xml:space="preserve"> </w:t>
      </w:r>
      <w:r w:rsidRPr="00105EE1">
        <w:t>haben</w:t>
      </w:r>
      <w:r>
        <w:t xml:space="preserve"> </w:t>
      </w:r>
      <w:r w:rsidRPr="00105EE1">
        <w:t>die</w:t>
      </w:r>
      <w:r>
        <w:t xml:space="preserve"> </w:t>
      </w:r>
      <w:r w:rsidRPr="00105EE1">
        <w:t>Schriften</w:t>
      </w:r>
      <w:r>
        <w:t xml:space="preserve"> </w:t>
      </w:r>
      <w:r w:rsidRPr="00105EE1">
        <w:t>des</w:t>
      </w:r>
      <w:r>
        <w:t xml:space="preserve"> </w:t>
      </w:r>
      <w:r w:rsidRPr="00105EE1">
        <w:t>obenerwähnten</w:t>
      </w:r>
      <w:r>
        <w:t xml:space="preserve"> </w:t>
      </w:r>
      <w:r w:rsidRPr="00105EE1">
        <w:t>Matthias</w:t>
      </w:r>
      <w:r>
        <w:t xml:space="preserve"> </w:t>
      </w:r>
      <w:r w:rsidRPr="00105EE1">
        <w:t>von</w:t>
      </w:r>
      <w:r>
        <w:t xml:space="preserve"> </w:t>
      </w:r>
      <w:proofErr w:type="spellStart"/>
      <w:r w:rsidRPr="00105EE1">
        <w:t>Janow</w:t>
      </w:r>
      <w:proofErr w:type="spellEnd"/>
      <w:r>
        <w:t xml:space="preserve"> </w:t>
      </w:r>
      <w:r w:rsidRPr="00105EE1">
        <w:t>auf</w:t>
      </w:r>
      <w:r>
        <w:t xml:space="preserve"> </w:t>
      </w:r>
      <w:r w:rsidRPr="00105EE1">
        <w:t>die</w:t>
      </w:r>
      <w:r>
        <w:t xml:space="preserve"> </w:t>
      </w:r>
      <w:r w:rsidRPr="00105EE1">
        <w:t>theologische</w:t>
      </w:r>
      <w:r>
        <w:t xml:space="preserve"> </w:t>
      </w:r>
      <w:r w:rsidRPr="00105EE1">
        <w:t>Richtung</w:t>
      </w:r>
      <w:r>
        <w:t xml:space="preserve"> </w:t>
      </w:r>
      <w:proofErr w:type="spellStart"/>
      <w:r w:rsidRPr="00105EE1">
        <w:t>Hussen’s</w:t>
      </w:r>
      <w:proofErr w:type="spellEnd"/>
      <w:r>
        <w:t xml:space="preserve"> </w:t>
      </w:r>
      <w:r w:rsidRPr="00105EE1">
        <w:t>gehabt.</w:t>
      </w:r>
      <w:r>
        <w:t xml:space="preserve"> </w:t>
      </w:r>
      <w:r w:rsidRPr="00105EE1">
        <w:t>Es</w:t>
      </w:r>
      <w:r>
        <w:t xml:space="preserve"> </w:t>
      </w:r>
      <w:r w:rsidRPr="00105EE1">
        <w:t>hatte</w:t>
      </w:r>
      <w:r>
        <w:t xml:space="preserve"> </w:t>
      </w:r>
      <w:r w:rsidRPr="00105EE1">
        <w:t>Matthias</w:t>
      </w:r>
      <w:r>
        <w:t xml:space="preserve"> </w:t>
      </w:r>
      <w:r w:rsidRPr="00105EE1">
        <w:t>die</w:t>
      </w:r>
      <w:r>
        <w:t xml:space="preserve"> </w:t>
      </w:r>
      <w:r w:rsidRPr="00105EE1">
        <w:t>Aufmerksamkeit</w:t>
      </w:r>
      <w:r>
        <w:t xml:space="preserve"> </w:t>
      </w:r>
      <w:r w:rsidRPr="00105EE1">
        <w:t>namentlich</w:t>
      </w:r>
      <w:r>
        <w:t xml:space="preserve"> </w:t>
      </w:r>
      <w:r w:rsidRPr="00105EE1">
        <w:t>auf</w:t>
      </w:r>
      <w:r>
        <w:t xml:space="preserve"> </w:t>
      </w:r>
      <w:r w:rsidRPr="00105EE1">
        <w:t>die</w:t>
      </w:r>
      <w:r>
        <w:t xml:space="preserve"> </w:t>
      </w:r>
      <w:r w:rsidRPr="00105EE1">
        <w:t>apostolische</w:t>
      </w:r>
      <w:r>
        <w:t xml:space="preserve"> </w:t>
      </w:r>
      <w:r w:rsidRPr="00105EE1">
        <w:t>Kirche</w:t>
      </w:r>
      <w:r>
        <w:t xml:space="preserve"> </w:t>
      </w:r>
      <w:r w:rsidRPr="00105EE1">
        <w:t>hingelenkt,</w:t>
      </w:r>
      <w:r>
        <w:t xml:space="preserve"> </w:t>
      </w:r>
      <w:r w:rsidRPr="00105EE1">
        <w:t>sowie</w:t>
      </w:r>
      <w:r>
        <w:t xml:space="preserve"> </w:t>
      </w:r>
      <w:r w:rsidRPr="00105EE1">
        <w:t>eine</w:t>
      </w:r>
      <w:r>
        <w:t xml:space="preserve"> </w:t>
      </w:r>
      <w:r w:rsidRPr="00105EE1">
        <w:t>Erneuerung</w:t>
      </w:r>
      <w:r>
        <w:t xml:space="preserve"> </w:t>
      </w:r>
      <w:r w:rsidRPr="00105EE1">
        <w:t>nach</w:t>
      </w:r>
      <w:r>
        <w:t xml:space="preserve"> </w:t>
      </w:r>
      <w:r w:rsidRPr="00105EE1">
        <w:t>dem</w:t>
      </w:r>
      <w:r>
        <w:t xml:space="preserve"> </w:t>
      </w:r>
      <w:r w:rsidRPr="00105EE1">
        <w:t>Vorbilde</w:t>
      </w:r>
      <w:r>
        <w:t xml:space="preserve"> </w:t>
      </w:r>
      <w:r w:rsidRPr="00105EE1">
        <w:t>derselben</w:t>
      </w:r>
      <w:r>
        <w:t xml:space="preserve"> </w:t>
      </w:r>
      <w:r w:rsidRPr="00105EE1">
        <w:t>als</w:t>
      </w:r>
      <w:r>
        <w:t xml:space="preserve"> </w:t>
      </w:r>
      <w:r w:rsidRPr="00105EE1">
        <w:t>die</w:t>
      </w:r>
      <w:r>
        <w:t xml:space="preserve"> </w:t>
      </w:r>
      <w:r w:rsidRPr="00105EE1">
        <w:t>zu</w:t>
      </w:r>
      <w:r>
        <w:t xml:space="preserve"> </w:t>
      </w:r>
      <w:r w:rsidRPr="00105EE1">
        <w:t>lösende</w:t>
      </w:r>
      <w:r>
        <w:t xml:space="preserve"> </w:t>
      </w:r>
      <w:r w:rsidRPr="00105EE1">
        <w:t>Aufgabe</w:t>
      </w:r>
      <w:r>
        <w:t xml:space="preserve"> </w:t>
      </w:r>
      <w:r w:rsidRPr="00105EE1">
        <w:t>hingestellt.</w:t>
      </w:r>
      <w:r>
        <w:t xml:space="preserve"> </w:t>
      </w:r>
      <w:r w:rsidRPr="00105EE1">
        <w:t>Besonders</w:t>
      </w:r>
      <w:r>
        <w:t xml:space="preserve"> </w:t>
      </w:r>
      <w:r w:rsidRPr="00105EE1">
        <w:t>wichtig</w:t>
      </w:r>
      <w:r>
        <w:t xml:space="preserve"> </w:t>
      </w:r>
      <w:r w:rsidRPr="00105EE1">
        <w:t>für</w:t>
      </w:r>
      <w:r>
        <w:t xml:space="preserve"> </w:t>
      </w:r>
      <w:r w:rsidRPr="00105EE1">
        <w:t>Johann</w:t>
      </w:r>
      <w:r>
        <w:t xml:space="preserve"> </w:t>
      </w:r>
      <w:r w:rsidRPr="00105EE1">
        <w:t>Hus</w:t>
      </w:r>
      <w:r>
        <w:t xml:space="preserve"> </w:t>
      </w:r>
      <w:r w:rsidRPr="00105EE1">
        <w:t>zur</w:t>
      </w:r>
      <w:r>
        <w:t xml:space="preserve"> </w:t>
      </w:r>
      <w:r w:rsidRPr="00105EE1">
        <w:t>Anbahnung</w:t>
      </w:r>
      <w:r>
        <w:t xml:space="preserve"> </w:t>
      </w:r>
      <w:r w:rsidRPr="00105EE1">
        <w:t>einer</w:t>
      </w:r>
      <w:r>
        <w:t xml:space="preserve"> </w:t>
      </w:r>
      <w:r w:rsidRPr="00105EE1">
        <w:t>reformatorischen</w:t>
      </w:r>
      <w:r>
        <w:t xml:space="preserve"> </w:t>
      </w:r>
      <w:r w:rsidRPr="00105EE1">
        <w:t>Wirksamkeit</w:t>
      </w:r>
      <w:r>
        <w:t xml:space="preserve"> </w:t>
      </w:r>
      <w:r w:rsidRPr="00105EE1">
        <w:t>war</w:t>
      </w:r>
      <w:r>
        <w:t xml:space="preserve"> </w:t>
      </w:r>
      <w:r w:rsidRPr="00105EE1">
        <w:t>es,</w:t>
      </w:r>
      <w:r>
        <w:t xml:space="preserve"> </w:t>
      </w:r>
      <w:r w:rsidRPr="00105EE1">
        <w:t>daß</w:t>
      </w:r>
      <w:r>
        <w:t xml:space="preserve"> </w:t>
      </w:r>
      <w:r w:rsidRPr="00105EE1">
        <w:t>er</w:t>
      </w:r>
      <w:r>
        <w:t xml:space="preserve"> </w:t>
      </w:r>
      <w:r w:rsidRPr="00105EE1">
        <w:t>an</w:t>
      </w:r>
      <w:r>
        <w:t xml:space="preserve"> </w:t>
      </w:r>
      <w:r w:rsidRPr="00105EE1">
        <w:t>die</w:t>
      </w:r>
      <w:r>
        <w:t xml:space="preserve"> </w:t>
      </w:r>
      <w:r w:rsidRPr="00105EE1">
        <w:t>von</w:t>
      </w:r>
      <w:r>
        <w:t xml:space="preserve"> </w:t>
      </w:r>
      <w:r w:rsidRPr="00105EE1">
        <w:t>dem</w:t>
      </w:r>
      <w:r>
        <w:t xml:space="preserve"> </w:t>
      </w:r>
      <w:r w:rsidRPr="00105EE1">
        <w:t>Kaufmann</w:t>
      </w:r>
      <w:r>
        <w:t xml:space="preserve"> </w:t>
      </w:r>
      <w:r w:rsidRPr="00105EE1">
        <w:t>Kreutz</w:t>
      </w:r>
      <w:r>
        <w:t xml:space="preserve"> </w:t>
      </w:r>
      <w:r w:rsidRPr="00105EE1">
        <w:t>gegründete</w:t>
      </w:r>
      <w:r>
        <w:t xml:space="preserve"> </w:t>
      </w:r>
      <w:r w:rsidRPr="00105EE1">
        <w:t>Bethlehems-Kapelle</w:t>
      </w:r>
      <w:r>
        <w:t xml:space="preserve"> </w:t>
      </w:r>
      <w:r w:rsidRPr="00105EE1">
        <w:t>berufen</w:t>
      </w:r>
      <w:r>
        <w:t xml:space="preserve"> </w:t>
      </w:r>
      <w:r w:rsidRPr="00105EE1">
        <w:t>wurde,</w:t>
      </w:r>
      <w:r>
        <w:t xml:space="preserve"> </w:t>
      </w:r>
      <w:r w:rsidRPr="00105EE1">
        <w:t>an</w:t>
      </w:r>
      <w:r>
        <w:t xml:space="preserve"> </w:t>
      </w:r>
      <w:r w:rsidRPr="00105EE1">
        <w:t>die</w:t>
      </w:r>
      <w:r>
        <w:t xml:space="preserve"> </w:t>
      </w:r>
      <w:r w:rsidRPr="00105EE1">
        <w:t>Kapelle,</w:t>
      </w:r>
      <w:r>
        <w:t xml:space="preserve"> </w:t>
      </w:r>
      <w:r w:rsidRPr="00105EE1">
        <w:t>eigens</w:t>
      </w:r>
      <w:r>
        <w:t xml:space="preserve"> </w:t>
      </w:r>
      <w:r w:rsidRPr="00105EE1">
        <w:t>dazu</w:t>
      </w:r>
      <w:r>
        <w:t xml:space="preserve"> </w:t>
      </w:r>
      <w:r w:rsidRPr="00105EE1">
        <w:t>gestiftet,</w:t>
      </w:r>
      <w:r>
        <w:t xml:space="preserve"> </w:t>
      </w:r>
      <w:r w:rsidRPr="00105EE1">
        <w:t>daß</w:t>
      </w:r>
      <w:r>
        <w:t xml:space="preserve"> </w:t>
      </w:r>
      <w:r w:rsidRPr="00105EE1">
        <w:t>darin</w:t>
      </w:r>
      <w:r>
        <w:t xml:space="preserve"> </w:t>
      </w:r>
      <w:r w:rsidRPr="00105EE1">
        <w:t>gepredigt</w:t>
      </w:r>
      <w:r>
        <w:t xml:space="preserve"> </w:t>
      </w:r>
      <w:r w:rsidRPr="00105EE1">
        <w:t>würde,</w:t>
      </w:r>
      <w:r>
        <w:t xml:space="preserve"> </w:t>
      </w:r>
      <w:r w:rsidRPr="00105EE1">
        <w:t>und</w:t>
      </w:r>
      <w:r>
        <w:t xml:space="preserve"> </w:t>
      </w:r>
      <w:r w:rsidRPr="00105EE1">
        <w:t>zwar</w:t>
      </w:r>
      <w:r>
        <w:t xml:space="preserve"> </w:t>
      </w:r>
      <w:r w:rsidRPr="00105EE1">
        <w:t>in</w:t>
      </w:r>
      <w:r>
        <w:t xml:space="preserve"> </w:t>
      </w:r>
      <w:r w:rsidRPr="00105EE1">
        <w:t>der</w:t>
      </w:r>
      <w:r>
        <w:t xml:space="preserve"> </w:t>
      </w:r>
      <w:r w:rsidRPr="00105EE1">
        <w:t>Landessprache.</w:t>
      </w:r>
      <w:r>
        <w:t xml:space="preserve"> </w:t>
      </w:r>
      <w:r w:rsidRPr="00105EE1">
        <w:t>In</w:t>
      </w:r>
      <w:r>
        <w:t xml:space="preserve"> </w:t>
      </w:r>
      <w:r w:rsidRPr="00105EE1">
        <w:t>den</w:t>
      </w:r>
      <w:r>
        <w:t xml:space="preserve"> </w:t>
      </w:r>
      <w:r w:rsidRPr="00105EE1">
        <w:t>meisten</w:t>
      </w:r>
      <w:r>
        <w:t xml:space="preserve"> </w:t>
      </w:r>
      <w:r w:rsidRPr="00105EE1">
        <w:t>andern</w:t>
      </w:r>
      <w:r>
        <w:t xml:space="preserve"> </w:t>
      </w:r>
      <w:r w:rsidRPr="00105EE1">
        <w:t>Kirchen</w:t>
      </w:r>
      <w:r>
        <w:t xml:space="preserve"> </w:t>
      </w:r>
      <w:r w:rsidRPr="00105EE1">
        <w:t>wurde</w:t>
      </w:r>
      <w:r>
        <w:t xml:space="preserve"> </w:t>
      </w:r>
      <w:r w:rsidRPr="00105EE1">
        <w:t>nicht</w:t>
      </w:r>
      <w:r>
        <w:t xml:space="preserve"> </w:t>
      </w:r>
      <w:r w:rsidRPr="00105EE1">
        <w:t>gepredigt,</w:t>
      </w:r>
      <w:r>
        <w:t xml:space="preserve"> </w:t>
      </w:r>
      <w:r w:rsidRPr="00105EE1">
        <w:t>und</w:t>
      </w:r>
      <w:r>
        <w:t xml:space="preserve"> </w:t>
      </w:r>
      <w:r w:rsidRPr="00105EE1">
        <w:t>der</w:t>
      </w:r>
      <w:r>
        <w:t xml:space="preserve"> </w:t>
      </w:r>
      <w:r w:rsidRPr="00105EE1">
        <w:t>Gottesdienst</w:t>
      </w:r>
      <w:r>
        <w:t xml:space="preserve"> </w:t>
      </w:r>
      <w:r w:rsidRPr="00105EE1">
        <w:t>nur</w:t>
      </w:r>
      <w:r>
        <w:t xml:space="preserve"> </w:t>
      </w:r>
      <w:r w:rsidRPr="00105EE1">
        <w:t>in</w:t>
      </w:r>
      <w:r>
        <w:t xml:space="preserve"> </w:t>
      </w:r>
      <w:r w:rsidRPr="00105EE1">
        <w:t>lateinischer</w:t>
      </w:r>
      <w:r>
        <w:t xml:space="preserve"> </w:t>
      </w:r>
      <w:r w:rsidRPr="00105EE1">
        <w:t>Sprache</w:t>
      </w:r>
      <w:r>
        <w:t xml:space="preserve"> </w:t>
      </w:r>
      <w:r w:rsidRPr="00105EE1">
        <w:t>gehalten,</w:t>
      </w:r>
      <w:r>
        <w:t xml:space="preserve"> </w:t>
      </w:r>
      <w:r w:rsidRPr="00105EE1">
        <w:t>zumeist</w:t>
      </w:r>
      <w:r>
        <w:t xml:space="preserve"> </w:t>
      </w:r>
      <w:r w:rsidRPr="00105EE1">
        <w:t>von</w:t>
      </w:r>
      <w:r>
        <w:t xml:space="preserve"> </w:t>
      </w:r>
      <w:r w:rsidRPr="00105EE1">
        <w:t>den</w:t>
      </w:r>
      <w:r>
        <w:t xml:space="preserve"> </w:t>
      </w:r>
      <w:r w:rsidRPr="00105EE1">
        <w:t>deutschen</w:t>
      </w:r>
      <w:r>
        <w:t xml:space="preserve"> </w:t>
      </w:r>
      <w:r w:rsidRPr="00105EE1">
        <w:t>Klerikern,</w:t>
      </w:r>
      <w:r>
        <w:t xml:space="preserve"> </w:t>
      </w:r>
      <w:r w:rsidRPr="00105EE1">
        <w:t>mit</w:t>
      </w:r>
      <w:r>
        <w:t xml:space="preserve"> </w:t>
      </w:r>
      <w:r w:rsidRPr="00105EE1">
        <w:t>welchen</w:t>
      </w:r>
      <w:r>
        <w:t xml:space="preserve"> </w:t>
      </w:r>
      <w:r w:rsidRPr="00105EE1">
        <w:t>zum</w:t>
      </w:r>
      <w:r>
        <w:t xml:space="preserve"> </w:t>
      </w:r>
      <w:r w:rsidRPr="00105EE1">
        <w:t>Verdruß</w:t>
      </w:r>
      <w:r>
        <w:t xml:space="preserve"> </w:t>
      </w:r>
      <w:r w:rsidRPr="00105EE1">
        <w:t>der</w:t>
      </w:r>
      <w:r>
        <w:t xml:space="preserve"> </w:t>
      </w:r>
      <w:r w:rsidRPr="00105EE1">
        <w:t>Böhmen</w:t>
      </w:r>
      <w:r>
        <w:t xml:space="preserve"> </w:t>
      </w:r>
      <w:r w:rsidRPr="00105EE1">
        <w:t>ihr</w:t>
      </w:r>
      <w:r>
        <w:t xml:space="preserve"> </w:t>
      </w:r>
      <w:r w:rsidRPr="00105EE1">
        <w:t>Land</w:t>
      </w:r>
      <w:r>
        <w:t xml:space="preserve"> </w:t>
      </w:r>
      <w:r w:rsidRPr="00105EE1">
        <w:t>reichlich</w:t>
      </w:r>
      <w:r>
        <w:t xml:space="preserve"> </w:t>
      </w:r>
      <w:r w:rsidRPr="00105EE1">
        <w:t>besetzt</w:t>
      </w:r>
      <w:r>
        <w:t xml:space="preserve"> </w:t>
      </w:r>
      <w:r w:rsidRPr="00105EE1">
        <w:t>war.</w:t>
      </w:r>
      <w:r>
        <w:t xml:space="preserve"> </w:t>
      </w:r>
      <w:r w:rsidRPr="00105EE1">
        <w:t>Hus</w:t>
      </w:r>
      <w:r>
        <w:t xml:space="preserve"> </w:t>
      </w:r>
      <w:r w:rsidRPr="00105EE1">
        <w:t>drang</w:t>
      </w:r>
      <w:r>
        <w:t xml:space="preserve"> </w:t>
      </w:r>
      <w:r w:rsidRPr="00105EE1">
        <w:t>wie</w:t>
      </w:r>
      <w:r>
        <w:t xml:space="preserve"> </w:t>
      </w:r>
      <w:r w:rsidRPr="00105EE1">
        <w:t>seine</w:t>
      </w:r>
      <w:r>
        <w:t xml:space="preserve"> </w:t>
      </w:r>
      <w:r w:rsidRPr="00105EE1">
        <w:t>Vorgänger</w:t>
      </w:r>
      <w:r>
        <w:t xml:space="preserve"> </w:t>
      </w:r>
      <w:r w:rsidRPr="00105EE1">
        <w:t>J.</w:t>
      </w:r>
      <w:r>
        <w:t xml:space="preserve"> </w:t>
      </w:r>
      <w:r w:rsidRPr="00105EE1">
        <w:t>v.</w:t>
      </w:r>
      <w:r>
        <w:t xml:space="preserve"> </w:t>
      </w:r>
      <w:r w:rsidRPr="00105EE1">
        <w:t>Milic,</w:t>
      </w:r>
      <w:r>
        <w:t xml:space="preserve"> </w:t>
      </w:r>
      <w:r w:rsidRPr="00105EE1">
        <w:t>Matthias</w:t>
      </w:r>
      <w:r>
        <w:t xml:space="preserve"> </w:t>
      </w:r>
      <w:r w:rsidRPr="00105EE1">
        <w:t>von</w:t>
      </w:r>
      <w:r>
        <w:t xml:space="preserve"> </w:t>
      </w:r>
      <w:proofErr w:type="spellStart"/>
      <w:r w:rsidRPr="00105EE1">
        <w:t>Janow</w:t>
      </w:r>
      <w:proofErr w:type="spellEnd"/>
      <w:r>
        <w:t xml:space="preserve"> </w:t>
      </w:r>
      <w:r w:rsidRPr="00105EE1">
        <w:t>vor</w:t>
      </w:r>
      <w:r>
        <w:t xml:space="preserve"> </w:t>
      </w:r>
      <w:r w:rsidRPr="00105EE1">
        <w:t>allem</w:t>
      </w:r>
      <w:r>
        <w:t xml:space="preserve"> </w:t>
      </w:r>
      <w:r w:rsidRPr="00105EE1">
        <w:t>auf</w:t>
      </w:r>
      <w:r>
        <w:t xml:space="preserve"> </w:t>
      </w:r>
      <w:r w:rsidRPr="00105EE1">
        <w:t>eine</w:t>
      </w:r>
      <w:r>
        <w:t xml:space="preserve"> </w:t>
      </w:r>
      <w:r w:rsidRPr="00105EE1">
        <w:t>Reformation</w:t>
      </w:r>
      <w:r>
        <w:t xml:space="preserve"> </w:t>
      </w:r>
      <w:r w:rsidRPr="00105EE1">
        <w:t>der</w:t>
      </w:r>
      <w:r>
        <w:t xml:space="preserve"> </w:t>
      </w:r>
      <w:r w:rsidRPr="00105EE1">
        <w:t>Sitten,</w:t>
      </w:r>
      <w:r>
        <w:t xml:space="preserve"> </w:t>
      </w:r>
      <w:r w:rsidRPr="00105EE1">
        <w:t>des</w:t>
      </w:r>
      <w:r>
        <w:t xml:space="preserve"> </w:t>
      </w:r>
      <w:r w:rsidRPr="00105EE1">
        <w:t>Lebens:</w:t>
      </w:r>
      <w:r>
        <w:t xml:space="preserve"> </w:t>
      </w:r>
      <w:r w:rsidRPr="00105EE1">
        <w:t>er</w:t>
      </w:r>
      <w:r>
        <w:t xml:space="preserve"> </w:t>
      </w:r>
      <w:r w:rsidRPr="00105EE1">
        <w:t>war</w:t>
      </w:r>
      <w:r>
        <w:t xml:space="preserve"> </w:t>
      </w:r>
      <w:r w:rsidRPr="00105EE1">
        <w:t>vorzugsweise</w:t>
      </w:r>
      <w:r>
        <w:t xml:space="preserve"> </w:t>
      </w:r>
      <w:r w:rsidRPr="00105EE1">
        <w:t>ein</w:t>
      </w:r>
      <w:r>
        <w:t xml:space="preserve"> </w:t>
      </w:r>
      <w:r w:rsidRPr="00105EE1">
        <w:t>Zeuge</w:t>
      </w:r>
      <w:r>
        <w:t xml:space="preserve"> </w:t>
      </w:r>
      <w:r w:rsidRPr="00105EE1">
        <w:t>der</w:t>
      </w:r>
      <w:r>
        <w:t xml:space="preserve"> </w:t>
      </w:r>
      <w:r w:rsidRPr="00105EE1">
        <w:t>Wahrheit</w:t>
      </w:r>
      <w:r>
        <w:t xml:space="preserve"> </w:t>
      </w:r>
      <w:r w:rsidRPr="00105EE1">
        <w:t>wider</w:t>
      </w:r>
      <w:r>
        <w:t xml:space="preserve"> </w:t>
      </w:r>
      <w:r w:rsidRPr="00105EE1">
        <w:t>das</w:t>
      </w:r>
      <w:r>
        <w:t xml:space="preserve"> </w:t>
      </w:r>
      <w:r w:rsidRPr="00105EE1">
        <w:t>sündliche</w:t>
      </w:r>
      <w:r>
        <w:t xml:space="preserve"> </w:t>
      </w:r>
      <w:r w:rsidRPr="00105EE1">
        <w:t>und</w:t>
      </w:r>
      <w:r>
        <w:t xml:space="preserve"> </w:t>
      </w:r>
      <w:r w:rsidRPr="00105EE1">
        <w:t>unheilige</w:t>
      </w:r>
      <w:r>
        <w:t xml:space="preserve"> </w:t>
      </w:r>
      <w:r w:rsidRPr="00105EE1">
        <w:t>Leben,</w:t>
      </w:r>
      <w:r>
        <w:t xml:space="preserve"> </w:t>
      </w:r>
      <w:r w:rsidRPr="00105EE1">
        <w:t>und</w:t>
      </w:r>
      <w:r>
        <w:t xml:space="preserve"> </w:t>
      </w:r>
      <w:r w:rsidRPr="00105EE1">
        <w:t>strafte</w:t>
      </w:r>
      <w:r>
        <w:t xml:space="preserve"> </w:t>
      </w:r>
      <w:r w:rsidRPr="00105EE1">
        <w:t>mit</w:t>
      </w:r>
      <w:r>
        <w:t xml:space="preserve"> </w:t>
      </w:r>
      <w:r w:rsidRPr="00105EE1">
        <w:t>großem</w:t>
      </w:r>
      <w:r>
        <w:t xml:space="preserve"> </w:t>
      </w:r>
      <w:r w:rsidRPr="00105EE1">
        <w:t>Ernst</w:t>
      </w:r>
      <w:r>
        <w:t xml:space="preserve"> </w:t>
      </w:r>
      <w:r w:rsidRPr="00105EE1">
        <w:t>die</w:t>
      </w:r>
      <w:r>
        <w:t xml:space="preserve"> </w:t>
      </w:r>
      <w:r w:rsidRPr="00105EE1">
        <w:t>Sünde</w:t>
      </w:r>
      <w:r>
        <w:t xml:space="preserve"> </w:t>
      </w:r>
      <w:r w:rsidRPr="00105EE1">
        <w:t>in</w:t>
      </w:r>
      <w:r>
        <w:t xml:space="preserve"> </w:t>
      </w:r>
      <w:r w:rsidRPr="00105EE1">
        <w:t>allen</w:t>
      </w:r>
      <w:r>
        <w:t xml:space="preserve"> </w:t>
      </w:r>
      <w:r w:rsidRPr="00105EE1">
        <w:t>Ständen,</w:t>
      </w:r>
      <w:r>
        <w:t xml:space="preserve"> </w:t>
      </w:r>
      <w:r w:rsidRPr="00105EE1">
        <w:t>besonders</w:t>
      </w:r>
      <w:r>
        <w:t xml:space="preserve"> </w:t>
      </w:r>
      <w:r w:rsidRPr="00105EE1">
        <w:t>auch</w:t>
      </w:r>
      <w:r>
        <w:t xml:space="preserve"> </w:t>
      </w:r>
      <w:r w:rsidRPr="00105EE1">
        <w:t>die</w:t>
      </w:r>
      <w:r>
        <w:t xml:space="preserve"> </w:t>
      </w:r>
      <w:r w:rsidRPr="00105EE1">
        <w:t>des</w:t>
      </w:r>
      <w:r>
        <w:t xml:space="preserve"> </w:t>
      </w:r>
      <w:r w:rsidRPr="00105EE1">
        <w:t>über</w:t>
      </w:r>
      <w:r>
        <w:t xml:space="preserve"> </w:t>
      </w:r>
      <w:r w:rsidRPr="00105EE1">
        <w:t>allen</w:t>
      </w:r>
      <w:r>
        <w:t xml:space="preserve"> </w:t>
      </w:r>
      <w:r w:rsidRPr="00105EE1">
        <w:t>Maßen</w:t>
      </w:r>
      <w:r>
        <w:t xml:space="preserve"> </w:t>
      </w:r>
      <w:r w:rsidRPr="00105EE1">
        <w:t>verweltlichten</w:t>
      </w:r>
      <w:r>
        <w:t xml:space="preserve"> </w:t>
      </w:r>
      <w:r w:rsidRPr="00105EE1">
        <w:t>Klerus.</w:t>
      </w:r>
      <w:r>
        <w:t xml:space="preserve"> </w:t>
      </w:r>
      <w:r w:rsidRPr="00105EE1">
        <w:t>Die</w:t>
      </w:r>
      <w:r>
        <w:t xml:space="preserve"> </w:t>
      </w:r>
      <w:r w:rsidRPr="00105EE1">
        <w:t>Predigten</w:t>
      </w:r>
      <w:r>
        <w:t xml:space="preserve"> </w:t>
      </w:r>
      <w:r w:rsidRPr="00105EE1">
        <w:t>des</w:t>
      </w:r>
      <w:r>
        <w:t xml:space="preserve"> </w:t>
      </w:r>
      <w:r w:rsidRPr="00105EE1">
        <w:t>begabten</w:t>
      </w:r>
      <w:r>
        <w:t xml:space="preserve"> </w:t>
      </w:r>
      <w:r w:rsidRPr="00105EE1">
        <w:t>Mannes</w:t>
      </w:r>
      <w:r>
        <w:t xml:space="preserve"> </w:t>
      </w:r>
      <w:r w:rsidRPr="00105EE1">
        <w:t>wurden</w:t>
      </w:r>
      <w:r>
        <w:t xml:space="preserve"> </w:t>
      </w:r>
      <w:r w:rsidRPr="00105EE1">
        <w:t>durch</w:t>
      </w:r>
      <w:r>
        <w:t xml:space="preserve"> </w:t>
      </w:r>
      <w:r w:rsidRPr="00105EE1">
        <w:t>sein</w:t>
      </w:r>
      <w:r>
        <w:t xml:space="preserve"> </w:t>
      </w:r>
      <w:r w:rsidRPr="00105EE1">
        <w:t>unsträfliches</w:t>
      </w:r>
      <w:r>
        <w:t xml:space="preserve"> </w:t>
      </w:r>
      <w:r w:rsidRPr="00105EE1">
        <w:t>Leben,</w:t>
      </w:r>
      <w:r>
        <w:t xml:space="preserve"> </w:t>
      </w:r>
      <w:r w:rsidRPr="00105EE1">
        <w:t>durch</w:t>
      </w:r>
      <w:r>
        <w:t xml:space="preserve"> </w:t>
      </w:r>
      <w:r w:rsidRPr="00105EE1">
        <w:t>seinen</w:t>
      </w:r>
      <w:r>
        <w:t xml:space="preserve"> </w:t>
      </w:r>
      <w:r w:rsidRPr="00105EE1">
        <w:t>heiligen</w:t>
      </w:r>
      <w:r>
        <w:t xml:space="preserve"> </w:t>
      </w:r>
      <w:r w:rsidRPr="00105EE1">
        <w:t>Wandel</w:t>
      </w:r>
      <w:r>
        <w:t xml:space="preserve"> </w:t>
      </w:r>
      <w:r w:rsidRPr="00105EE1">
        <w:t>bekräftigt.</w:t>
      </w:r>
      <w:r>
        <w:t xml:space="preserve"> </w:t>
      </w:r>
      <w:r w:rsidRPr="00105EE1">
        <w:t>J.</w:t>
      </w:r>
      <w:r>
        <w:t xml:space="preserve"> </w:t>
      </w:r>
      <w:r w:rsidRPr="00105EE1">
        <w:t>Hus</w:t>
      </w:r>
      <w:r>
        <w:t xml:space="preserve"> </w:t>
      </w:r>
      <w:r w:rsidRPr="00105EE1">
        <w:t>gehörte,</w:t>
      </w:r>
      <w:r>
        <w:t xml:space="preserve"> </w:t>
      </w:r>
      <w:r w:rsidRPr="00105EE1">
        <w:t>wie</w:t>
      </w:r>
      <w:r>
        <w:t xml:space="preserve"> </w:t>
      </w:r>
      <w:r w:rsidRPr="00105EE1">
        <w:t>so</w:t>
      </w:r>
      <w:r>
        <w:t xml:space="preserve"> </w:t>
      </w:r>
      <w:r w:rsidRPr="00105EE1">
        <w:t>viele</w:t>
      </w:r>
      <w:r>
        <w:t xml:space="preserve"> </w:t>
      </w:r>
      <w:r w:rsidRPr="00105EE1">
        <w:t>andere</w:t>
      </w:r>
      <w:r>
        <w:t xml:space="preserve"> </w:t>
      </w:r>
      <w:r w:rsidRPr="00105EE1">
        <w:t>auserwählte</w:t>
      </w:r>
      <w:r>
        <w:t xml:space="preserve"> </w:t>
      </w:r>
      <w:r w:rsidRPr="00105EE1">
        <w:t>Bestreiter</w:t>
      </w:r>
      <w:r>
        <w:t xml:space="preserve"> </w:t>
      </w:r>
      <w:r w:rsidRPr="00105EE1">
        <w:t>des</w:t>
      </w:r>
      <w:r>
        <w:t xml:space="preserve"> </w:t>
      </w:r>
      <w:r w:rsidRPr="00105EE1">
        <w:t>Papstthums,</w:t>
      </w:r>
      <w:r>
        <w:t xml:space="preserve"> </w:t>
      </w:r>
      <w:r w:rsidRPr="00105EE1">
        <w:t>z.B.</w:t>
      </w:r>
      <w:r>
        <w:t xml:space="preserve"> </w:t>
      </w:r>
      <w:r w:rsidRPr="00105EE1">
        <w:t>der</w:t>
      </w:r>
      <w:r>
        <w:t xml:space="preserve"> </w:t>
      </w:r>
      <w:r w:rsidRPr="00105EE1">
        <w:t>Frau</w:t>
      </w:r>
      <w:r>
        <w:t xml:space="preserve"> </w:t>
      </w:r>
      <w:r w:rsidRPr="00105EE1">
        <w:t>Paolo</w:t>
      </w:r>
      <w:r>
        <w:t xml:space="preserve"> </w:t>
      </w:r>
      <w:proofErr w:type="spellStart"/>
      <w:r w:rsidRPr="00105EE1">
        <w:t>Sarpi</w:t>
      </w:r>
      <w:proofErr w:type="spellEnd"/>
      <w:r>
        <w:t xml:space="preserve"> </w:t>
      </w:r>
      <w:r w:rsidRPr="00105EE1">
        <w:t>in</w:t>
      </w:r>
      <w:r>
        <w:t xml:space="preserve"> </w:t>
      </w:r>
      <w:r w:rsidRPr="00105EE1">
        <w:t>Venedig,</w:t>
      </w:r>
      <w:r>
        <w:t xml:space="preserve"> </w:t>
      </w:r>
      <w:r w:rsidRPr="00105EE1">
        <w:t>zu</w:t>
      </w:r>
      <w:r>
        <w:t xml:space="preserve"> </w:t>
      </w:r>
      <w:r w:rsidRPr="00105EE1">
        <w:t>denen,</w:t>
      </w:r>
      <w:r>
        <w:t xml:space="preserve"> </w:t>
      </w:r>
      <w:r w:rsidRPr="00105EE1">
        <w:t>die</w:t>
      </w:r>
      <w:r>
        <w:t xml:space="preserve"> </w:t>
      </w:r>
      <w:r w:rsidRPr="00105EE1">
        <w:t>man</w:t>
      </w:r>
      <w:r>
        <w:t xml:space="preserve"> </w:t>
      </w:r>
      <w:r w:rsidRPr="00105EE1">
        <w:t>die</w:t>
      </w:r>
      <w:r>
        <w:t xml:space="preserve"> </w:t>
      </w:r>
      <w:r w:rsidRPr="00105EE1">
        <w:t>Jungfräulichen</w:t>
      </w:r>
      <w:r>
        <w:t xml:space="preserve"> </w:t>
      </w:r>
      <w:r w:rsidRPr="00105EE1">
        <w:t>genannt</w:t>
      </w:r>
      <w:r>
        <w:t xml:space="preserve"> </w:t>
      </w:r>
      <w:r w:rsidRPr="00105EE1">
        <w:t>hat.</w:t>
      </w:r>
      <w:r>
        <w:t xml:space="preserve"> </w:t>
      </w:r>
      <w:r w:rsidRPr="00105EE1">
        <w:t>Seine</w:t>
      </w:r>
      <w:r>
        <w:t xml:space="preserve"> </w:t>
      </w:r>
      <w:r w:rsidRPr="00105EE1">
        <w:t>ganze</w:t>
      </w:r>
      <w:r>
        <w:t xml:space="preserve"> </w:t>
      </w:r>
      <w:r w:rsidRPr="00105EE1">
        <w:t>Erscheinung</w:t>
      </w:r>
      <w:r>
        <w:t xml:space="preserve"> </w:t>
      </w:r>
      <w:r w:rsidRPr="00105EE1">
        <w:t>war</w:t>
      </w:r>
      <w:r>
        <w:t xml:space="preserve"> </w:t>
      </w:r>
      <w:r w:rsidRPr="00105EE1">
        <w:t>die</w:t>
      </w:r>
      <w:r>
        <w:t xml:space="preserve"> </w:t>
      </w:r>
      <w:r w:rsidRPr="00105EE1">
        <w:t>eines</w:t>
      </w:r>
      <w:r>
        <w:t xml:space="preserve"> </w:t>
      </w:r>
      <w:r w:rsidRPr="00105EE1">
        <w:t>Mannes,</w:t>
      </w:r>
      <w:r>
        <w:t xml:space="preserve"> </w:t>
      </w:r>
      <w:r w:rsidRPr="00105EE1">
        <w:t>der</w:t>
      </w:r>
      <w:r>
        <w:t xml:space="preserve"> </w:t>
      </w:r>
      <w:r w:rsidRPr="00105EE1">
        <w:t>vor</w:t>
      </w:r>
      <w:r>
        <w:t xml:space="preserve"> </w:t>
      </w:r>
      <w:r w:rsidRPr="00105EE1">
        <w:t>Gottes</w:t>
      </w:r>
      <w:r>
        <w:t xml:space="preserve"> </w:t>
      </w:r>
      <w:r w:rsidRPr="00105EE1">
        <w:t>Angesicht</w:t>
      </w:r>
      <w:r>
        <w:t xml:space="preserve"> </w:t>
      </w:r>
      <w:r w:rsidRPr="00105EE1">
        <w:t>wandelte.</w:t>
      </w:r>
      <w:r>
        <w:t xml:space="preserve"> </w:t>
      </w:r>
      <w:r w:rsidRPr="00105EE1">
        <w:t>Selbst</w:t>
      </w:r>
      <w:r>
        <w:t xml:space="preserve"> </w:t>
      </w:r>
      <w:r w:rsidRPr="00105EE1">
        <w:t>ein</w:t>
      </w:r>
      <w:r>
        <w:t xml:space="preserve"> </w:t>
      </w:r>
      <w:r w:rsidRPr="00105EE1">
        <w:t>Jesuit,</w:t>
      </w:r>
      <w:r>
        <w:t xml:space="preserve"> </w:t>
      </w:r>
      <w:proofErr w:type="spellStart"/>
      <w:r w:rsidRPr="00105EE1">
        <w:t>Baldinus</w:t>
      </w:r>
      <w:proofErr w:type="spellEnd"/>
      <w:r w:rsidRPr="00105EE1">
        <w:t>,</w:t>
      </w:r>
      <w:r>
        <w:t xml:space="preserve"> </w:t>
      </w:r>
      <w:r w:rsidRPr="00105EE1">
        <w:t>gibt</w:t>
      </w:r>
      <w:r>
        <w:t xml:space="preserve"> </w:t>
      </w:r>
      <w:r w:rsidRPr="00105EE1">
        <w:t>dem</w:t>
      </w:r>
      <w:r>
        <w:t xml:space="preserve"> </w:t>
      </w:r>
      <w:r w:rsidRPr="00105EE1">
        <w:t>Joh.</w:t>
      </w:r>
      <w:r>
        <w:t xml:space="preserve"> </w:t>
      </w:r>
      <w:r w:rsidRPr="00105EE1">
        <w:t>Hus</w:t>
      </w:r>
      <w:r>
        <w:t xml:space="preserve"> </w:t>
      </w:r>
      <w:r w:rsidRPr="00105EE1">
        <w:t>ein</w:t>
      </w:r>
      <w:r>
        <w:t xml:space="preserve"> </w:t>
      </w:r>
      <w:r w:rsidRPr="00105EE1">
        <w:t>glänzendes</w:t>
      </w:r>
      <w:r>
        <w:t xml:space="preserve"> </w:t>
      </w:r>
      <w:r w:rsidRPr="00105EE1">
        <w:t>Zeugnis.</w:t>
      </w:r>
      <w:r>
        <w:t xml:space="preserve"> </w:t>
      </w:r>
      <w:r w:rsidRPr="00105EE1">
        <w:t>„Joh.</w:t>
      </w:r>
      <w:r>
        <w:t xml:space="preserve"> </w:t>
      </w:r>
      <w:r w:rsidRPr="00105EE1">
        <w:t>Hus</w:t>
      </w:r>
      <w:r>
        <w:t xml:space="preserve"> </w:t>
      </w:r>
      <w:r w:rsidRPr="00105EE1">
        <w:t>sagt</w:t>
      </w:r>
      <w:r>
        <w:t xml:space="preserve"> </w:t>
      </w:r>
      <w:r w:rsidRPr="00105EE1">
        <w:t>er,</w:t>
      </w:r>
      <w:r>
        <w:t xml:space="preserve"> </w:t>
      </w:r>
      <w:r w:rsidRPr="00105EE1">
        <w:t>besaß</w:t>
      </w:r>
      <w:r>
        <w:t xml:space="preserve"> </w:t>
      </w:r>
      <w:r w:rsidRPr="00105EE1">
        <w:t>eine</w:t>
      </w:r>
      <w:r>
        <w:t xml:space="preserve"> </w:t>
      </w:r>
      <w:r w:rsidRPr="00105EE1">
        <w:t>große</w:t>
      </w:r>
      <w:r>
        <w:t xml:space="preserve"> </w:t>
      </w:r>
      <w:r w:rsidRPr="00105EE1">
        <w:t>Beredsamkeit,</w:t>
      </w:r>
      <w:r>
        <w:t xml:space="preserve"> </w:t>
      </w:r>
      <w:r w:rsidRPr="00105EE1">
        <w:t>einen</w:t>
      </w:r>
      <w:r>
        <w:t xml:space="preserve"> </w:t>
      </w:r>
      <w:r w:rsidRPr="00105EE1">
        <w:t>noch</w:t>
      </w:r>
      <w:r>
        <w:t xml:space="preserve"> </w:t>
      </w:r>
      <w:r w:rsidRPr="00105EE1">
        <w:t>größeren</w:t>
      </w:r>
      <w:r>
        <w:t xml:space="preserve"> </w:t>
      </w:r>
      <w:r w:rsidRPr="00105EE1">
        <w:t>Scharfsinn,</w:t>
      </w:r>
      <w:r>
        <w:t xml:space="preserve"> </w:t>
      </w:r>
      <w:r w:rsidRPr="00105EE1">
        <w:t>aber</w:t>
      </w:r>
      <w:r>
        <w:t xml:space="preserve"> </w:t>
      </w:r>
      <w:r w:rsidRPr="00105EE1">
        <w:t>seine</w:t>
      </w:r>
      <w:r>
        <w:t xml:space="preserve"> </w:t>
      </w:r>
      <w:r w:rsidRPr="00105EE1">
        <w:t>Bescheidenheit,</w:t>
      </w:r>
      <w:r>
        <w:t xml:space="preserve"> </w:t>
      </w:r>
      <w:r w:rsidRPr="00105EE1">
        <w:t>die</w:t>
      </w:r>
      <w:r>
        <w:t xml:space="preserve"> </w:t>
      </w:r>
      <w:r w:rsidRPr="00105EE1">
        <w:t>Strenge</w:t>
      </w:r>
      <w:r>
        <w:t xml:space="preserve"> </w:t>
      </w:r>
      <w:r w:rsidRPr="00105EE1">
        <w:t>seiner</w:t>
      </w:r>
      <w:r>
        <w:t xml:space="preserve"> </w:t>
      </w:r>
      <w:r w:rsidRPr="00105EE1">
        <w:t>Sitten</w:t>
      </w:r>
      <w:r>
        <w:t xml:space="preserve"> </w:t>
      </w:r>
      <w:r w:rsidRPr="00105EE1">
        <w:t>und</w:t>
      </w:r>
      <w:r>
        <w:t xml:space="preserve"> </w:t>
      </w:r>
      <w:r w:rsidRPr="00105EE1">
        <w:t>sein</w:t>
      </w:r>
      <w:r>
        <w:t xml:space="preserve"> </w:t>
      </w:r>
      <w:r w:rsidRPr="00105EE1">
        <w:t>unbescholtener</w:t>
      </w:r>
      <w:r>
        <w:t xml:space="preserve"> </w:t>
      </w:r>
      <w:r w:rsidRPr="00105EE1">
        <w:t>Wandel,</w:t>
      </w:r>
      <w:r>
        <w:t xml:space="preserve"> </w:t>
      </w:r>
      <w:r w:rsidRPr="00105EE1">
        <w:t>sein</w:t>
      </w:r>
      <w:r>
        <w:t xml:space="preserve"> </w:t>
      </w:r>
      <w:r w:rsidRPr="00105EE1">
        <w:t>bleiches</w:t>
      </w:r>
      <w:r>
        <w:t xml:space="preserve"> </w:t>
      </w:r>
      <w:r w:rsidRPr="00105EE1">
        <w:t>schwermüthiges</w:t>
      </w:r>
      <w:r>
        <w:t xml:space="preserve"> </w:t>
      </w:r>
      <w:r w:rsidRPr="00105EE1">
        <w:t>Gesicht,</w:t>
      </w:r>
      <w:r>
        <w:t xml:space="preserve"> </w:t>
      </w:r>
      <w:r w:rsidRPr="00105EE1">
        <w:t>seine</w:t>
      </w:r>
      <w:r>
        <w:t xml:space="preserve"> </w:t>
      </w:r>
      <w:r w:rsidRPr="00105EE1">
        <w:t>große</w:t>
      </w:r>
      <w:r>
        <w:t xml:space="preserve"> </w:t>
      </w:r>
      <w:r w:rsidRPr="00105EE1">
        <w:t>Sanftmuth</w:t>
      </w:r>
      <w:r>
        <w:t xml:space="preserve"> </w:t>
      </w:r>
      <w:r w:rsidRPr="00105EE1">
        <w:t>und</w:t>
      </w:r>
      <w:r>
        <w:t xml:space="preserve"> </w:t>
      </w:r>
      <w:r w:rsidRPr="00105EE1">
        <w:t>Leutseligkeit</w:t>
      </w:r>
      <w:r>
        <w:t xml:space="preserve"> </w:t>
      </w:r>
      <w:r w:rsidRPr="00105EE1">
        <w:t>selbst</w:t>
      </w:r>
      <w:r>
        <w:t xml:space="preserve"> </w:t>
      </w:r>
      <w:r w:rsidRPr="00105EE1">
        <w:t>gegen</w:t>
      </w:r>
      <w:r>
        <w:t xml:space="preserve"> </w:t>
      </w:r>
      <w:r w:rsidRPr="00105EE1">
        <w:t>die</w:t>
      </w:r>
      <w:r>
        <w:t xml:space="preserve"> </w:t>
      </w:r>
      <w:r w:rsidRPr="00105EE1">
        <w:t>Niedrigsten,</w:t>
      </w:r>
      <w:r>
        <w:t xml:space="preserve"> </w:t>
      </w:r>
      <w:r w:rsidRPr="00105EE1">
        <w:t>überzeugten</w:t>
      </w:r>
      <w:r>
        <w:t xml:space="preserve"> </w:t>
      </w:r>
      <w:r w:rsidRPr="00105EE1">
        <w:t>mehr</w:t>
      </w:r>
      <w:r>
        <w:t xml:space="preserve"> </w:t>
      </w:r>
      <w:r w:rsidRPr="00105EE1">
        <w:t>als</w:t>
      </w:r>
      <w:r>
        <w:t xml:space="preserve"> </w:t>
      </w:r>
      <w:r w:rsidRPr="00105EE1">
        <w:t>die</w:t>
      </w:r>
      <w:r>
        <w:t xml:space="preserve"> </w:t>
      </w:r>
      <w:r w:rsidRPr="00105EE1">
        <w:t>größte</w:t>
      </w:r>
      <w:r>
        <w:t xml:space="preserve"> </w:t>
      </w:r>
      <w:r w:rsidRPr="00105EE1">
        <w:t>Beredsamkeit.“</w:t>
      </w:r>
      <w:r>
        <w:t xml:space="preserve"> </w:t>
      </w:r>
      <w:r w:rsidRPr="00105EE1">
        <w:t>–</w:t>
      </w:r>
      <w:r>
        <w:t xml:space="preserve"> </w:t>
      </w:r>
      <w:proofErr w:type="spellStart"/>
      <w:r w:rsidRPr="00105EE1">
        <w:t>Palacky</w:t>
      </w:r>
      <w:proofErr w:type="spellEnd"/>
      <w:r>
        <w:t xml:space="preserve"> </w:t>
      </w:r>
      <w:r w:rsidRPr="00105EE1">
        <w:t>sagt:</w:t>
      </w:r>
      <w:r>
        <w:t xml:space="preserve"> </w:t>
      </w:r>
      <w:r w:rsidRPr="00105EE1">
        <w:t>„er</w:t>
      </w:r>
      <w:r>
        <w:t xml:space="preserve"> </w:t>
      </w:r>
      <w:r w:rsidRPr="00105EE1">
        <w:t>führte</w:t>
      </w:r>
      <w:r>
        <w:t xml:space="preserve"> </w:t>
      </w:r>
      <w:r w:rsidRPr="00105EE1">
        <w:t>einen</w:t>
      </w:r>
      <w:r>
        <w:t xml:space="preserve"> </w:t>
      </w:r>
      <w:r w:rsidRPr="00105EE1">
        <w:t>Lebenswandel,</w:t>
      </w:r>
      <w:r>
        <w:t xml:space="preserve"> </w:t>
      </w:r>
      <w:r w:rsidRPr="00105EE1">
        <w:t>an</w:t>
      </w:r>
      <w:r>
        <w:t xml:space="preserve"> </w:t>
      </w:r>
      <w:r w:rsidRPr="00105EE1">
        <w:t>dem</w:t>
      </w:r>
      <w:r>
        <w:t xml:space="preserve"> </w:t>
      </w:r>
      <w:r w:rsidRPr="00105EE1">
        <w:t>auch</w:t>
      </w:r>
      <w:r>
        <w:t xml:space="preserve"> </w:t>
      </w:r>
      <w:r w:rsidRPr="00105EE1">
        <w:t>die</w:t>
      </w:r>
      <w:r>
        <w:t xml:space="preserve"> </w:t>
      </w:r>
      <w:r w:rsidRPr="00105EE1">
        <w:t>Feinde</w:t>
      </w:r>
      <w:r>
        <w:t xml:space="preserve"> </w:t>
      </w:r>
      <w:r w:rsidRPr="00105EE1">
        <w:t>nichts</w:t>
      </w:r>
      <w:r>
        <w:t xml:space="preserve"> </w:t>
      </w:r>
      <w:r w:rsidRPr="00105EE1">
        <w:t>auszusetzen</w:t>
      </w:r>
      <w:r>
        <w:t xml:space="preserve"> </w:t>
      </w:r>
      <w:r w:rsidRPr="00105EE1">
        <w:t>fanden,</w:t>
      </w:r>
      <w:r>
        <w:t xml:space="preserve"> </w:t>
      </w:r>
      <w:proofErr w:type="spellStart"/>
      <w:r w:rsidRPr="00105EE1">
        <w:t>glühete</w:t>
      </w:r>
      <w:proofErr w:type="spellEnd"/>
      <w:r>
        <w:t xml:space="preserve"> </w:t>
      </w:r>
      <w:r w:rsidRPr="00105EE1">
        <w:t>für</w:t>
      </w:r>
      <w:r>
        <w:t xml:space="preserve"> </w:t>
      </w:r>
      <w:r w:rsidRPr="00105EE1">
        <w:t>die</w:t>
      </w:r>
      <w:r>
        <w:t xml:space="preserve"> </w:t>
      </w:r>
      <w:r w:rsidRPr="00105EE1">
        <w:t>sittliche</w:t>
      </w:r>
      <w:r>
        <w:t xml:space="preserve"> </w:t>
      </w:r>
      <w:r w:rsidRPr="00105EE1">
        <w:t>Erhebung</w:t>
      </w:r>
      <w:r>
        <w:t xml:space="preserve"> </w:t>
      </w:r>
      <w:r w:rsidRPr="00105EE1">
        <w:t>des</w:t>
      </w:r>
      <w:r>
        <w:t xml:space="preserve"> </w:t>
      </w:r>
      <w:r w:rsidRPr="00105EE1">
        <w:t>Volkes.</w:t>
      </w:r>
      <w:r>
        <w:t xml:space="preserve"> </w:t>
      </w:r>
      <w:r w:rsidRPr="00105EE1">
        <w:t>–</w:t>
      </w:r>
      <w:r>
        <w:t xml:space="preserve"> </w:t>
      </w:r>
      <w:r w:rsidRPr="00105EE1">
        <w:t>Belesenheit</w:t>
      </w:r>
      <w:r>
        <w:t xml:space="preserve"> </w:t>
      </w:r>
      <w:r w:rsidRPr="00105EE1">
        <w:t>in</w:t>
      </w:r>
      <w:r>
        <w:t xml:space="preserve"> </w:t>
      </w:r>
      <w:r w:rsidRPr="00105EE1">
        <w:t>der</w:t>
      </w:r>
      <w:r>
        <w:t xml:space="preserve"> </w:t>
      </w:r>
      <w:r w:rsidRPr="00105EE1">
        <w:t>Schrift,</w:t>
      </w:r>
      <w:r>
        <w:t xml:space="preserve"> </w:t>
      </w:r>
      <w:r w:rsidRPr="00105EE1">
        <w:t>Consequenz</w:t>
      </w:r>
      <w:r>
        <w:t xml:space="preserve"> </w:t>
      </w:r>
      <w:r w:rsidRPr="00105EE1">
        <w:t>gab</w:t>
      </w:r>
      <w:r>
        <w:t xml:space="preserve"> </w:t>
      </w:r>
      <w:r w:rsidRPr="00105EE1">
        <w:t>ihm</w:t>
      </w:r>
      <w:r>
        <w:t xml:space="preserve"> </w:t>
      </w:r>
      <w:proofErr w:type="spellStart"/>
      <w:r w:rsidRPr="00105EE1">
        <w:t>Ueberlegenheit</w:t>
      </w:r>
      <w:proofErr w:type="spellEnd"/>
      <w:r>
        <w:t xml:space="preserve"> </w:t>
      </w:r>
      <w:r w:rsidRPr="00105EE1">
        <w:t>über</w:t>
      </w:r>
      <w:r>
        <w:t xml:space="preserve"> </w:t>
      </w:r>
      <w:proofErr w:type="spellStart"/>
      <w:r w:rsidRPr="00105EE1">
        <w:t>Collegen</w:t>
      </w:r>
      <w:proofErr w:type="spellEnd"/>
      <w:r>
        <w:t xml:space="preserve"> </w:t>
      </w:r>
      <w:r w:rsidRPr="00105EE1">
        <w:t>und</w:t>
      </w:r>
      <w:r>
        <w:t xml:space="preserve"> </w:t>
      </w:r>
      <w:r w:rsidRPr="00105EE1">
        <w:t>Zeitgenossen.“</w:t>
      </w:r>
    </w:p>
    <w:p w14:paraId="22B58B8F" w14:textId="77777777" w:rsidR="00B03BB9" w:rsidRPr="00105EE1" w:rsidRDefault="00B03BB9" w:rsidP="00B03BB9">
      <w:r w:rsidRPr="00105EE1">
        <w:t>Joh.</w:t>
      </w:r>
      <w:r>
        <w:t xml:space="preserve"> </w:t>
      </w:r>
      <w:r w:rsidRPr="00105EE1">
        <w:t>Hus</w:t>
      </w:r>
      <w:r>
        <w:t xml:space="preserve"> </w:t>
      </w:r>
      <w:r w:rsidRPr="00105EE1">
        <w:t>nahm</w:t>
      </w:r>
      <w:r>
        <w:t xml:space="preserve"> </w:t>
      </w:r>
      <w:r w:rsidRPr="00105EE1">
        <w:t>es</w:t>
      </w:r>
      <w:r>
        <w:t xml:space="preserve"> </w:t>
      </w:r>
      <w:r w:rsidRPr="00105EE1">
        <w:t>ernst</w:t>
      </w:r>
      <w:r>
        <w:t xml:space="preserve"> </w:t>
      </w:r>
      <w:r w:rsidRPr="00105EE1">
        <w:t>mit</w:t>
      </w:r>
      <w:r>
        <w:t xml:space="preserve"> </w:t>
      </w:r>
      <w:r w:rsidRPr="00105EE1">
        <w:t>seinen</w:t>
      </w:r>
      <w:r>
        <w:t xml:space="preserve"> </w:t>
      </w:r>
      <w:r w:rsidRPr="00105EE1">
        <w:t>Gelübden,</w:t>
      </w:r>
      <w:r>
        <w:t xml:space="preserve"> </w:t>
      </w:r>
      <w:r w:rsidRPr="00105EE1">
        <w:t>die</w:t>
      </w:r>
      <w:r>
        <w:t xml:space="preserve"> </w:t>
      </w:r>
      <w:r w:rsidRPr="00105EE1">
        <w:t>er</w:t>
      </w:r>
      <w:r>
        <w:t xml:space="preserve"> </w:t>
      </w:r>
      <w:r w:rsidRPr="00105EE1">
        <w:t>als</w:t>
      </w:r>
      <w:r>
        <w:t xml:space="preserve"> </w:t>
      </w:r>
      <w:r w:rsidRPr="00105EE1">
        <w:t>Geistlicher</w:t>
      </w:r>
      <w:r>
        <w:t xml:space="preserve"> </w:t>
      </w:r>
      <w:r w:rsidRPr="00105EE1">
        <w:t>gethan</w:t>
      </w:r>
      <w:r>
        <w:t xml:space="preserve"> </w:t>
      </w:r>
      <w:r w:rsidRPr="00105EE1">
        <w:t>hatte,</w:t>
      </w:r>
      <w:r>
        <w:t xml:space="preserve"> </w:t>
      </w:r>
      <w:r w:rsidRPr="00105EE1">
        <w:t>und</w:t>
      </w:r>
      <w:r>
        <w:t xml:space="preserve"> </w:t>
      </w:r>
      <w:r w:rsidRPr="00105EE1">
        <w:t>forderte</w:t>
      </w:r>
      <w:r>
        <w:t xml:space="preserve"> </w:t>
      </w:r>
      <w:r w:rsidRPr="00105EE1">
        <w:t>auch</w:t>
      </w:r>
      <w:r>
        <w:t xml:space="preserve"> </w:t>
      </w:r>
      <w:r w:rsidRPr="00105EE1">
        <w:t>von</w:t>
      </w:r>
      <w:r>
        <w:t xml:space="preserve"> </w:t>
      </w:r>
      <w:r w:rsidRPr="00105EE1">
        <w:t>seinen</w:t>
      </w:r>
      <w:r>
        <w:t xml:space="preserve"> </w:t>
      </w:r>
      <w:r w:rsidRPr="00105EE1">
        <w:t>Standesgenossen,</w:t>
      </w:r>
      <w:r>
        <w:t xml:space="preserve"> </w:t>
      </w:r>
      <w:r w:rsidRPr="00105EE1">
        <w:t>daß</w:t>
      </w:r>
      <w:r>
        <w:t xml:space="preserve"> </w:t>
      </w:r>
      <w:r w:rsidRPr="00105EE1">
        <w:t>sie</w:t>
      </w:r>
      <w:r>
        <w:t xml:space="preserve"> </w:t>
      </w:r>
      <w:r w:rsidRPr="00105EE1">
        <w:t>es</w:t>
      </w:r>
      <w:r>
        <w:t xml:space="preserve"> </w:t>
      </w:r>
      <w:r w:rsidRPr="00105EE1">
        <w:t>ernst</w:t>
      </w:r>
      <w:r>
        <w:t xml:space="preserve"> </w:t>
      </w:r>
      <w:r w:rsidRPr="00105EE1">
        <w:t>damit</w:t>
      </w:r>
      <w:r>
        <w:t xml:space="preserve"> </w:t>
      </w:r>
      <w:r w:rsidRPr="00105EE1">
        <w:t>nähmen:</w:t>
      </w:r>
      <w:r>
        <w:t xml:space="preserve"> </w:t>
      </w:r>
      <w:r w:rsidRPr="00105EE1">
        <w:t>er</w:t>
      </w:r>
      <w:r>
        <w:t xml:space="preserve"> </w:t>
      </w:r>
      <w:r w:rsidRPr="00105EE1">
        <w:t>wollte,</w:t>
      </w:r>
      <w:r>
        <w:t xml:space="preserve"> </w:t>
      </w:r>
      <w:r w:rsidRPr="00105EE1">
        <w:t>daß</w:t>
      </w:r>
      <w:r>
        <w:t xml:space="preserve"> </w:t>
      </w:r>
      <w:r w:rsidRPr="00105EE1">
        <w:t>dieselben</w:t>
      </w:r>
      <w:r>
        <w:t xml:space="preserve"> </w:t>
      </w:r>
      <w:r w:rsidRPr="00105EE1">
        <w:t>in</w:t>
      </w:r>
      <w:r>
        <w:t xml:space="preserve"> </w:t>
      </w:r>
      <w:r w:rsidRPr="00105EE1">
        <w:t>allen</w:t>
      </w:r>
      <w:r>
        <w:t xml:space="preserve"> </w:t>
      </w:r>
      <w:r w:rsidRPr="00105EE1">
        <w:t>Stücken</w:t>
      </w:r>
      <w:r>
        <w:t xml:space="preserve"> </w:t>
      </w:r>
      <w:r w:rsidRPr="00105EE1">
        <w:t>der</w:t>
      </w:r>
      <w:r>
        <w:t xml:space="preserve"> </w:t>
      </w:r>
      <w:r w:rsidRPr="00105EE1">
        <w:t>evangelischen</w:t>
      </w:r>
      <w:r>
        <w:t xml:space="preserve"> </w:t>
      </w:r>
      <w:r w:rsidRPr="00105EE1">
        <w:t>Vollkommenheit</w:t>
      </w:r>
      <w:r>
        <w:t xml:space="preserve"> </w:t>
      </w:r>
      <w:r w:rsidRPr="00105EE1">
        <w:t>nachjagten,</w:t>
      </w:r>
      <w:r>
        <w:t xml:space="preserve"> </w:t>
      </w:r>
      <w:r w:rsidRPr="00105EE1">
        <w:t>z.B.</w:t>
      </w:r>
      <w:r>
        <w:t xml:space="preserve"> </w:t>
      </w:r>
      <w:r w:rsidRPr="00105EE1">
        <w:t>arm</w:t>
      </w:r>
      <w:r>
        <w:t xml:space="preserve"> </w:t>
      </w:r>
      <w:r w:rsidRPr="00105EE1">
        <w:t>wären,</w:t>
      </w:r>
      <w:r>
        <w:t xml:space="preserve"> </w:t>
      </w:r>
      <w:r w:rsidRPr="00105EE1">
        <w:t>nicht</w:t>
      </w:r>
      <w:r>
        <w:t xml:space="preserve"> </w:t>
      </w:r>
      <w:r w:rsidRPr="00105EE1">
        <w:t>besäßen,</w:t>
      </w:r>
      <w:r>
        <w:t xml:space="preserve"> </w:t>
      </w:r>
      <w:r w:rsidRPr="00105EE1">
        <w:t>die</w:t>
      </w:r>
      <w:r>
        <w:t xml:space="preserve"> </w:t>
      </w:r>
      <w:r w:rsidRPr="00105EE1">
        <w:t>Vorschriften</w:t>
      </w:r>
      <w:r>
        <w:t xml:space="preserve"> </w:t>
      </w:r>
      <w:r w:rsidRPr="00105EE1">
        <w:t>der</w:t>
      </w:r>
      <w:r>
        <w:t xml:space="preserve"> </w:t>
      </w:r>
      <w:r w:rsidRPr="00105EE1">
        <w:t>Bergpredigt</w:t>
      </w:r>
      <w:r>
        <w:t xml:space="preserve"> </w:t>
      </w:r>
      <w:r w:rsidRPr="00105EE1">
        <w:t>buchstäblich</w:t>
      </w:r>
      <w:r>
        <w:t xml:space="preserve"> </w:t>
      </w:r>
      <w:r w:rsidRPr="00105EE1">
        <w:t>erfüllten,</w:t>
      </w:r>
      <w:r>
        <w:t xml:space="preserve"> </w:t>
      </w:r>
      <w:r w:rsidRPr="00105EE1">
        <w:t>keinen</w:t>
      </w:r>
      <w:r>
        <w:t xml:space="preserve"> </w:t>
      </w:r>
      <w:r w:rsidRPr="00105EE1">
        <w:t>Eid</w:t>
      </w:r>
      <w:r>
        <w:t xml:space="preserve"> </w:t>
      </w:r>
      <w:r w:rsidRPr="00105EE1">
        <w:t>leisteten,</w:t>
      </w:r>
      <w:r>
        <w:t xml:space="preserve"> </w:t>
      </w:r>
      <w:r w:rsidRPr="00105EE1">
        <w:t>dem</w:t>
      </w:r>
      <w:r>
        <w:t xml:space="preserve"> </w:t>
      </w:r>
      <w:r w:rsidRPr="00105EE1">
        <w:t>Uebel</w:t>
      </w:r>
      <w:r>
        <w:t xml:space="preserve"> </w:t>
      </w:r>
      <w:r w:rsidRPr="00105EE1">
        <w:t>nicht</w:t>
      </w:r>
      <w:r>
        <w:t xml:space="preserve"> </w:t>
      </w:r>
      <w:r w:rsidRPr="00105EE1">
        <w:t>widerstrebten</w:t>
      </w:r>
      <w:r>
        <w:t xml:space="preserve"> </w:t>
      </w:r>
      <w:r w:rsidRPr="00105EE1">
        <w:t>u</w:t>
      </w:r>
      <w:r>
        <w:t>s</w:t>
      </w:r>
      <w:r w:rsidRPr="00105EE1">
        <w:t>w.</w:t>
      </w:r>
      <w:r>
        <w:t xml:space="preserve"> </w:t>
      </w:r>
      <w:r w:rsidRPr="00105EE1">
        <w:t>–</w:t>
      </w:r>
      <w:r>
        <w:t xml:space="preserve"> </w:t>
      </w:r>
      <w:r w:rsidRPr="00105EE1">
        <w:t>Bis</w:t>
      </w:r>
      <w:r>
        <w:t xml:space="preserve"> </w:t>
      </w:r>
      <w:r w:rsidRPr="00105EE1">
        <w:t>an</w:t>
      </w:r>
      <w:r>
        <w:t xml:space="preserve"> </w:t>
      </w:r>
      <w:r w:rsidRPr="00105EE1">
        <w:t>das</w:t>
      </w:r>
      <w:r>
        <w:t xml:space="preserve"> </w:t>
      </w:r>
      <w:r w:rsidRPr="00105EE1">
        <w:t>Ende</w:t>
      </w:r>
      <w:r>
        <w:t xml:space="preserve"> </w:t>
      </w:r>
      <w:r w:rsidRPr="00105EE1">
        <w:t>seines</w:t>
      </w:r>
      <w:r>
        <w:t xml:space="preserve"> </w:t>
      </w:r>
      <w:r w:rsidRPr="00105EE1">
        <w:t>Lebens</w:t>
      </w:r>
      <w:r>
        <w:t xml:space="preserve"> </w:t>
      </w:r>
      <w:r w:rsidRPr="00105EE1">
        <w:t>finden</w:t>
      </w:r>
      <w:r>
        <w:t xml:space="preserve"> </w:t>
      </w:r>
      <w:r w:rsidRPr="00105EE1">
        <w:t>wir</w:t>
      </w:r>
      <w:r>
        <w:t xml:space="preserve"> </w:t>
      </w:r>
      <w:r w:rsidRPr="00105EE1">
        <w:t>bei</w:t>
      </w:r>
      <w:r>
        <w:t xml:space="preserve"> </w:t>
      </w:r>
      <w:r w:rsidRPr="00105EE1">
        <w:t>Hus</w:t>
      </w:r>
      <w:r>
        <w:t xml:space="preserve"> </w:t>
      </w:r>
      <w:r w:rsidRPr="00105EE1">
        <w:t>nicht</w:t>
      </w:r>
      <w:r>
        <w:t xml:space="preserve"> </w:t>
      </w:r>
      <w:r w:rsidRPr="00105EE1">
        <w:t>eine</w:t>
      </w:r>
      <w:r>
        <w:t xml:space="preserve"> </w:t>
      </w:r>
      <w:r w:rsidRPr="00105EE1">
        <w:t>Spur</w:t>
      </w:r>
      <w:r>
        <w:t xml:space="preserve"> </w:t>
      </w:r>
      <w:r w:rsidRPr="00105EE1">
        <w:t>von</w:t>
      </w:r>
      <w:r>
        <w:t xml:space="preserve"> </w:t>
      </w:r>
      <w:r w:rsidRPr="00105EE1">
        <w:t>Mißbilligung</w:t>
      </w:r>
      <w:r>
        <w:t xml:space="preserve"> </w:t>
      </w:r>
      <w:r w:rsidRPr="00105EE1">
        <w:t>des</w:t>
      </w:r>
      <w:r>
        <w:t xml:space="preserve"> </w:t>
      </w:r>
      <w:r w:rsidRPr="00105EE1">
        <w:t>Zölibats</w:t>
      </w:r>
      <w:r>
        <w:t xml:space="preserve"> </w:t>
      </w:r>
      <w:r w:rsidRPr="00105EE1">
        <w:t>oder</w:t>
      </w:r>
      <w:r>
        <w:t xml:space="preserve"> </w:t>
      </w:r>
      <w:r w:rsidRPr="00105EE1">
        <w:t>des</w:t>
      </w:r>
      <w:r>
        <w:t xml:space="preserve"> </w:t>
      </w:r>
      <w:r w:rsidRPr="00105EE1">
        <w:t>Möchthums,</w:t>
      </w:r>
      <w:r>
        <w:t xml:space="preserve"> </w:t>
      </w:r>
      <w:r w:rsidRPr="00105EE1">
        <w:t>und</w:t>
      </w:r>
      <w:r>
        <w:t xml:space="preserve"> </w:t>
      </w:r>
      <w:r w:rsidRPr="00105EE1">
        <w:t>findet</w:t>
      </w:r>
      <w:r>
        <w:t xml:space="preserve"> </w:t>
      </w:r>
      <w:r w:rsidRPr="00105EE1">
        <w:t>hierin</w:t>
      </w:r>
      <w:r>
        <w:t xml:space="preserve"> </w:t>
      </w:r>
      <w:r w:rsidRPr="00105EE1">
        <w:t>ein</w:t>
      </w:r>
      <w:r>
        <w:t xml:space="preserve"> </w:t>
      </w:r>
      <w:r w:rsidRPr="00105EE1">
        <w:t>großer</w:t>
      </w:r>
      <w:r>
        <w:t xml:space="preserve"> </w:t>
      </w:r>
      <w:r w:rsidRPr="00105EE1">
        <w:t>Gegensatz</w:t>
      </w:r>
      <w:r>
        <w:t xml:space="preserve"> </w:t>
      </w:r>
      <w:r w:rsidRPr="00105EE1">
        <w:t>zwischen</w:t>
      </w:r>
      <w:r>
        <w:t xml:space="preserve"> </w:t>
      </w:r>
      <w:r w:rsidRPr="00105EE1">
        <w:t>ihm</w:t>
      </w:r>
      <w:r>
        <w:t xml:space="preserve"> </w:t>
      </w:r>
      <w:r w:rsidRPr="00105EE1">
        <w:t>und</w:t>
      </w:r>
      <w:r>
        <w:t xml:space="preserve"> </w:t>
      </w:r>
      <w:r w:rsidRPr="00105EE1">
        <w:t>W</w:t>
      </w:r>
      <w:r>
        <w:t>y</w:t>
      </w:r>
      <w:r w:rsidRPr="00105EE1">
        <w:t>cliffe</w:t>
      </w:r>
      <w:r>
        <w:t xml:space="preserve"> </w:t>
      </w:r>
      <w:r w:rsidRPr="00105EE1">
        <w:t>statt,</w:t>
      </w:r>
      <w:r>
        <w:t xml:space="preserve"> </w:t>
      </w:r>
      <w:r w:rsidRPr="00105EE1">
        <w:t>der</w:t>
      </w:r>
      <w:r>
        <w:t xml:space="preserve"> </w:t>
      </w:r>
      <w:r w:rsidRPr="00105EE1">
        <w:t>das</w:t>
      </w:r>
      <w:r>
        <w:t xml:space="preserve"> </w:t>
      </w:r>
      <w:r w:rsidRPr="00105EE1">
        <w:t>ganze</w:t>
      </w:r>
      <w:r>
        <w:t xml:space="preserve"> </w:t>
      </w:r>
      <w:r w:rsidRPr="00105EE1">
        <w:t>Möchsthum</w:t>
      </w:r>
      <w:r>
        <w:t xml:space="preserve"> </w:t>
      </w:r>
      <w:r w:rsidRPr="00105EE1">
        <w:t>für</w:t>
      </w:r>
      <w:r>
        <w:t xml:space="preserve"> </w:t>
      </w:r>
      <w:r w:rsidRPr="00105EE1">
        <w:t>antichristlich</w:t>
      </w:r>
      <w:r>
        <w:t xml:space="preserve"> </w:t>
      </w:r>
      <w:r w:rsidRPr="00105EE1">
        <w:t>erklärte.</w:t>
      </w:r>
      <w:r>
        <w:t xml:space="preserve"> </w:t>
      </w:r>
      <w:r w:rsidRPr="00105EE1">
        <w:t>Jedoch,</w:t>
      </w:r>
      <w:r>
        <w:t xml:space="preserve"> </w:t>
      </w:r>
      <w:r w:rsidRPr="00105EE1">
        <w:t>daß</w:t>
      </w:r>
      <w:r>
        <w:t xml:space="preserve"> </w:t>
      </w:r>
      <w:r w:rsidRPr="00105EE1">
        <w:t>Alles</w:t>
      </w:r>
      <w:r>
        <w:t xml:space="preserve"> </w:t>
      </w:r>
      <w:r w:rsidRPr="00105EE1">
        <w:t>dies,</w:t>
      </w:r>
      <w:r>
        <w:t xml:space="preserve"> </w:t>
      </w:r>
      <w:r w:rsidRPr="00105EE1">
        <w:t>und</w:t>
      </w:r>
      <w:r>
        <w:t xml:space="preserve"> </w:t>
      </w:r>
      <w:r w:rsidRPr="00105EE1">
        <w:t>überhaupt</w:t>
      </w:r>
      <w:r>
        <w:t xml:space="preserve"> </w:t>
      </w:r>
      <w:r w:rsidRPr="00105EE1">
        <w:t>kein</w:t>
      </w:r>
      <w:r>
        <w:t xml:space="preserve"> </w:t>
      </w:r>
      <w:r w:rsidRPr="00105EE1">
        <w:t>gottesdienstliches</w:t>
      </w:r>
      <w:r>
        <w:t xml:space="preserve"> </w:t>
      </w:r>
      <w:r w:rsidRPr="00105EE1">
        <w:t>Werk</w:t>
      </w:r>
      <w:r>
        <w:t xml:space="preserve"> </w:t>
      </w:r>
      <w:r w:rsidRPr="00105EE1">
        <w:t>oder</w:t>
      </w:r>
      <w:r>
        <w:t xml:space="preserve"> </w:t>
      </w:r>
      <w:r w:rsidRPr="00105EE1">
        <w:t>sonstiges</w:t>
      </w:r>
      <w:r>
        <w:t xml:space="preserve"> </w:t>
      </w:r>
      <w:r w:rsidRPr="00105EE1">
        <w:t>Thun</w:t>
      </w:r>
      <w:r>
        <w:t xml:space="preserve"> </w:t>
      </w:r>
      <w:r w:rsidRPr="00105EE1">
        <w:t>ohne</w:t>
      </w:r>
      <w:r>
        <w:t xml:space="preserve"> </w:t>
      </w:r>
      <w:r w:rsidRPr="00105EE1">
        <w:t>den</w:t>
      </w:r>
      <w:r>
        <w:t xml:space="preserve"> </w:t>
      </w:r>
      <w:r w:rsidRPr="00105EE1">
        <w:t>Dienst</w:t>
      </w:r>
      <w:r>
        <w:t xml:space="preserve"> </w:t>
      </w:r>
      <w:r w:rsidRPr="00105EE1">
        <w:t>im</w:t>
      </w:r>
      <w:r>
        <w:t xml:space="preserve"> </w:t>
      </w:r>
      <w:r w:rsidRPr="00105EE1">
        <w:t>Geist,</w:t>
      </w:r>
      <w:r>
        <w:t xml:space="preserve"> </w:t>
      </w:r>
      <w:r w:rsidRPr="00105EE1">
        <w:t>da</w:t>
      </w:r>
      <w:r>
        <w:t xml:space="preserve"> </w:t>
      </w:r>
      <w:r w:rsidRPr="00105EE1">
        <w:t>man</w:t>
      </w:r>
      <w:r>
        <w:t xml:space="preserve"> </w:t>
      </w:r>
      <w:r w:rsidRPr="00105EE1">
        <w:t>über</w:t>
      </w:r>
      <w:r>
        <w:t xml:space="preserve"> </w:t>
      </w:r>
      <w:r w:rsidRPr="00105EE1">
        <w:t>die</w:t>
      </w:r>
      <w:r>
        <w:t xml:space="preserve"> </w:t>
      </w:r>
      <w:r w:rsidRPr="00105EE1">
        <w:t>Sünde</w:t>
      </w:r>
      <w:r>
        <w:t xml:space="preserve"> </w:t>
      </w:r>
      <w:r w:rsidRPr="00105EE1">
        <w:t>herrscht,</w:t>
      </w:r>
      <w:r>
        <w:t xml:space="preserve"> </w:t>
      </w:r>
      <w:r w:rsidRPr="00105EE1">
        <w:t>und</w:t>
      </w:r>
      <w:r>
        <w:t xml:space="preserve"> </w:t>
      </w:r>
      <w:r w:rsidRPr="00105EE1">
        <w:t>vor</w:t>
      </w:r>
      <w:r>
        <w:t xml:space="preserve"> </w:t>
      </w:r>
      <w:r w:rsidRPr="00105EE1">
        <w:t>der</w:t>
      </w:r>
      <w:r>
        <w:t xml:space="preserve"> </w:t>
      </w:r>
      <w:r w:rsidRPr="00105EE1">
        <w:t>Befleckung</w:t>
      </w:r>
      <w:r>
        <w:t xml:space="preserve"> </w:t>
      </w:r>
      <w:r w:rsidRPr="00105EE1">
        <w:t>der</w:t>
      </w:r>
      <w:r>
        <w:t xml:space="preserve"> </w:t>
      </w:r>
      <w:r w:rsidRPr="00105EE1">
        <w:t>Welt</w:t>
      </w:r>
      <w:r>
        <w:t xml:space="preserve"> </w:t>
      </w:r>
      <w:r w:rsidRPr="00105EE1">
        <w:t>sich</w:t>
      </w:r>
      <w:r>
        <w:t xml:space="preserve"> </w:t>
      </w:r>
      <w:r w:rsidRPr="00105EE1">
        <w:t>bewahrt,</w:t>
      </w:r>
      <w:r>
        <w:t xml:space="preserve"> </w:t>
      </w:r>
      <w:r w:rsidRPr="00105EE1">
        <w:t>etwas</w:t>
      </w:r>
      <w:r>
        <w:t xml:space="preserve"> </w:t>
      </w:r>
      <w:r w:rsidRPr="00105EE1">
        <w:t>helfen</w:t>
      </w:r>
      <w:r>
        <w:t xml:space="preserve"> </w:t>
      </w:r>
      <w:r w:rsidRPr="00105EE1">
        <w:t>könne,</w:t>
      </w:r>
      <w:r>
        <w:t xml:space="preserve"> </w:t>
      </w:r>
      <w:r w:rsidRPr="00105EE1">
        <w:t>das</w:t>
      </w:r>
      <w:r>
        <w:t xml:space="preserve"> </w:t>
      </w:r>
      <w:r w:rsidRPr="00105EE1">
        <w:t>war</w:t>
      </w:r>
      <w:r>
        <w:t xml:space="preserve"> </w:t>
      </w:r>
      <w:r w:rsidRPr="00105EE1">
        <w:t>es,</w:t>
      </w:r>
      <w:r>
        <w:t xml:space="preserve"> </w:t>
      </w:r>
      <w:r w:rsidRPr="00105EE1">
        <w:t>was</w:t>
      </w:r>
      <w:r>
        <w:t xml:space="preserve"> </w:t>
      </w:r>
      <w:r w:rsidRPr="00105EE1">
        <w:t>Joh.</w:t>
      </w:r>
      <w:r>
        <w:t xml:space="preserve"> </w:t>
      </w:r>
      <w:r w:rsidRPr="00105EE1">
        <w:t>Hus</w:t>
      </w:r>
      <w:r>
        <w:t xml:space="preserve"> </w:t>
      </w:r>
      <w:r w:rsidRPr="00105EE1">
        <w:t>gleich</w:t>
      </w:r>
      <w:r>
        <w:t xml:space="preserve"> </w:t>
      </w:r>
      <w:r w:rsidRPr="00105EE1">
        <w:t>im</w:t>
      </w:r>
      <w:r>
        <w:t xml:space="preserve"> </w:t>
      </w:r>
      <w:r w:rsidRPr="00105EE1">
        <w:t>Beginn</w:t>
      </w:r>
      <w:r>
        <w:t xml:space="preserve"> </w:t>
      </w:r>
      <w:r w:rsidRPr="00105EE1">
        <w:t>seiner</w:t>
      </w:r>
      <w:r>
        <w:t xml:space="preserve"> </w:t>
      </w:r>
      <w:r w:rsidRPr="00105EE1">
        <w:t>Amtsth</w:t>
      </w:r>
      <w:r>
        <w:t>ä</w:t>
      </w:r>
      <w:r w:rsidRPr="00105EE1">
        <w:t>tigkeit</w:t>
      </w:r>
      <w:r>
        <w:t xml:space="preserve"> </w:t>
      </w:r>
      <w:r w:rsidRPr="00105EE1">
        <w:t>predigte</w:t>
      </w:r>
      <w:r>
        <w:t xml:space="preserve"> </w:t>
      </w:r>
      <w:r w:rsidRPr="00105EE1">
        <w:t>und</w:t>
      </w:r>
      <w:r>
        <w:t xml:space="preserve"> </w:t>
      </w:r>
      <w:r w:rsidRPr="00105EE1">
        <w:t>lehrte.</w:t>
      </w:r>
      <w:r>
        <w:t xml:space="preserve"> </w:t>
      </w:r>
      <w:r w:rsidRPr="00105EE1">
        <w:t>Dabei</w:t>
      </w:r>
      <w:r>
        <w:t xml:space="preserve"> </w:t>
      </w:r>
      <w:r w:rsidRPr="00105EE1">
        <w:t>bezeugte</w:t>
      </w:r>
      <w:r>
        <w:t xml:space="preserve"> </w:t>
      </w:r>
      <w:r w:rsidRPr="00105EE1">
        <w:t>er</w:t>
      </w:r>
      <w:r>
        <w:t xml:space="preserve"> </w:t>
      </w:r>
      <w:r w:rsidRPr="00105EE1">
        <w:t>auch,</w:t>
      </w:r>
      <w:r>
        <w:t xml:space="preserve"> </w:t>
      </w:r>
      <w:r w:rsidRPr="00105EE1">
        <w:t>im</w:t>
      </w:r>
      <w:r>
        <w:t xml:space="preserve"> </w:t>
      </w:r>
      <w:r w:rsidRPr="00105EE1">
        <w:t>Geiste</w:t>
      </w:r>
      <w:r>
        <w:t xml:space="preserve"> </w:t>
      </w:r>
      <w:r w:rsidRPr="00105EE1">
        <w:t>des</w:t>
      </w:r>
      <w:r>
        <w:t xml:space="preserve"> </w:t>
      </w:r>
      <w:r w:rsidRPr="00105EE1">
        <w:t>ihm</w:t>
      </w:r>
      <w:r>
        <w:t xml:space="preserve"> </w:t>
      </w:r>
      <w:r w:rsidRPr="00105EE1">
        <w:t>wohlbekannten</w:t>
      </w:r>
      <w:r>
        <w:t xml:space="preserve"> </w:t>
      </w:r>
      <w:r w:rsidRPr="00105EE1">
        <w:t>Augustinus</w:t>
      </w:r>
      <w:r>
        <w:t xml:space="preserve"> </w:t>
      </w:r>
      <w:r w:rsidRPr="00105EE1">
        <w:t>einhergehend,</w:t>
      </w:r>
      <w:r>
        <w:t xml:space="preserve"> </w:t>
      </w:r>
      <w:r w:rsidRPr="00105EE1">
        <w:t>daß</w:t>
      </w:r>
      <w:r>
        <w:t xml:space="preserve"> </w:t>
      </w:r>
      <w:r w:rsidRPr="00105EE1">
        <w:t>man</w:t>
      </w:r>
      <w:r>
        <w:t xml:space="preserve"> </w:t>
      </w:r>
      <w:r w:rsidRPr="00105EE1">
        <w:t>nur</w:t>
      </w:r>
      <w:r>
        <w:t xml:space="preserve"> </w:t>
      </w:r>
      <w:r w:rsidRPr="00105EE1">
        <w:t>durch</w:t>
      </w:r>
      <w:r>
        <w:t xml:space="preserve"> </w:t>
      </w:r>
      <w:r w:rsidRPr="00105EE1">
        <w:t>Gnade</w:t>
      </w:r>
      <w:r>
        <w:t xml:space="preserve"> </w:t>
      </w:r>
      <w:r w:rsidRPr="00105EE1">
        <w:t>es</w:t>
      </w:r>
      <w:r>
        <w:t xml:space="preserve"> </w:t>
      </w:r>
      <w:r w:rsidRPr="00105EE1">
        <w:t>erlange,</w:t>
      </w:r>
      <w:r>
        <w:t xml:space="preserve"> </w:t>
      </w:r>
      <w:r w:rsidRPr="00105EE1">
        <w:t>ein</w:t>
      </w:r>
      <w:r>
        <w:t xml:space="preserve"> </w:t>
      </w:r>
      <w:r w:rsidRPr="00105EE1">
        <w:t>heiliges</w:t>
      </w:r>
      <w:r>
        <w:t xml:space="preserve"> </w:t>
      </w:r>
      <w:r w:rsidRPr="00105EE1">
        <w:t>Leben</w:t>
      </w:r>
      <w:r>
        <w:t xml:space="preserve"> </w:t>
      </w:r>
      <w:r w:rsidRPr="00105EE1">
        <w:t>zu</w:t>
      </w:r>
      <w:r>
        <w:t xml:space="preserve"> </w:t>
      </w:r>
      <w:r w:rsidRPr="00105EE1">
        <w:t>führen:</w:t>
      </w:r>
      <w:r>
        <w:t xml:space="preserve"> </w:t>
      </w:r>
      <w:r w:rsidRPr="00105EE1">
        <w:t>aber</w:t>
      </w:r>
      <w:r>
        <w:t xml:space="preserve"> </w:t>
      </w:r>
      <w:r w:rsidRPr="00105EE1">
        <w:t>freilich</w:t>
      </w:r>
      <w:r>
        <w:t xml:space="preserve"> </w:t>
      </w:r>
      <w:r w:rsidRPr="00105EE1">
        <w:t>kam</w:t>
      </w:r>
      <w:r>
        <w:t xml:space="preserve"> </w:t>
      </w:r>
      <w:r w:rsidRPr="00105EE1">
        <w:t>er</w:t>
      </w:r>
      <w:r>
        <w:t xml:space="preserve"> </w:t>
      </w:r>
      <w:r w:rsidRPr="00105EE1">
        <w:t>auch</w:t>
      </w:r>
      <w:r>
        <w:t xml:space="preserve"> </w:t>
      </w:r>
      <w:r w:rsidRPr="00105EE1">
        <w:t>in</w:t>
      </w:r>
      <w:r>
        <w:t xml:space="preserve"> </w:t>
      </w:r>
      <w:r w:rsidRPr="00105EE1">
        <w:t>diesem</w:t>
      </w:r>
      <w:r>
        <w:t xml:space="preserve"> </w:t>
      </w:r>
      <w:r w:rsidRPr="00105EE1">
        <w:t>Stücke</w:t>
      </w:r>
      <w:r>
        <w:t xml:space="preserve"> </w:t>
      </w:r>
      <w:r w:rsidRPr="00105EE1">
        <w:t>über</w:t>
      </w:r>
      <w:r>
        <w:t xml:space="preserve"> </w:t>
      </w:r>
      <w:r w:rsidRPr="00105EE1">
        <w:t>Augustinus</w:t>
      </w:r>
      <w:r>
        <w:t xml:space="preserve"> </w:t>
      </w:r>
      <w:r w:rsidRPr="00105EE1">
        <w:t>nicht</w:t>
      </w:r>
      <w:r>
        <w:t xml:space="preserve"> </w:t>
      </w:r>
      <w:r w:rsidRPr="00105EE1">
        <w:t>hinaus,</w:t>
      </w:r>
      <w:r>
        <w:t xml:space="preserve"> </w:t>
      </w:r>
      <w:r w:rsidRPr="00105EE1">
        <w:t>bei</w:t>
      </w:r>
      <w:r>
        <w:t xml:space="preserve"> </w:t>
      </w:r>
      <w:r w:rsidRPr="00105EE1">
        <w:t>dem</w:t>
      </w:r>
      <w:r>
        <w:t xml:space="preserve"> </w:t>
      </w:r>
      <w:r w:rsidRPr="00105EE1">
        <w:t>die</w:t>
      </w:r>
      <w:r>
        <w:t xml:space="preserve"> </w:t>
      </w:r>
      <w:r w:rsidRPr="00105EE1">
        <w:t>Rechtfertigung</w:t>
      </w:r>
      <w:r>
        <w:t xml:space="preserve"> </w:t>
      </w:r>
      <w:r w:rsidRPr="00105EE1">
        <w:t>mit</w:t>
      </w:r>
      <w:r>
        <w:t xml:space="preserve"> </w:t>
      </w:r>
      <w:r w:rsidRPr="00105EE1">
        <w:t>der</w:t>
      </w:r>
      <w:r>
        <w:t xml:space="preserve"> </w:t>
      </w:r>
      <w:r w:rsidRPr="00105EE1">
        <w:t>Heiligung</w:t>
      </w:r>
      <w:r>
        <w:t xml:space="preserve"> </w:t>
      </w:r>
      <w:r w:rsidRPr="00105EE1">
        <w:t>zusammenfällt.</w:t>
      </w:r>
      <w:r>
        <w:t xml:space="preserve"> </w:t>
      </w:r>
      <w:r w:rsidRPr="00105EE1">
        <w:t>Daß</w:t>
      </w:r>
      <w:r>
        <w:t xml:space="preserve"> </w:t>
      </w:r>
      <w:r w:rsidRPr="00105EE1">
        <w:t>wir,</w:t>
      </w:r>
      <w:r>
        <w:t xml:space="preserve"> </w:t>
      </w:r>
      <w:r w:rsidRPr="00105EE1">
        <w:t>wie</w:t>
      </w:r>
      <w:r>
        <w:t xml:space="preserve"> </w:t>
      </w:r>
      <w:r w:rsidRPr="00105EE1">
        <w:t>Luther</w:t>
      </w:r>
      <w:r>
        <w:t xml:space="preserve"> </w:t>
      </w:r>
      <w:r w:rsidRPr="00105EE1">
        <w:t>später</w:t>
      </w:r>
      <w:r>
        <w:t xml:space="preserve"> </w:t>
      </w:r>
      <w:r w:rsidRPr="00105EE1">
        <w:t>bezeugt,</w:t>
      </w:r>
      <w:r>
        <w:t xml:space="preserve"> </w:t>
      </w:r>
      <w:r w:rsidRPr="00105EE1">
        <w:t>um</w:t>
      </w:r>
      <w:r>
        <w:t xml:space="preserve"> </w:t>
      </w:r>
      <w:r w:rsidRPr="00105EE1">
        <w:t>der</w:t>
      </w:r>
      <w:r>
        <w:t xml:space="preserve"> </w:t>
      </w:r>
      <w:r w:rsidRPr="00105EE1">
        <w:t>vollkommenen</w:t>
      </w:r>
      <w:r>
        <w:t xml:space="preserve"> </w:t>
      </w:r>
      <w:r w:rsidRPr="00105EE1">
        <w:t>Gerechtigkeit</w:t>
      </w:r>
      <w:r>
        <w:t xml:space="preserve"> </w:t>
      </w:r>
      <w:r w:rsidRPr="00105EE1">
        <w:t>Christi</w:t>
      </w:r>
      <w:r>
        <w:t xml:space="preserve"> </w:t>
      </w:r>
      <w:r w:rsidRPr="00105EE1">
        <w:t>willen,</w:t>
      </w:r>
      <w:r>
        <w:t xml:space="preserve"> </w:t>
      </w:r>
      <w:r w:rsidRPr="00105EE1">
        <w:t>die</w:t>
      </w:r>
      <w:r>
        <w:t xml:space="preserve"> </w:t>
      </w:r>
      <w:r w:rsidRPr="00105EE1">
        <w:t>der</w:t>
      </w:r>
      <w:r>
        <w:t xml:space="preserve"> </w:t>
      </w:r>
      <w:r w:rsidRPr="00105EE1">
        <w:t>Glaube</w:t>
      </w:r>
      <w:r>
        <w:t xml:space="preserve"> </w:t>
      </w:r>
      <w:r w:rsidRPr="00105EE1">
        <w:t>ergreift,</w:t>
      </w:r>
      <w:r>
        <w:t xml:space="preserve"> </w:t>
      </w:r>
      <w:r w:rsidRPr="00105EE1">
        <w:t>gerechtfertigt</w:t>
      </w:r>
      <w:r>
        <w:t xml:space="preserve"> </w:t>
      </w:r>
      <w:r w:rsidRPr="00105EE1">
        <w:t>werden,</w:t>
      </w:r>
      <w:r>
        <w:t xml:space="preserve"> </w:t>
      </w:r>
      <w:r w:rsidRPr="00105EE1">
        <w:t>nicht</w:t>
      </w:r>
      <w:r>
        <w:t xml:space="preserve"> </w:t>
      </w:r>
      <w:r w:rsidRPr="00105EE1">
        <w:t>um</w:t>
      </w:r>
      <w:r>
        <w:t xml:space="preserve"> </w:t>
      </w:r>
      <w:r w:rsidRPr="00105EE1">
        <w:t>der</w:t>
      </w:r>
      <w:r>
        <w:t xml:space="preserve"> </w:t>
      </w:r>
      <w:r w:rsidRPr="00105EE1">
        <w:t>immer</w:t>
      </w:r>
      <w:r>
        <w:t xml:space="preserve"> </w:t>
      </w:r>
      <w:r w:rsidRPr="00105EE1">
        <w:t>noch</w:t>
      </w:r>
      <w:r>
        <w:t xml:space="preserve"> </w:t>
      </w:r>
      <w:r w:rsidRPr="00105EE1">
        <w:t>unvollkommenen</w:t>
      </w:r>
      <w:r>
        <w:t xml:space="preserve"> </w:t>
      </w:r>
      <w:r w:rsidRPr="00105EE1">
        <w:t>Liebe</w:t>
      </w:r>
      <w:r>
        <w:t xml:space="preserve"> </w:t>
      </w:r>
      <w:r w:rsidRPr="00105EE1">
        <w:t>oder</w:t>
      </w:r>
      <w:r>
        <w:t xml:space="preserve"> </w:t>
      </w:r>
      <w:r w:rsidRPr="00105EE1">
        <w:t>angefangenen</w:t>
      </w:r>
      <w:r>
        <w:t xml:space="preserve"> </w:t>
      </w:r>
      <w:r w:rsidRPr="00105EE1">
        <w:t>Gesetzeserfüllung</w:t>
      </w:r>
      <w:r>
        <w:t xml:space="preserve"> </w:t>
      </w:r>
      <w:r w:rsidRPr="00105EE1">
        <w:t>willen,</w:t>
      </w:r>
      <w:r>
        <w:t xml:space="preserve"> </w:t>
      </w:r>
      <w:r w:rsidRPr="00105EE1">
        <w:t>die,</w:t>
      </w:r>
      <w:r>
        <w:t xml:space="preserve"> </w:t>
      </w:r>
      <w:r w:rsidRPr="00105EE1">
        <w:t>wenn</w:t>
      </w:r>
      <w:r>
        <w:t xml:space="preserve"> </w:t>
      </w:r>
      <w:r w:rsidRPr="00105EE1">
        <w:t>sie</w:t>
      </w:r>
      <w:r>
        <w:t xml:space="preserve"> </w:t>
      </w:r>
      <w:r w:rsidRPr="00105EE1">
        <w:t>auch</w:t>
      </w:r>
      <w:r>
        <w:t xml:space="preserve"> </w:t>
      </w:r>
      <w:r w:rsidRPr="00105EE1">
        <w:t>durch</w:t>
      </w:r>
      <w:r>
        <w:t xml:space="preserve"> </w:t>
      </w:r>
      <w:r w:rsidRPr="00105EE1">
        <w:t>den</w:t>
      </w:r>
      <w:r>
        <w:t xml:space="preserve"> </w:t>
      </w:r>
      <w:r w:rsidRPr="00105EE1">
        <w:t>Geist</w:t>
      </w:r>
      <w:r>
        <w:t xml:space="preserve"> </w:t>
      </w:r>
      <w:r w:rsidRPr="00105EE1">
        <w:t>der</w:t>
      </w:r>
      <w:r>
        <w:t xml:space="preserve"> </w:t>
      </w:r>
      <w:r w:rsidRPr="00105EE1">
        <w:t>Gnade</w:t>
      </w:r>
      <w:r>
        <w:t xml:space="preserve"> </w:t>
      </w:r>
      <w:r w:rsidRPr="00105EE1">
        <w:t>in</w:t>
      </w:r>
      <w:r>
        <w:t xml:space="preserve"> </w:t>
      </w:r>
      <w:r w:rsidRPr="00105EE1">
        <w:t>den</w:t>
      </w:r>
      <w:r>
        <w:t xml:space="preserve"> </w:t>
      </w:r>
      <w:r w:rsidRPr="00105EE1">
        <w:t>Gläubigen</w:t>
      </w:r>
      <w:r>
        <w:t xml:space="preserve"> </w:t>
      </w:r>
      <w:r w:rsidRPr="00105EE1">
        <w:t>begonnen</w:t>
      </w:r>
      <w:r>
        <w:t xml:space="preserve"> </w:t>
      </w:r>
      <w:r w:rsidRPr="00105EE1">
        <w:t>hat,</w:t>
      </w:r>
      <w:r>
        <w:t xml:space="preserve"> </w:t>
      </w:r>
      <w:r w:rsidRPr="00105EE1">
        <w:t>doch</w:t>
      </w:r>
      <w:r>
        <w:t xml:space="preserve"> </w:t>
      </w:r>
      <w:r w:rsidRPr="00105EE1">
        <w:t>immer</w:t>
      </w:r>
      <w:r>
        <w:t xml:space="preserve"> </w:t>
      </w:r>
      <w:r w:rsidRPr="00105EE1">
        <w:t>noch</w:t>
      </w:r>
      <w:r>
        <w:t xml:space="preserve"> </w:t>
      </w:r>
      <w:r w:rsidRPr="00105EE1">
        <w:t>unvollkommen</w:t>
      </w:r>
      <w:r>
        <w:t xml:space="preserve"> </w:t>
      </w:r>
      <w:r w:rsidRPr="00105EE1">
        <w:t>ist</w:t>
      </w:r>
      <w:r>
        <w:t xml:space="preserve"> </w:t>
      </w:r>
      <w:r w:rsidRPr="00105EE1">
        <w:t>–</w:t>
      </w:r>
      <w:r>
        <w:t xml:space="preserve"> </w:t>
      </w:r>
      <w:r w:rsidRPr="00105EE1">
        <w:t>das</w:t>
      </w:r>
      <w:r>
        <w:t xml:space="preserve"> </w:t>
      </w:r>
      <w:r w:rsidRPr="00105EE1">
        <w:t>finden</w:t>
      </w:r>
      <w:r>
        <w:t xml:space="preserve"> </w:t>
      </w:r>
      <w:r w:rsidRPr="00105EE1">
        <w:t>wir</w:t>
      </w:r>
      <w:r>
        <w:t xml:space="preserve"> </w:t>
      </w:r>
      <w:r w:rsidRPr="00105EE1">
        <w:t>bei</w:t>
      </w:r>
      <w:r>
        <w:t xml:space="preserve"> </w:t>
      </w:r>
      <w:r w:rsidRPr="00105EE1">
        <w:t>Joh.</w:t>
      </w:r>
      <w:r>
        <w:t xml:space="preserve"> </w:t>
      </w:r>
      <w:r w:rsidRPr="00105EE1">
        <w:t>Hus</w:t>
      </w:r>
      <w:r>
        <w:t xml:space="preserve"> </w:t>
      </w:r>
      <w:r w:rsidRPr="00105EE1">
        <w:t>nicht,</w:t>
      </w:r>
      <w:r>
        <w:t xml:space="preserve"> </w:t>
      </w:r>
      <w:r w:rsidRPr="00105EE1">
        <w:t>und</w:t>
      </w:r>
      <w:r>
        <w:t xml:space="preserve"> </w:t>
      </w:r>
      <w:r w:rsidRPr="00105EE1">
        <w:t>eben</w:t>
      </w:r>
      <w:r>
        <w:t xml:space="preserve"> </w:t>
      </w:r>
      <w:r w:rsidRPr="00105EE1">
        <w:t>darum</w:t>
      </w:r>
      <w:r>
        <w:t xml:space="preserve"> </w:t>
      </w:r>
      <w:r w:rsidRPr="00105EE1">
        <w:t>konnte</w:t>
      </w:r>
      <w:r>
        <w:t xml:space="preserve"> </w:t>
      </w:r>
      <w:r w:rsidRPr="00105EE1">
        <w:t>er</w:t>
      </w:r>
      <w:r>
        <w:t xml:space="preserve"> </w:t>
      </w:r>
      <w:r w:rsidRPr="00105EE1">
        <w:t>nicht</w:t>
      </w:r>
      <w:r>
        <w:t xml:space="preserve"> </w:t>
      </w:r>
      <w:r w:rsidRPr="00105EE1">
        <w:t>zu</w:t>
      </w:r>
      <w:r>
        <w:t xml:space="preserve"> </w:t>
      </w:r>
      <w:r w:rsidRPr="00105EE1">
        <w:t>der</w:t>
      </w:r>
      <w:r>
        <w:t xml:space="preserve"> </w:t>
      </w:r>
      <w:r w:rsidRPr="00105EE1">
        <w:t>Freiheit</w:t>
      </w:r>
      <w:r>
        <w:t xml:space="preserve"> </w:t>
      </w:r>
      <w:r w:rsidRPr="00105EE1">
        <w:t>hindurch</w:t>
      </w:r>
      <w:r>
        <w:t xml:space="preserve"> </w:t>
      </w:r>
      <w:r w:rsidRPr="00105EE1">
        <w:t>dringen,</w:t>
      </w:r>
      <w:r>
        <w:t xml:space="preserve"> </w:t>
      </w:r>
      <w:r w:rsidRPr="00105EE1">
        <w:t>die</w:t>
      </w:r>
      <w:r>
        <w:t xml:space="preserve"> </w:t>
      </w:r>
      <w:r w:rsidRPr="00105EE1">
        <w:t>Luther</w:t>
      </w:r>
      <w:r>
        <w:t xml:space="preserve"> </w:t>
      </w:r>
      <w:r w:rsidRPr="00105EE1">
        <w:t>frei</w:t>
      </w:r>
      <w:r>
        <w:t xml:space="preserve"> </w:t>
      </w:r>
      <w:r w:rsidRPr="00105EE1">
        <w:t>macht</w:t>
      </w:r>
      <w:r>
        <w:t xml:space="preserve"> </w:t>
      </w:r>
      <w:r w:rsidRPr="00105EE1">
        <w:t>von</w:t>
      </w:r>
      <w:r>
        <w:t xml:space="preserve"> </w:t>
      </w:r>
      <w:r w:rsidRPr="00105EE1">
        <w:t>dem</w:t>
      </w:r>
      <w:r>
        <w:t xml:space="preserve"> </w:t>
      </w:r>
      <w:r w:rsidRPr="00105EE1">
        <w:t>Joch</w:t>
      </w:r>
      <w:r>
        <w:t xml:space="preserve"> </w:t>
      </w:r>
      <w:r w:rsidRPr="00105EE1">
        <w:t>der</w:t>
      </w:r>
      <w:r>
        <w:t xml:space="preserve"> </w:t>
      </w:r>
      <w:r w:rsidRPr="00105EE1">
        <w:t>Menschensatzungen,</w:t>
      </w:r>
      <w:r>
        <w:t xml:space="preserve"> </w:t>
      </w:r>
      <w:r w:rsidRPr="00105EE1">
        <w:t>als</w:t>
      </w:r>
      <w:r>
        <w:t xml:space="preserve"> </w:t>
      </w:r>
      <w:r w:rsidRPr="00105EE1">
        <w:t>da</w:t>
      </w:r>
      <w:r>
        <w:t xml:space="preserve"> </w:t>
      </w:r>
      <w:r w:rsidRPr="00105EE1">
        <w:t>sind</w:t>
      </w:r>
      <w:r>
        <w:t xml:space="preserve"> </w:t>
      </w:r>
      <w:r w:rsidRPr="00105EE1">
        <w:t>die</w:t>
      </w:r>
      <w:r>
        <w:t xml:space="preserve"> </w:t>
      </w:r>
      <w:r w:rsidRPr="00105EE1">
        <w:t>Lehren</w:t>
      </w:r>
      <w:r>
        <w:t xml:space="preserve"> </w:t>
      </w:r>
      <w:r w:rsidRPr="00105EE1">
        <w:t>vom</w:t>
      </w:r>
      <w:r>
        <w:t xml:space="preserve"> </w:t>
      </w:r>
      <w:r w:rsidRPr="00105EE1">
        <w:t>Zölibat,</w:t>
      </w:r>
      <w:r>
        <w:t xml:space="preserve"> </w:t>
      </w:r>
      <w:proofErr w:type="spellStart"/>
      <w:r w:rsidRPr="00105EE1">
        <w:t>Verdienstlichkeit</w:t>
      </w:r>
      <w:proofErr w:type="spellEnd"/>
      <w:r>
        <w:t xml:space="preserve"> </w:t>
      </w:r>
      <w:r w:rsidRPr="00105EE1">
        <w:t>des</w:t>
      </w:r>
      <w:r>
        <w:t xml:space="preserve"> </w:t>
      </w:r>
      <w:r w:rsidRPr="00105EE1">
        <w:t>Mönchslebens,</w:t>
      </w:r>
      <w:r>
        <w:t xml:space="preserve"> </w:t>
      </w:r>
      <w:r w:rsidRPr="00105EE1">
        <w:t>vom</w:t>
      </w:r>
      <w:r>
        <w:t xml:space="preserve"> </w:t>
      </w:r>
      <w:r w:rsidRPr="00105EE1">
        <w:t>Verdienst</w:t>
      </w:r>
      <w:r>
        <w:t xml:space="preserve"> </w:t>
      </w:r>
      <w:r w:rsidRPr="00105EE1">
        <w:t>der</w:t>
      </w:r>
      <w:r>
        <w:t xml:space="preserve"> </w:t>
      </w:r>
      <w:r w:rsidRPr="00105EE1">
        <w:t>Heiligen</w:t>
      </w:r>
      <w:r>
        <w:t xml:space="preserve"> </w:t>
      </w:r>
      <w:r w:rsidRPr="00105EE1">
        <w:t>und</w:t>
      </w:r>
      <w:r>
        <w:t xml:space="preserve"> </w:t>
      </w:r>
      <w:r w:rsidRPr="00105EE1">
        <w:t>Anrufung</w:t>
      </w:r>
      <w:r>
        <w:t xml:space="preserve"> </w:t>
      </w:r>
      <w:r w:rsidRPr="00105EE1">
        <w:t>derselben,</w:t>
      </w:r>
      <w:r>
        <w:t xml:space="preserve"> </w:t>
      </w:r>
      <w:r w:rsidRPr="00105EE1">
        <w:t>vom</w:t>
      </w:r>
      <w:r>
        <w:t xml:space="preserve"> </w:t>
      </w:r>
      <w:r w:rsidRPr="00105EE1">
        <w:t>Meßopfer,</w:t>
      </w:r>
      <w:r>
        <w:t xml:space="preserve"> </w:t>
      </w:r>
      <w:proofErr w:type="spellStart"/>
      <w:r w:rsidRPr="00105EE1">
        <w:t>Brodwandlung</w:t>
      </w:r>
      <w:proofErr w:type="spellEnd"/>
      <w:r>
        <w:t xml:space="preserve"> </w:t>
      </w:r>
      <w:r w:rsidRPr="00105EE1">
        <w:t>u.</w:t>
      </w:r>
      <w:r>
        <w:t xml:space="preserve"> </w:t>
      </w:r>
      <w:r w:rsidRPr="00105EE1">
        <w:t>dgl.</w:t>
      </w:r>
      <w:r>
        <w:t xml:space="preserve"> </w:t>
      </w:r>
      <w:r w:rsidRPr="00105EE1">
        <w:t>Bis</w:t>
      </w:r>
      <w:r>
        <w:t xml:space="preserve"> </w:t>
      </w:r>
      <w:r w:rsidRPr="00105EE1">
        <w:t>zu</w:t>
      </w:r>
      <w:r>
        <w:t xml:space="preserve"> </w:t>
      </w:r>
      <w:r w:rsidRPr="00105EE1">
        <w:t>Ende</w:t>
      </w:r>
      <w:r>
        <w:t xml:space="preserve"> </w:t>
      </w:r>
      <w:r w:rsidRPr="00105EE1">
        <w:t>blieb</w:t>
      </w:r>
      <w:r>
        <w:t xml:space="preserve"> </w:t>
      </w:r>
      <w:r w:rsidRPr="00105EE1">
        <w:t>Hus</w:t>
      </w:r>
      <w:r>
        <w:t xml:space="preserve"> </w:t>
      </w:r>
      <w:r w:rsidRPr="00105EE1">
        <w:t>an</w:t>
      </w:r>
      <w:r>
        <w:t xml:space="preserve"> </w:t>
      </w:r>
      <w:r w:rsidRPr="00105EE1">
        <w:t>diesen</w:t>
      </w:r>
      <w:r>
        <w:t xml:space="preserve"> </w:t>
      </w:r>
      <w:r w:rsidRPr="00105EE1">
        <w:t>Satzungen</w:t>
      </w:r>
      <w:r>
        <w:t xml:space="preserve"> </w:t>
      </w:r>
      <w:r w:rsidRPr="00105EE1">
        <w:t>hangen,</w:t>
      </w:r>
      <w:r>
        <w:t xml:space="preserve"> </w:t>
      </w:r>
      <w:r w:rsidRPr="00105EE1">
        <w:t>und</w:t>
      </w:r>
      <w:r>
        <w:t xml:space="preserve"> </w:t>
      </w:r>
      <w:r w:rsidRPr="00105EE1">
        <w:t>vertheidigte</w:t>
      </w:r>
      <w:r>
        <w:t xml:space="preserve"> </w:t>
      </w:r>
      <w:r w:rsidRPr="00105EE1">
        <w:t>sich</w:t>
      </w:r>
      <w:r>
        <w:t xml:space="preserve"> </w:t>
      </w:r>
      <w:r w:rsidRPr="00105EE1">
        <w:t>noch</w:t>
      </w:r>
      <w:r>
        <w:t xml:space="preserve"> </w:t>
      </w:r>
      <w:r w:rsidRPr="00105EE1">
        <w:t>in</w:t>
      </w:r>
      <w:r>
        <w:t xml:space="preserve"> </w:t>
      </w:r>
      <w:r w:rsidRPr="00105EE1">
        <w:t>Costnitz</w:t>
      </w:r>
      <w:r>
        <w:t xml:space="preserve"> </w:t>
      </w:r>
      <w:r w:rsidRPr="00105EE1">
        <w:t>eifrigst</w:t>
      </w:r>
      <w:r>
        <w:t xml:space="preserve"> </w:t>
      </w:r>
      <w:r w:rsidRPr="00105EE1">
        <w:t>gegen</w:t>
      </w:r>
      <w:r>
        <w:t xml:space="preserve"> </w:t>
      </w:r>
      <w:r w:rsidRPr="00105EE1">
        <w:t>die</w:t>
      </w:r>
      <w:r>
        <w:t xml:space="preserve"> </w:t>
      </w:r>
      <w:r w:rsidRPr="00105EE1">
        <w:t>Beschuldigung,</w:t>
      </w:r>
      <w:r>
        <w:t xml:space="preserve"> </w:t>
      </w:r>
      <w:r w:rsidRPr="00105EE1">
        <w:t>er</w:t>
      </w:r>
      <w:r>
        <w:t xml:space="preserve"> </w:t>
      </w:r>
      <w:r w:rsidRPr="00105EE1">
        <w:t>leugne</w:t>
      </w:r>
      <w:r>
        <w:t xml:space="preserve"> </w:t>
      </w:r>
      <w:r w:rsidRPr="00105EE1">
        <w:t>die</w:t>
      </w:r>
      <w:r>
        <w:t xml:space="preserve"> </w:t>
      </w:r>
      <w:r w:rsidRPr="00105EE1">
        <w:t>Brodverwandlung.</w:t>
      </w:r>
      <w:r>
        <w:t xml:space="preserve"> </w:t>
      </w:r>
      <w:r w:rsidRPr="00105EE1">
        <w:t>Nur</w:t>
      </w:r>
      <w:r>
        <w:t xml:space="preserve"> </w:t>
      </w:r>
      <w:r w:rsidRPr="00105EE1">
        <w:t>in</w:t>
      </w:r>
      <w:r>
        <w:t xml:space="preserve"> </w:t>
      </w:r>
      <w:r w:rsidRPr="00105EE1">
        <w:t>Betreff</w:t>
      </w:r>
      <w:r>
        <w:t xml:space="preserve"> </w:t>
      </w:r>
      <w:r w:rsidRPr="00105EE1">
        <w:t>von</w:t>
      </w:r>
      <w:r>
        <w:t xml:space="preserve"> </w:t>
      </w:r>
      <w:r w:rsidRPr="00105EE1">
        <w:t>zwei</w:t>
      </w:r>
      <w:r>
        <w:t xml:space="preserve"> </w:t>
      </w:r>
      <w:r w:rsidRPr="00105EE1">
        <w:t>Lehrstücken</w:t>
      </w:r>
      <w:r>
        <w:t xml:space="preserve"> </w:t>
      </w:r>
      <w:r w:rsidRPr="00105EE1">
        <w:t>trat</w:t>
      </w:r>
      <w:r>
        <w:t xml:space="preserve"> </w:t>
      </w:r>
      <w:r w:rsidRPr="00105EE1">
        <w:t>Joh.</w:t>
      </w:r>
      <w:r>
        <w:t xml:space="preserve"> </w:t>
      </w:r>
      <w:r w:rsidRPr="00105EE1">
        <w:t>Hus</w:t>
      </w:r>
      <w:r>
        <w:t xml:space="preserve"> </w:t>
      </w:r>
      <w:r w:rsidRPr="00105EE1">
        <w:t>in</w:t>
      </w:r>
      <w:r>
        <w:t xml:space="preserve"> </w:t>
      </w:r>
      <w:r w:rsidRPr="00105EE1">
        <w:t>bestimmte</w:t>
      </w:r>
      <w:r>
        <w:t xml:space="preserve"> </w:t>
      </w:r>
      <w:r w:rsidRPr="00105EE1">
        <w:t>Opposition</w:t>
      </w:r>
      <w:r>
        <w:t xml:space="preserve"> </w:t>
      </w:r>
      <w:r w:rsidRPr="00105EE1">
        <w:t>gegen</w:t>
      </w:r>
      <w:r>
        <w:t xml:space="preserve"> </w:t>
      </w:r>
      <w:r w:rsidRPr="00105EE1">
        <w:t>die</w:t>
      </w:r>
      <w:r>
        <w:t xml:space="preserve"> </w:t>
      </w:r>
      <w:r w:rsidRPr="00105EE1">
        <w:t>damalige</w:t>
      </w:r>
      <w:r>
        <w:t xml:space="preserve"> </w:t>
      </w:r>
      <w:r w:rsidRPr="00105EE1">
        <w:t>Kirchenlehre,</w:t>
      </w:r>
      <w:r>
        <w:t xml:space="preserve"> </w:t>
      </w:r>
      <w:r w:rsidRPr="00105EE1">
        <w:t>-</w:t>
      </w:r>
      <w:r>
        <w:t xml:space="preserve"> </w:t>
      </w:r>
      <w:r w:rsidRPr="00105EE1">
        <w:t>und</w:t>
      </w:r>
      <w:r>
        <w:t xml:space="preserve"> </w:t>
      </w:r>
      <w:r w:rsidRPr="00105EE1">
        <w:t>von</w:t>
      </w:r>
      <w:r>
        <w:t xml:space="preserve"> </w:t>
      </w:r>
      <w:r w:rsidRPr="00105EE1">
        <w:t>diesen</w:t>
      </w:r>
      <w:r>
        <w:t xml:space="preserve"> </w:t>
      </w:r>
      <w:r w:rsidRPr="00105EE1">
        <w:t>zwei</w:t>
      </w:r>
      <w:r>
        <w:t xml:space="preserve"> </w:t>
      </w:r>
      <w:r w:rsidRPr="00105EE1">
        <w:t>Punkten</w:t>
      </w:r>
      <w:r>
        <w:t xml:space="preserve"> </w:t>
      </w:r>
      <w:r w:rsidRPr="00105EE1">
        <w:t>aus</w:t>
      </w:r>
      <w:r>
        <w:t xml:space="preserve"> </w:t>
      </w:r>
      <w:r w:rsidRPr="00105EE1">
        <w:t>mußte,</w:t>
      </w:r>
      <w:r>
        <w:t xml:space="preserve"> </w:t>
      </w:r>
      <w:r w:rsidRPr="00105EE1">
        <w:t>wenn</w:t>
      </w:r>
      <w:r>
        <w:t xml:space="preserve"> </w:t>
      </w:r>
      <w:r w:rsidRPr="00105EE1">
        <w:t>man</w:t>
      </w:r>
      <w:r>
        <w:t xml:space="preserve"> </w:t>
      </w:r>
      <w:r w:rsidRPr="00105EE1">
        <w:t>folgerichtig</w:t>
      </w:r>
      <w:r>
        <w:t xml:space="preserve"> </w:t>
      </w:r>
      <w:r w:rsidRPr="00105EE1">
        <w:t>weiter</w:t>
      </w:r>
      <w:r>
        <w:t xml:space="preserve"> </w:t>
      </w:r>
      <w:r w:rsidRPr="00105EE1">
        <w:t>ging,</w:t>
      </w:r>
      <w:r>
        <w:t xml:space="preserve"> </w:t>
      </w:r>
      <w:r w:rsidRPr="00105EE1">
        <w:t>das</w:t>
      </w:r>
      <w:r>
        <w:t xml:space="preserve"> </w:t>
      </w:r>
      <w:r w:rsidRPr="00105EE1">
        <w:t>ganze</w:t>
      </w:r>
      <w:r>
        <w:t xml:space="preserve"> </w:t>
      </w:r>
      <w:r w:rsidRPr="00105EE1">
        <w:t>römisch-katholische</w:t>
      </w:r>
      <w:r>
        <w:t xml:space="preserve"> </w:t>
      </w:r>
      <w:r w:rsidRPr="00105EE1">
        <w:t>Lehrsystem</w:t>
      </w:r>
      <w:r>
        <w:t xml:space="preserve"> </w:t>
      </w:r>
      <w:r w:rsidRPr="00105EE1">
        <w:t>und</w:t>
      </w:r>
      <w:r>
        <w:t xml:space="preserve"> </w:t>
      </w:r>
      <w:r w:rsidRPr="00105EE1">
        <w:t>die</w:t>
      </w:r>
      <w:r>
        <w:t xml:space="preserve"> </w:t>
      </w:r>
      <w:r w:rsidRPr="00105EE1">
        <w:t>ganze</w:t>
      </w:r>
      <w:r>
        <w:t xml:space="preserve"> </w:t>
      </w:r>
      <w:r w:rsidRPr="00105EE1">
        <w:t>päpstliche</w:t>
      </w:r>
      <w:r>
        <w:t xml:space="preserve"> </w:t>
      </w:r>
      <w:r w:rsidRPr="00105EE1">
        <w:t>Hierarchie</w:t>
      </w:r>
      <w:r>
        <w:t xml:space="preserve"> </w:t>
      </w:r>
      <w:r w:rsidRPr="00105EE1">
        <w:t>umgestaltet,</w:t>
      </w:r>
      <w:r>
        <w:t xml:space="preserve"> </w:t>
      </w:r>
      <w:r w:rsidRPr="00105EE1">
        <w:t>ja</w:t>
      </w:r>
      <w:r>
        <w:t xml:space="preserve"> </w:t>
      </w:r>
      <w:r w:rsidRPr="00105EE1">
        <w:t>zum</w:t>
      </w:r>
      <w:r>
        <w:t xml:space="preserve"> </w:t>
      </w:r>
      <w:r w:rsidRPr="00105EE1">
        <w:t>großen</w:t>
      </w:r>
      <w:r>
        <w:t xml:space="preserve"> </w:t>
      </w:r>
      <w:r w:rsidRPr="00105EE1">
        <w:t>Theil</w:t>
      </w:r>
      <w:r>
        <w:t xml:space="preserve"> </w:t>
      </w:r>
      <w:r w:rsidRPr="00105EE1">
        <w:t>abgethan</w:t>
      </w:r>
      <w:r>
        <w:t xml:space="preserve"> </w:t>
      </w:r>
      <w:r w:rsidRPr="00105EE1">
        <w:t>werden.</w:t>
      </w:r>
      <w:r>
        <w:t xml:space="preserve"> </w:t>
      </w:r>
      <w:r w:rsidRPr="00105EE1">
        <w:t>–</w:t>
      </w:r>
      <w:r>
        <w:t xml:space="preserve"> </w:t>
      </w:r>
      <w:r w:rsidRPr="00105EE1">
        <w:t>Das</w:t>
      </w:r>
      <w:r>
        <w:t xml:space="preserve"> </w:t>
      </w:r>
      <w:r w:rsidRPr="00105EE1">
        <w:t>Eine</w:t>
      </w:r>
      <w:r>
        <w:t xml:space="preserve"> </w:t>
      </w:r>
      <w:r w:rsidRPr="00105EE1">
        <w:t>war</w:t>
      </w:r>
      <w:r>
        <w:t xml:space="preserve"> </w:t>
      </w:r>
      <w:r w:rsidRPr="00105EE1">
        <w:t>die</w:t>
      </w:r>
      <w:r>
        <w:t xml:space="preserve"> </w:t>
      </w:r>
      <w:r w:rsidRPr="00105EE1">
        <w:t>Lehre,</w:t>
      </w:r>
      <w:r>
        <w:t xml:space="preserve"> </w:t>
      </w:r>
      <w:r w:rsidRPr="00105EE1">
        <w:t>daß</w:t>
      </w:r>
      <w:r>
        <w:t xml:space="preserve"> </w:t>
      </w:r>
      <w:r w:rsidRPr="00105EE1">
        <w:t>der</w:t>
      </w:r>
      <w:r>
        <w:t xml:space="preserve"> </w:t>
      </w:r>
      <w:r w:rsidRPr="00105EE1">
        <w:t>heiligen</w:t>
      </w:r>
      <w:r>
        <w:t xml:space="preserve"> </w:t>
      </w:r>
      <w:r w:rsidRPr="00105EE1">
        <w:t>Schrift</w:t>
      </w:r>
      <w:r>
        <w:t xml:space="preserve"> </w:t>
      </w:r>
      <w:r w:rsidRPr="00105EE1">
        <w:t>allein</w:t>
      </w:r>
      <w:r>
        <w:t xml:space="preserve"> </w:t>
      </w:r>
      <w:r w:rsidRPr="00105EE1">
        <w:t>es</w:t>
      </w:r>
      <w:r>
        <w:t xml:space="preserve"> </w:t>
      </w:r>
      <w:r w:rsidRPr="00105EE1">
        <w:t>gebühre,</w:t>
      </w:r>
      <w:r>
        <w:t xml:space="preserve"> </w:t>
      </w:r>
      <w:r w:rsidRPr="00105EE1">
        <w:t>in</w:t>
      </w:r>
      <w:r>
        <w:t xml:space="preserve"> </w:t>
      </w:r>
      <w:r w:rsidRPr="00105EE1">
        <w:t>allen</w:t>
      </w:r>
      <w:r>
        <w:t xml:space="preserve"> </w:t>
      </w:r>
      <w:r w:rsidRPr="00105EE1">
        <w:t>Streitigkeiten</w:t>
      </w:r>
      <w:r>
        <w:t xml:space="preserve"> </w:t>
      </w:r>
      <w:r w:rsidRPr="00105EE1">
        <w:t>und</w:t>
      </w:r>
      <w:r>
        <w:t xml:space="preserve"> </w:t>
      </w:r>
      <w:r w:rsidRPr="00105EE1">
        <w:t>Fragen</w:t>
      </w:r>
      <w:r>
        <w:t xml:space="preserve"> </w:t>
      </w:r>
      <w:r w:rsidRPr="00105EE1">
        <w:t>den</w:t>
      </w:r>
      <w:r>
        <w:t xml:space="preserve"> </w:t>
      </w:r>
      <w:r w:rsidRPr="00105EE1">
        <w:t>richterlichen</w:t>
      </w:r>
      <w:r>
        <w:t xml:space="preserve"> </w:t>
      </w:r>
      <w:r w:rsidRPr="00105EE1">
        <w:t>Ausspruch</w:t>
      </w:r>
      <w:r>
        <w:t xml:space="preserve"> </w:t>
      </w:r>
      <w:r w:rsidRPr="00105EE1">
        <w:t>zu</w:t>
      </w:r>
      <w:r>
        <w:t xml:space="preserve"> </w:t>
      </w:r>
      <w:r w:rsidRPr="00105EE1">
        <w:t>thun,</w:t>
      </w:r>
      <w:r>
        <w:t xml:space="preserve"> </w:t>
      </w:r>
      <w:r w:rsidRPr="00105EE1">
        <w:t>-</w:t>
      </w:r>
      <w:r>
        <w:t xml:space="preserve"> </w:t>
      </w:r>
      <w:r w:rsidRPr="00105EE1">
        <w:t>daß</w:t>
      </w:r>
      <w:r>
        <w:t xml:space="preserve"> </w:t>
      </w:r>
      <w:r w:rsidRPr="00105EE1">
        <w:t>nichts,</w:t>
      </w:r>
      <w:r>
        <w:t xml:space="preserve"> </w:t>
      </w:r>
      <w:r w:rsidRPr="00105EE1">
        <w:t>keine</w:t>
      </w:r>
      <w:r>
        <w:t xml:space="preserve"> </w:t>
      </w:r>
      <w:r w:rsidRPr="00105EE1">
        <w:t>Kreatur,</w:t>
      </w:r>
      <w:r>
        <w:t xml:space="preserve"> </w:t>
      </w:r>
      <w:r w:rsidRPr="00105EE1">
        <w:t>auch</w:t>
      </w:r>
      <w:r>
        <w:t xml:space="preserve"> </w:t>
      </w:r>
      <w:r w:rsidRPr="00105EE1">
        <w:t>kein</w:t>
      </w:r>
      <w:r>
        <w:t xml:space="preserve"> </w:t>
      </w:r>
      <w:r w:rsidRPr="00105EE1">
        <w:t>Papst</w:t>
      </w:r>
      <w:r>
        <w:t xml:space="preserve"> </w:t>
      </w:r>
      <w:r w:rsidRPr="00105EE1">
        <w:t>und</w:t>
      </w:r>
      <w:r>
        <w:t xml:space="preserve"> </w:t>
      </w:r>
      <w:r w:rsidRPr="00105EE1">
        <w:t>Bischof</w:t>
      </w:r>
      <w:r>
        <w:t xml:space="preserve"> </w:t>
      </w:r>
      <w:r w:rsidRPr="00105EE1">
        <w:t>und</w:t>
      </w:r>
      <w:r>
        <w:t xml:space="preserve"> </w:t>
      </w:r>
      <w:r w:rsidRPr="00105EE1">
        <w:t>kein</w:t>
      </w:r>
      <w:r>
        <w:t xml:space="preserve"> </w:t>
      </w:r>
      <w:r w:rsidRPr="00105EE1">
        <w:t>Concil</w:t>
      </w:r>
      <w:r>
        <w:t xml:space="preserve"> </w:t>
      </w:r>
      <w:r w:rsidRPr="00105EE1">
        <w:t>ihr</w:t>
      </w:r>
      <w:r>
        <w:t xml:space="preserve"> </w:t>
      </w:r>
      <w:r w:rsidRPr="00105EE1">
        <w:t>widersprechen</w:t>
      </w:r>
      <w:r>
        <w:t xml:space="preserve"> </w:t>
      </w:r>
      <w:r w:rsidRPr="00105EE1">
        <w:t>dürfte,</w:t>
      </w:r>
      <w:r>
        <w:t xml:space="preserve"> </w:t>
      </w:r>
      <w:r w:rsidRPr="00105EE1">
        <w:t>daß</w:t>
      </w:r>
      <w:r>
        <w:t xml:space="preserve"> </w:t>
      </w:r>
      <w:r w:rsidRPr="00105EE1">
        <w:t>ihr</w:t>
      </w:r>
      <w:r>
        <w:t xml:space="preserve"> </w:t>
      </w:r>
      <w:r w:rsidRPr="00105EE1">
        <w:t>sich</w:t>
      </w:r>
      <w:r>
        <w:t xml:space="preserve"> </w:t>
      </w:r>
      <w:r w:rsidRPr="00105EE1">
        <w:t>alles</w:t>
      </w:r>
      <w:r>
        <w:t xml:space="preserve"> </w:t>
      </w:r>
      <w:r w:rsidRPr="00105EE1">
        <w:t>unterwerfen</w:t>
      </w:r>
      <w:r>
        <w:t xml:space="preserve"> </w:t>
      </w:r>
      <w:r w:rsidRPr="00105EE1">
        <w:t>müsse.</w:t>
      </w:r>
      <w:r>
        <w:t xml:space="preserve"> </w:t>
      </w:r>
      <w:r w:rsidRPr="00105EE1">
        <w:t>„Die</w:t>
      </w:r>
      <w:r>
        <w:t xml:space="preserve"> </w:t>
      </w:r>
      <w:r w:rsidRPr="00105EE1">
        <w:t>heilige</w:t>
      </w:r>
      <w:r>
        <w:t xml:space="preserve"> </w:t>
      </w:r>
      <w:r w:rsidRPr="00105EE1">
        <w:t>Schrift</w:t>
      </w:r>
      <w:r>
        <w:t xml:space="preserve"> </w:t>
      </w:r>
      <w:r w:rsidRPr="00105EE1">
        <w:t>muß</w:t>
      </w:r>
      <w:r>
        <w:t xml:space="preserve"> </w:t>
      </w:r>
      <w:r w:rsidRPr="00105EE1">
        <w:t>man</w:t>
      </w:r>
      <w:r>
        <w:t xml:space="preserve"> </w:t>
      </w:r>
      <w:r w:rsidRPr="00105EE1">
        <w:t>mehr</w:t>
      </w:r>
      <w:r>
        <w:t xml:space="preserve"> </w:t>
      </w:r>
      <w:r w:rsidRPr="00105EE1">
        <w:t>als</w:t>
      </w:r>
      <w:r>
        <w:t xml:space="preserve"> </w:t>
      </w:r>
      <w:r w:rsidRPr="00105EE1">
        <w:t>den</w:t>
      </w:r>
      <w:r>
        <w:t xml:space="preserve"> </w:t>
      </w:r>
      <w:r w:rsidRPr="00105EE1">
        <w:t>Heiligen</w:t>
      </w:r>
      <w:r>
        <w:t xml:space="preserve"> </w:t>
      </w:r>
      <w:r w:rsidRPr="00105EE1">
        <w:t>und</w:t>
      </w:r>
      <w:r>
        <w:t xml:space="preserve"> </w:t>
      </w:r>
      <w:r w:rsidRPr="00105EE1">
        <w:t>ihren</w:t>
      </w:r>
      <w:r>
        <w:t xml:space="preserve"> </w:t>
      </w:r>
      <w:r w:rsidRPr="00105EE1">
        <w:t>Satzungen</w:t>
      </w:r>
      <w:r>
        <w:t xml:space="preserve"> </w:t>
      </w:r>
      <w:r w:rsidRPr="00105EE1">
        <w:t>glauben.“</w:t>
      </w:r>
      <w:r>
        <w:t xml:space="preserve"> </w:t>
      </w:r>
      <w:r w:rsidRPr="00105EE1">
        <w:t>„Kein</w:t>
      </w:r>
      <w:r>
        <w:t xml:space="preserve"> </w:t>
      </w:r>
      <w:r w:rsidRPr="00105EE1">
        <w:t>Mensch</w:t>
      </w:r>
      <w:r>
        <w:t xml:space="preserve"> </w:t>
      </w:r>
      <w:r w:rsidRPr="00105EE1">
        <w:t>ist</w:t>
      </w:r>
      <w:r>
        <w:t xml:space="preserve"> </w:t>
      </w:r>
      <w:r w:rsidRPr="00105EE1">
        <w:t>verbunden,</w:t>
      </w:r>
      <w:r>
        <w:t xml:space="preserve"> </w:t>
      </w:r>
      <w:r w:rsidRPr="00105EE1">
        <w:t>den</w:t>
      </w:r>
      <w:r>
        <w:t xml:space="preserve"> </w:t>
      </w:r>
      <w:r w:rsidRPr="00105EE1">
        <w:t>Aussprüchen</w:t>
      </w:r>
      <w:r>
        <w:t xml:space="preserve"> </w:t>
      </w:r>
      <w:r w:rsidRPr="00105EE1">
        <w:t>der</w:t>
      </w:r>
      <w:r>
        <w:t xml:space="preserve"> </w:t>
      </w:r>
      <w:r w:rsidRPr="00105EE1">
        <w:t>Heiligen</w:t>
      </w:r>
      <w:r>
        <w:t xml:space="preserve"> </w:t>
      </w:r>
      <w:r w:rsidRPr="00105EE1">
        <w:t>und</w:t>
      </w:r>
      <w:r>
        <w:t xml:space="preserve"> </w:t>
      </w:r>
      <w:r w:rsidRPr="00105EE1">
        <w:t>den</w:t>
      </w:r>
      <w:r>
        <w:t xml:space="preserve"> </w:t>
      </w:r>
      <w:r w:rsidRPr="00105EE1">
        <w:t>Bullen</w:t>
      </w:r>
      <w:r>
        <w:t xml:space="preserve"> </w:t>
      </w:r>
      <w:r w:rsidRPr="00105EE1">
        <w:t>der</w:t>
      </w:r>
      <w:r>
        <w:t xml:space="preserve"> </w:t>
      </w:r>
      <w:r w:rsidRPr="00105EE1">
        <w:t>Päpste</w:t>
      </w:r>
      <w:r>
        <w:t xml:space="preserve"> </w:t>
      </w:r>
      <w:r w:rsidRPr="00105EE1">
        <w:t>außer</w:t>
      </w:r>
      <w:r>
        <w:t xml:space="preserve"> </w:t>
      </w:r>
      <w:r w:rsidRPr="00105EE1">
        <w:t>in</w:t>
      </w:r>
      <w:r>
        <w:t xml:space="preserve"> </w:t>
      </w:r>
      <w:r w:rsidRPr="00105EE1">
        <w:t>dem</w:t>
      </w:r>
      <w:r>
        <w:t xml:space="preserve"> </w:t>
      </w:r>
      <w:r w:rsidRPr="00105EE1">
        <w:t>zu</w:t>
      </w:r>
      <w:r>
        <w:t xml:space="preserve"> </w:t>
      </w:r>
      <w:r w:rsidRPr="00105EE1">
        <w:t>glauben,</w:t>
      </w:r>
      <w:r>
        <w:t xml:space="preserve"> </w:t>
      </w:r>
      <w:r w:rsidRPr="00105EE1">
        <w:t>was</w:t>
      </w:r>
      <w:r>
        <w:t xml:space="preserve"> </w:t>
      </w:r>
      <w:r w:rsidRPr="00105EE1">
        <w:t>sie</w:t>
      </w:r>
      <w:r>
        <w:t xml:space="preserve"> </w:t>
      </w:r>
      <w:r w:rsidRPr="00105EE1">
        <w:t>der</w:t>
      </w:r>
      <w:r>
        <w:t xml:space="preserve"> </w:t>
      </w:r>
      <w:r w:rsidRPr="00105EE1">
        <w:t>heiligen</w:t>
      </w:r>
      <w:r>
        <w:t xml:space="preserve"> </w:t>
      </w:r>
      <w:r w:rsidRPr="00105EE1">
        <w:t>Schrift</w:t>
      </w:r>
      <w:r>
        <w:t xml:space="preserve"> </w:t>
      </w:r>
      <w:r w:rsidRPr="00105EE1">
        <w:t>gemäß</w:t>
      </w:r>
      <w:r>
        <w:t xml:space="preserve"> </w:t>
      </w:r>
      <w:r w:rsidRPr="00105EE1">
        <w:t>lehren.“</w:t>
      </w:r>
      <w:r>
        <w:t xml:space="preserve"> </w:t>
      </w:r>
      <w:r w:rsidRPr="00105EE1">
        <w:t>–</w:t>
      </w:r>
      <w:r>
        <w:t xml:space="preserve"> </w:t>
      </w:r>
      <w:r w:rsidRPr="00105EE1">
        <w:t>Die</w:t>
      </w:r>
      <w:r>
        <w:t xml:space="preserve"> </w:t>
      </w:r>
      <w:r w:rsidRPr="00105EE1">
        <w:t>heilige</w:t>
      </w:r>
      <w:r>
        <w:t xml:space="preserve"> </w:t>
      </w:r>
      <w:r w:rsidRPr="00105EE1">
        <w:t>Schrift</w:t>
      </w:r>
      <w:r>
        <w:t xml:space="preserve"> </w:t>
      </w:r>
      <w:r w:rsidRPr="00105EE1">
        <w:t>war</w:t>
      </w:r>
      <w:r>
        <w:t xml:space="preserve"> </w:t>
      </w:r>
      <w:r w:rsidRPr="00105EE1">
        <w:t>schon</w:t>
      </w:r>
      <w:r>
        <w:t xml:space="preserve"> </w:t>
      </w:r>
      <w:r w:rsidRPr="00105EE1">
        <w:t>im</w:t>
      </w:r>
      <w:r>
        <w:t xml:space="preserve"> </w:t>
      </w:r>
      <w:r w:rsidRPr="00105EE1">
        <w:t>XIV.</w:t>
      </w:r>
      <w:r>
        <w:t xml:space="preserve"> </w:t>
      </w:r>
      <w:r w:rsidRPr="00105EE1">
        <w:t>Jahrhundert</w:t>
      </w:r>
      <w:r>
        <w:t xml:space="preserve"> </w:t>
      </w:r>
      <w:r w:rsidRPr="00105EE1">
        <w:t>ins</w:t>
      </w:r>
      <w:r>
        <w:t xml:space="preserve"> </w:t>
      </w:r>
      <w:r w:rsidRPr="00105EE1">
        <w:t>Böhmische</w:t>
      </w:r>
      <w:r>
        <w:t xml:space="preserve"> </w:t>
      </w:r>
      <w:r w:rsidRPr="00105EE1">
        <w:t>übersetzt</w:t>
      </w:r>
      <w:r>
        <w:t xml:space="preserve"> </w:t>
      </w:r>
      <w:r w:rsidRPr="00105EE1">
        <w:t>und</w:t>
      </w:r>
      <w:r>
        <w:t xml:space="preserve"> </w:t>
      </w:r>
      <w:r w:rsidRPr="00105EE1">
        <w:t>diese</w:t>
      </w:r>
      <w:r>
        <w:t xml:space="preserve"> </w:t>
      </w:r>
      <w:r w:rsidRPr="00105EE1">
        <w:t>Bibelübersetzung</w:t>
      </w:r>
      <w:r>
        <w:t xml:space="preserve"> </w:t>
      </w:r>
      <w:r w:rsidRPr="00105EE1">
        <w:t>unterwarf</w:t>
      </w:r>
      <w:r>
        <w:t xml:space="preserve"> </w:t>
      </w:r>
      <w:r w:rsidRPr="00105EE1">
        <w:t>Hus</w:t>
      </w:r>
      <w:r>
        <w:t xml:space="preserve"> </w:t>
      </w:r>
      <w:r w:rsidRPr="00105EE1">
        <w:t>noch</w:t>
      </w:r>
      <w:r>
        <w:t xml:space="preserve"> </w:t>
      </w:r>
      <w:r w:rsidRPr="00105EE1">
        <w:t>einer</w:t>
      </w:r>
      <w:r>
        <w:t xml:space="preserve"> </w:t>
      </w:r>
      <w:r w:rsidRPr="00105EE1">
        <w:t>Revision,</w:t>
      </w:r>
      <w:r>
        <w:t xml:space="preserve"> </w:t>
      </w:r>
      <w:r w:rsidRPr="00105EE1">
        <w:t>wie</w:t>
      </w:r>
      <w:r>
        <w:t xml:space="preserve"> </w:t>
      </w:r>
      <w:r w:rsidRPr="00105EE1">
        <w:t>es</w:t>
      </w:r>
      <w:r>
        <w:t xml:space="preserve"> </w:t>
      </w:r>
      <w:r w:rsidRPr="00105EE1">
        <w:t>die</w:t>
      </w:r>
      <w:r>
        <w:t xml:space="preserve"> </w:t>
      </w:r>
      <w:r w:rsidRPr="00105EE1">
        <w:t>nach</w:t>
      </w:r>
      <w:r>
        <w:t xml:space="preserve"> </w:t>
      </w:r>
      <w:r w:rsidRPr="00105EE1">
        <w:t>dem</w:t>
      </w:r>
      <w:r>
        <w:t xml:space="preserve"> </w:t>
      </w:r>
      <w:r w:rsidRPr="00105EE1">
        <w:t>Zeugnisse</w:t>
      </w:r>
      <w:r>
        <w:t xml:space="preserve"> </w:t>
      </w:r>
      <w:proofErr w:type="spellStart"/>
      <w:r w:rsidRPr="00105EE1">
        <w:t>Palacky’s</w:t>
      </w:r>
      <w:proofErr w:type="spellEnd"/>
      <w:r>
        <w:t xml:space="preserve"> </w:t>
      </w:r>
      <w:r w:rsidRPr="00105EE1">
        <w:t>noch</w:t>
      </w:r>
      <w:r>
        <w:t xml:space="preserve"> </w:t>
      </w:r>
      <w:r w:rsidRPr="00105EE1">
        <w:t>vorhandenen</w:t>
      </w:r>
      <w:r>
        <w:t xml:space="preserve"> </w:t>
      </w:r>
      <w:r w:rsidRPr="00105EE1">
        <w:t>Exemplare</w:t>
      </w:r>
      <w:r>
        <w:t xml:space="preserve"> </w:t>
      </w:r>
      <w:r w:rsidRPr="00105EE1">
        <w:t>kund</w:t>
      </w:r>
      <w:r>
        <w:t xml:space="preserve"> </w:t>
      </w:r>
      <w:r w:rsidRPr="00105EE1">
        <w:t>thun.</w:t>
      </w:r>
      <w:r>
        <w:t xml:space="preserve"> </w:t>
      </w:r>
      <w:r w:rsidRPr="00105EE1">
        <w:t>Das</w:t>
      </w:r>
      <w:r>
        <w:t xml:space="preserve"> </w:t>
      </w:r>
      <w:r w:rsidRPr="00105EE1">
        <w:t>gab</w:t>
      </w:r>
      <w:r>
        <w:t xml:space="preserve"> </w:t>
      </w:r>
      <w:r w:rsidRPr="00105EE1">
        <w:t>dem</w:t>
      </w:r>
      <w:r>
        <w:t xml:space="preserve"> </w:t>
      </w:r>
      <w:r w:rsidRPr="00105EE1">
        <w:t>Joh.</w:t>
      </w:r>
      <w:r>
        <w:t xml:space="preserve"> </w:t>
      </w:r>
      <w:r w:rsidRPr="00105EE1">
        <w:t>Hus</w:t>
      </w:r>
      <w:r>
        <w:t xml:space="preserve"> </w:t>
      </w:r>
      <w:r w:rsidRPr="00105EE1">
        <w:t>festen</w:t>
      </w:r>
      <w:r>
        <w:t xml:space="preserve"> </w:t>
      </w:r>
      <w:r w:rsidRPr="00105EE1">
        <w:t>Halt</w:t>
      </w:r>
      <w:r>
        <w:t xml:space="preserve"> </w:t>
      </w:r>
      <w:r w:rsidRPr="00105EE1">
        <w:t>und</w:t>
      </w:r>
      <w:r>
        <w:t xml:space="preserve"> </w:t>
      </w:r>
      <w:r w:rsidRPr="00105EE1">
        <w:t>bereitete</w:t>
      </w:r>
      <w:r>
        <w:t xml:space="preserve"> </w:t>
      </w:r>
      <w:r w:rsidRPr="00105EE1">
        <w:t>ihm</w:t>
      </w:r>
      <w:r>
        <w:t xml:space="preserve"> </w:t>
      </w:r>
      <w:r w:rsidRPr="00105EE1">
        <w:t>den</w:t>
      </w:r>
      <w:r>
        <w:t xml:space="preserve"> </w:t>
      </w:r>
      <w:r w:rsidRPr="00105EE1">
        <w:t>Weg</w:t>
      </w:r>
      <w:r>
        <w:t xml:space="preserve"> </w:t>
      </w:r>
      <w:r w:rsidRPr="00105EE1">
        <w:t>in</w:t>
      </w:r>
      <w:r>
        <w:t xml:space="preserve"> </w:t>
      </w:r>
      <w:r w:rsidRPr="00105EE1">
        <w:t>das</w:t>
      </w:r>
      <w:r>
        <w:t xml:space="preserve"> </w:t>
      </w:r>
      <w:r w:rsidRPr="00105EE1">
        <w:t>himmlische</w:t>
      </w:r>
      <w:r>
        <w:t xml:space="preserve"> </w:t>
      </w:r>
      <w:proofErr w:type="spellStart"/>
      <w:r w:rsidRPr="00105EE1">
        <w:t>Gezelt</w:t>
      </w:r>
      <w:proofErr w:type="spellEnd"/>
      <w:r w:rsidRPr="00105EE1">
        <w:t>,</w:t>
      </w:r>
      <w:r>
        <w:t xml:space="preserve"> </w:t>
      </w:r>
      <w:r w:rsidRPr="00105EE1">
        <w:t>wo</w:t>
      </w:r>
      <w:r>
        <w:t xml:space="preserve"> </w:t>
      </w:r>
      <w:r w:rsidRPr="00105EE1">
        <w:t>er</w:t>
      </w:r>
      <w:r>
        <w:t xml:space="preserve"> </w:t>
      </w:r>
      <w:r w:rsidRPr="00105EE1">
        <w:t>verborgen</w:t>
      </w:r>
      <w:r>
        <w:t xml:space="preserve"> </w:t>
      </w:r>
      <w:r w:rsidRPr="00105EE1">
        <w:t>war</w:t>
      </w:r>
      <w:r>
        <w:t xml:space="preserve"> </w:t>
      </w:r>
      <w:r w:rsidRPr="00105EE1">
        <w:t>vor</w:t>
      </w:r>
      <w:r>
        <w:t xml:space="preserve"> </w:t>
      </w:r>
      <w:r w:rsidRPr="00105EE1">
        <w:t>Jedermanns</w:t>
      </w:r>
      <w:r>
        <w:t xml:space="preserve"> </w:t>
      </w:r>
      <w:r w:rsidRPr="00105EE1">
        <w:t>Trotz;</w:t>
      </w:r>
      <w:r>
        <w:t xml:space="preserve"> </w:t>
      </w:r>
      <w:r w:rsidRPr="00105EE1">
        <w:t>das</w:t>
      </w:r>
      <w:r>
        <w:t xml:space="preserve"> </w:t>
      </w:r>
      <w:r w:rsidRPr="00105EE1">
        <w:t>führte</w:t>
      </w:r>
      <w:r>
        <w:t xml:space="preserve"> </w:t>
      </w:r>
      <w:r w:rsidRPr="00105EE1">
        <w:t>ihn</w:t>
      </w:r>
      <w:r>
        <w:t xml:space="preserve"> </w:t>
      </w:r>
      <w:r w:rsidRPr="00105EE1">
        <w:t>ein</w:t>
      </w:r>
      <w:r>
        <w:t xml:space="preserve"> </w:t>
      </w:r>
      <w:r w:rsidRPr="00105EE1">
        <w:t>in</w:t>
      </w:r>
      <w:r>
        <w:t xml:space="preserve"> </w:t>
      </w:r>
      <w:r w:rsidRPr="00105EE1">
        <w:t>die</w:t>
      </w:r>
      <w:r>
        <w:t xml:space="preserve"> </w:t>
      </w:r>
      <w:r w:rsidRPr="00105EE1">
        <w:t>unüberwindliche</w:t>
      </w:r>
      <w:r>
        <w:t xml:space="preserve"> </w:t>
      </w:r>
      <w:r w:rsidRPr="00105EE1">
        <w:t>Burg,</w:t>
      </w:r>
      <w:r>
        <w:t xml:space="preserve"> </w:t>
      </w:r>
      <w:r w:rsidRPr="00105EE1">
        <w:t>die</w:t>
      </w:r>
      <w:r>
        <w:t xml:space="preserve"> </w:t>
      </w:r>
      <w:r w:rsidRPr="00105EE1">
        <w:t>kein</w:t>
      </w:r>
      <w:r>
        <w:t xml:space="preserve"> </w:t>
      </w:r>
      <w:r w:rsidRPr="00105EE1">
        <w:t>Feind</w:t>
      </w:r>
      <w:r>
        <w:t xml:space="preserve"> </w:t>
      </w:r>
      <w:r w:rsidRPr="00105EE1">
        <w:t>stürmen</w:t>
      </w:r>
      <w:r>
        <w:t xml:space="preserve"> </w:t>
      </w:r>
      <w:r w:rsidRPr="00105EE1">
        <w:t>konnte:</w:t>
      </w:r>
      <w:r>
        <w:t xml:space="preserve"> </w:t>
      </w:r>
      <w:r w:rsidRPr="00105EE1">
        <w:t>da</w:t>
      </w:r>
      <w:r>
        <w:t xml:space="preserve"> </w:t>
      </w:r>
      <w:r w:rsidRPr="00105EE1">
        <w:t>hatte</w:t>
      </w:r>
      <w:r>
        <w:t xml:space="preserve"> </w:t>
      </w:r>
      <w:r w:rsidRPr="00105EE1">
        <w:t>er</w:t>
      </w:r>
      <w:r>
        <w:t xml:space="preserve"> </w:t>
      </w:r>
      <w:r w:rsidRPr="00105EE1">
        <w:t>einen</w:t>
      </w:r>
      <w:r>
        <w:t xml:space="preserve"> </w:t>
      </w:r>
      <w:r w:rsidRPr="00105EE1">
        <w:t>Standpunkt</w:t>
      </w:r>
      <w:r>
        <w:t xml:space="preserve"> </w:t>
      </w:r>
      <w:r w:rsidRPr="00105EE1">
        <w:t>über</w:t>
      </w:r>
      <w:r>
        <w:t xml:space="preserve"> </w:t>
      </w:r>
      <w:r w:rsidRPr="00105EE1">
        <w:t>allen</w:t>
      </w:r>
      <w:r>
        <w:t xml:space="preserve"> </w:t>
      </w:r>
      <w:r w:rsidRPr="00105EE1">
        <w:t>Partheien,</w:t>
      </w:r>
      <w:r>
        <w:t xml:space="preserve"> </w:t>
      </w:r>
      <w:proofErr w:type="spellStart"/>
      <w:r w:rsidRPr="00105EE1">
        <w:t>Intriguen</w:t>
      </w:r>
      <w:proofErr w:type="spellEnd"/>
      <w:r w:rsidRPr="00105EE1">
        <w:t>,</w:t>
      </w:r>
      <w:r>
        <w:t xml:space="preserve"> </w:t>
      </w:r>
      <w:r w:rsidRPr="00105EE1">
        <w:t>Machinationen.</w:t>
      </w:r>
    </w:p>
    <w:p w14:paraId="29B7B1BC" w14:textId="77777777" w:rsidR="00B03BB9" w:rsidRPr="00105EE1" w:rsidRDefault="00B03BB9" w:rsidP="00B03BB9">
      <w:r w:rsidRPr="00105EE1">
        <w:t>Der</w:t>
      </w:r>
      <w:r>
        <w:t xml:space="preserve"> </w:t>
      </w:r>
      <w:r w:rsidRPr="00105EE1">
        <w:t>zweite</w:t>
      </w:r>
      <w:r>
        <w:t xml:space="preserve"> </w:t>
      </w:r>
      <w:r w:rsidRPr="00105EE1">
        <w:t>Lehrpunkt,</w:t>
      </w:r>
      <w:r>
        <w:t xml:space="preserve"> </w:t>
      </w:r>
      <w:r w:rsidRPr="00105EE1">
        <w:t>worin</w:t>
      </w:r>
      <w:r>
        <w:t xml:space="preserve"> </w:t>
      </w:r>
      <w:r w:rsidRPr="00105EE1">
        <w:t>Joh.</w:t>
      </w:r>
      <w:r>
        <w:t xml:space="preserve"> </w:t>
      </w:r>
      <w:r w:rsidRPr="00105EE1">
        <w:t>Hus</w:t>
      </w:r>
      <w:r>
        <w:t xml:space="preserve"> </w:t>
      </w:r>
      <w:r w:rsidRPr="00105EE1">
        <w:t>in</w:t>
      </w:r>
      <w:r>
        <w:t xml:space="preserve"> </w:t>
      </w:r>
      <w:r w:rsidRPr="00105EE1">
        <w:t>Opposition,</w:t>
      </w:r>
      <w:r>
        <w:t xml:space="preserve"> </w:t>
      </w:r>
      <w:r w:rsidRPr="00105EE1">
        <w:t>erst</w:t>
      </w:r>
      <w:r>
        <w:t xml:space="preserve"> </w:t>
      </w:r>
      <w:r w:rsidRPr="00105EE1">
        <w:t>mehr</w:t>
      </w:r>
      <w:r>
        <w:t xml:space="preserve"> </w:t>
      </w:r>
      <w:r w:rsidRPr="00105EE1">
        <w:t>verhüllt,</w:t>
      </w:r>
      <w:r>
        <w:t xml:space="preserve"> </w:t>
      </w:r>
      <w:r w:rsidRPr="00105EE1">
        <w:t>dann</w:t>
      </w:r>
      <w:r>
        <w:t xml:space="preserve"> </w:t>
      </w:r>
      <w:r w:rsidRPr="00105EE1">
        <w:t>immer</w:t>
      </w:r>
      <w:r>
        <w:t xml:space="preserve"> </w:t>
      </w:r>
      <w:r w:rsidRPr="00105EE1">
        <w:t>offenbarer</w:t>
      </w:r>
      <w:r>
        <w:t xml:space="preserve"> </w:t>
      </w:r>
      <w:r w:rsidRPr="00105EE1">
        <w:t>gegen</w:t>
      </w:r>
      <w:r>
        <w:t xml:space="preserve"> </w:t>
      </w:r>
      <w:r w:rsidRPr="00105EE1">
        <w:t>das</w:t>
      </w:r>
      <w:r>
        <w:t xml:space="preserve"> </w:t>
      </w:r>
      <w:r w:rsidRPr="00105EE1">
        <w:t>römisch-katholische</w:t>
      </w:r>
      <w:r>
        <w:t xml:space="preserve"> </w:t>
      </w:r>
      <w:r w:rsidRPr="00105EE1">
        <w:t>Lehrsystem</w:t>
      </w:r>
      <w:r>
        <w:t xml:space="preserve"> </w:t>
      </w:r>
      <w:r w:rsidRPr="00105EE1">
        <w:t>trat,</w:t>
      </w:r>
      <w:r>
        <w:t xml:space="preserve"> </w:t>
      </w:r>
      <w:r w:rsidRPr="00105EE1">
        <w:t>war</w:t>
      </w:r>
      <w:r>
        <w:t xml:space="preserve"> </w:t>
      </w:r>
      <w:r w:rsidRPr="00105EE1">
        <w:t>der</w:t>
      </w:r>
      <w:r>
        <w:t xml:space="preserve"> </w:t>
      </w:r>
      <w:r w:rsidRPr="00105EE1">
        <w:t>von</w:t>
      </w:r>
      <w:r>
        <w:t xml:space="preserve"> </w:t>
      </w:r>
      <w:r w:rsidRPr="00105EE1">
        <w:t>der</w:t>
      </w:r>
      <w:r>
        <w:t xml:space="preserve"> </w:t>
      </w:r>
      <w:r w:rsidRPr="00105EE1">
        <w:t>Kirche.</w:t>
      </w:r>
      <w:r>
        <w:t xml:space="preserve"> </w:t>
      </w:r>
      <w:r w:rsidRPr="00105EE1">
        <w:t>Es</w:t>
      </w:r>
      <w:r>
        <w:t xml:space="preserve"> </w:t>
      </w:r>
      <w:r w:rsidRPr="00105EE1">
        <w:t>hing</w:t>
      </w:r>
      <w:r>
        <w:t xml:space="preserve"> </w:t>
      </w:r>
      <w:r w:rsidRPr="00105EE1">
        <w:t>dies</w:t>
      </w:r>
      <w:r>
        <w:t xml:space="preserve"> </w:t>
      </w:r>
      <w:r w:rsidRPr="00105EE1">
        <w:t>zusammen</w:t>
      </w:r>
      <w:r>
        <w:t xml:space="preserve"> </w:t>
      </w:r>
      <w:r w:rsidRPr="00105EE1">
        <w:t>mit</w:t>
      </w:r>
      <w:r>
        <w:t xml:space="preserve"> </w:t>
      </w:r>
      <w:r w:rsidRPr="00105EE1">
        <w:t>der</w:t>
      </w:r>
      <w:r>
        <w:t xml:space="preserve"> </w:t>
      </w:r>
      <w:r w:rsidRPr="00105EE1">
        <w:t>augustinischen</w:t>
      </w:r>
      <w:r>
        <w:t xml:space="preserve"> </w:t>
      </w:r>
      <w:r w:rsidRPr="00105EE1">
        <w:t>Gnadenwahllehre,</w:t>
      </w:r>
      <w:r>
        <w:t xml:space="preserve"> </w:t>
      </w:r>
      <w:r w:rsidRPr="00105EE1">
        <w:t>und</w:t>
      </w:r>
      <w:r>
        <w:t xml:space="preserve"> </w:t>
      </w:r>
      <w:r w:rsidRPr="00105EE1">
        <w:t>war</w:t>
      </w:r>
      <w:r>
        <w:t xml:space="preserve"> </w:t>
      </w:r>
      <w:r w:rsidRPr="00105EE1">
        <w:t>zugleich</w:t>
      </w:r>
      <w:r>
        <w:t xml:space="preserve"> </w:t>
      </w:r>
      <w:r w:rsidRPr="00105EE1">
        <w:t>ein</w:t>
      </w:r>
      <w:r>
        <w:t xml:space="preserve"> </w:t>
      </w:r>
      <w:r w:rsidRPr="00105EE1">
        <w:t>nothwendiges</w:t>
      </w:r>
      <w:r>
        <w:t xml:space="preserve"> </w:t>
      </w:r>
      <w:r w:rsidRPr="00105EE1">
        <w:t>Ergebnis</w:t>
      </w:r>
      <w:r>
        <w:t xml:space="preserve"> </w:t>
      </w:r>
      <w:r w:rsidRPr="00105EE1">
        <w:t>des</w:t>
      </w:r>
      <w:r>
        <w:t xml:space="preserve"> </w:t>
      </w:r>
      <w:r w:rsidRPr="00105EE1">
        <w:t>heiligen</w:t>
      </w:r>
      <w:r>
        <w:t xml:space="preserve"> </w:t>
      </w:r>
      <w:r w:rsidRPr="00105EE1">
        <w:t>Ernstes,</w:t>
      </w:r>
      <w:r>
        <w:t xml:space="preserve"> </w:t>
      </w:r>
      <w:r w:rsidRPr="00105EE1">
        <w:t>der</w:t>
      </w:r>
      <w:r>
        <w:t xml:space="preserve"> </w:t>
      </w:r>
      <w:r w:rsidRPr="00105EE1">
        <w:t>Joh.</w:t>
      </w:r>
      <w:r>
        <w:t xml:space="preserve"> </w:t>
      </w:r>
      <w:r w:rsidRPr="00105EE1">
        <w:t>Hus</w:t>
      </w:r>
      <w:r>
        <w:t xml:space="preserve"> </w:t>
      </w:r>
      <w:r w:rsidRPr="00105EE1">
        <w:t>beseelte</w:t>
      </w:r>
      <w:r>
        <w:t xml:space="preserve"> </w:t>
      </w:r>
      <w:r w:rsidRPr="00105EE1">
        <w:t>und</w:t>
      </w:r>
      <w:r>
        <w:t xml:space="preserve"> </w:t>
      </w:r>
      <w:r w:rsidRPr="00105EE1">
        <w:t>dem</w:t>
      </w:r>
      <w:r>
        <w:t xml:space="preserve"> </w:t>
      </w:r>
      <w:r w:rsidRPr="00105EE1">
        <w:t>es</w:t>
      </w:r>
      <w:r>
        <w:t xml:space="preserve"> </w:t>
      </w:r>
      <w:r w:rsidRPr="00105EE1">
        <w:t>unmöglich</w:t>
      </w:r>
      <w:r>
        <w:t xml:space="preserve"> </w:t>
      </w:r>
      <w:r w:rsidRPr="00105EE1">
        <w:t>war,</w:t>
      </w:r>
      <w:r>
        <w:t xml:space="preserve"> </w:t>
      </w:r>
      <w:r w:rsidRPr="00105EE1">
        <w:t>das</w:t>
      </w:r>
      <w:r>
        <w:t xml:space="preserve"> </w:t>
      </w:r>
      <w:r w:rsidRPr="00105EE1">
        <w:t>Heilige</w:t>
      </w:r>
      <w:r>
        <w:t xml:space="preserve"> </w:t>
      </w:r>
      <w:r w:rsidRPr="00105EE1">
        <w:t>in</w:t>
      </w:r>
      <w:r>
        <w:t xml:space="preserve"> </w:t>
      </w:r>
      <w:r w:rsidRPr="00105EE1">
        <w:t>denen</w:t>
      </w:r>
      <w:r>
        <w:t xml:space="preserve"> </w:t>
      </w:r>
      <w:r w:rsidRPr="00105EE1">
        <w:t>zu</w:t>
      </w:r>
      <w:r>
        <w:t xml:space="preserve"> </w:t>
      </w:r>
      <w:r w:rsidRPr="00105EE1">
        <w:t>finden,</w:t>
      </w:r>
      <w:r>
        <w:t xml:space="preserve"> </w:t>
      </w:r>
      <w:r w:rsidRPr="00105EE1">
        <w:t>welche</w:t>
      </w:r>
      <w:r>
        <w:t xml:space="preserve"> </w:t>
      </w:r>
      <w:r w:rsidRPr="00105EE1">
        <w:t>als</w:t>
      </w:r>
      <w:r>
        <w:t xml:space="preserve"> </w:t>
      </w:r>
      <w:r w:rsidRPr="00105EE1">
        <w:t>von</w:t>
      </w:r>
      <w:r>
        <w:t xml:space="preserve"> </w:t>
      </w:r>
      <w:r w:rsidRPr="00105EE1">
        <w:t>der</w:t>
      </w:r>
      <w:r>
        <w:t xml:space="preserve"> </w:t>
      </w:r>
      <w:r w:rsidRPr="00105EE1">
        <w:t>Sünde</w:t>
      </w:r>
      <w:r>
        <w:t xml:space="preserve"> </w:t>
      </w:r>
      <w:r w:rsidRPr="00105EE1">
        <w:t>Beherrschte,</w:t>
      </w:r>
      <w:r>
        <w:t xml:space="preserve"> </w:t>
      </w:r>
      <w:r w:rsidRPr="00105EE1">
        <w:t>dem</w:t>
      </w:r>
      <w:r>
        <w:t xml:space="preserve"> </w:t>
      </w:r>
      <w:r w:rsidRPr="00105EE1">
        <w:t>offenbaren</w:t>
      </w:r>
      <w:r>
        <w:t xml:space="preserve"> </w:t>
      </w:r>
      <w:r w:rsidRPr="00105EE1">
        <w:t>Sündendienst</w:t>
      </w:r>
      <w:r>
        <w:t xml:space="preserve"> </w:t>
      </w:r>
      <w:proofErr w:type="spellStart"/>
      <w:r w:rsidRPr="00105EE1">
        <w:t>fröhnend</w:t>
      </w:r>
      <w:proofErr w:type="spellEnd"/>
      <w:r>
        <w:t xml:space="preserve"> </w:t>
      </w:r>
      <w:r w:rsidRPr="00105EE1">
        <w:t>sich</w:t>
      </w:r>
      <w:r>
        <w:t xml:space="preserve"> </w:t>
      </w:r>
      <w:r w:rsidRPr="00105EE1">
        <w:t>darstellten.</w:t>
      </w:r>
      <w:r>
        <w:t xml:space="preserve"> </w:t>
      </w:r>
      <w:r w:rsidRPr="00105EE1">
        <w:t>–</w:t>
      </w:r>
      <w:r>
        <w:t xml:space="preserve"> </w:t>
      </w:r>
      <w:r w:rsidRPr="00105EE1">
        <w:t>Nach</w:t>
      </w:r>
      <w:r>
        <w:t xml:space="preserve"> </w:t>
      </w:r>
      <w:r w:rsidRPr="00105EE1">
        <w:t>der</w:t>
      </w:r>
      <w:r>
        <w:t xml:space="preserve"> </w:t>
      </w:r>
      <w:r w:rsidRPr="00105EE1">
        <w:t>Erklärung</w:t>
      </w:r>
      <w:r>
        <w:t xml:space="preserve"> </w:t>
      </w:r>
      <w:r w:rsidRPr="00105EE1">
        <w:t>des</w:t>
      </w:r>
      <w:r>
        <w:t xml:space="preserve"> </w:t>
      </w:r>
      <w:r w:rsidRPr="00105EE1">
        <w:t>Joh.</w:t>
      </w:r>
      <w:r>
        <w:t xml:space="preserve"> </w:t>
      </w:r>
      <w:r w:rsidRPr="00105EE1">
        <w:t>Hus</w:t>
      </w:r>
      <w:r>
        <w:t xml:space="preserve"> </w:t>
      </w:r>
      <w:r w:rsidRPr="00105EE1">
        <w:t>ist</w:t>
      </w:r>
      <w:r>
        <w:t xml:space="preserve"> </w:t>
      </w:r>
      <w:r w:rsidRPr="00105EE1">
        <w:t>die</w:t>
      </w:r>
      <w:r>
        <w:t xml:space="preserve"> </w:t>
      </w:r>
      <w:r w:rsidRPr="00105EE1">
        <w:t>Kirche</w:t>
      </w:r>
      <w:r>
        <w:t xml:space="preserve"> </w:t>
      </w:r>
      <w:r w:rsidRPr="00105EE1">
        <w:t>die</w:t>
      </w:r>
      <w:r>
        <w:t xml:space="preserve"> </w:t>
      </w:r>
      <w:r w:rsidRPr="00105EE1">
        <w:t>Gemeinde</w:t>
      </w:r>
      <w:r>
        <w:t xml:space="preserve"> </w:t>
      </w:r>
      <w:r w:rsidRPr="00105EE1">
        <w:t>der</w:t>
      </w:r>
      <w:r>
        <w:t xml:space="preserve"> </w:t>
      </w:r>
      <w:r w:rsidRPr="00105EE1">
        <w:t>Auserwählten,</w:t>
      </w:r>
      <w:r>
        <w:t xml:space="preserve"> </w:t>
      </w:r>
      <w:r w:rsidRPr="00105EE1">
        <w:t>der</w:t>
      </w:r>
      <w:r>
        <w:t xml:space="preserve"> </w:t>
      </w:r>
      <w:r w:rsidRPr="00105EE1">
        <w:t>von</w:t>
      </w:r>
      <w:r>
        <w:t xml:space="preserve"> </w:t>
      </w:r>
      <w:r w:rsidRPr="00105EE1">
        <w:t>Ewigkeit</w:t>
      </w:r>
      <w:r>
        <w:t xml:space="preserve"> </w:t>
      </w:r>
      <w:r w:rsidRPr="00105EE1">
        <w:t>für</w:t>
      </w:r>
      <w:r>
        <w:t xml:space="preserve"> </w:t>
      </w:r>
      <w:r w:rsidRPr="00105EE1">
        <w:t>das</w:t>
      </w:r>
      <w:r>
        <w:t xml:space="preserve"> </w:t>
      </w:r>
      <w:r w:rsidRPr="00105EE1">
        <w:t>Himmelreich</w:t>
      </w:r>
      <w:r>
        <w:t xml:space="preserve"> </w:t>
      </w:r>
      <w:r w:rsidRPr="00105EE1">
        <w:t>Prädestinierten,</w:t>
      </w:r>
      <w:r>
        <w:t xml:space="preserve"> </w:t>
      </w:r>
      <w:r w:rsidRPr="00105EE1">
        <w:t>-</w:t>
      </w:r>
      <w:r>
        <w:t xml:space="preserve"> </w:t>
      </w:r>
      <w:r w:rsidRPr="00105EE1">
        <w:t>dazu</w:t>
      </w:r>
      <w:r>
        <w:t xml:space="preserve"> </w:t>
      </w:r>
      <w:r w:rsidRPr="00105EE1">
        <w:t>Verordneten:</w:t>
      </w:r>
      <w:r>
        <w:t xml:space="preserve"> </w:t>
      </w:r>
      <w:r w:rsidRPr="00105EE1">
        <w:t>Die</w:t>
      </w:r>
      <w:r>
        <w:t xml:space="preserve"> </w:t>
      </w:r>
      <w:r w:rsidRPr="00105EE1">
        <w:t>Andern,</w:t>
      </w:r>
      <w:r>
        <w:t xml:space="preserve"> </w:t>
      </w:r>
      <w:r w:rsidRPr="00105EE1">
        <w:t>und</w:t>
      </w:r>
      <w:r>
        <w:t xml:space="preserve"> </w:t>
      </w:r>
      <w:r w:rsidRPr="00105EE1">
        <w:t>wenn’s</w:t>
      </w:r>
      <w:r>
        <w:t xml:space="preserve"> </w:t>
      </w:r>
      <w:r w:rsidRPr="00105EE1">
        <w:t>auch</w:t>
      </w:r>
      <w:r>
        <w:t xml:space="preserve"> </w:t>
      </w:r>
      <w:r w:rsidRPr="00105EE1">
        <w:t>Päpste,</w:t>
      </w:r>
      <w:r>
        <w:t xml:space="preserve"> </w:t>
      </w:r>
      <w:r w:rsidRPr="00105EE1">
        <w:t>Bischöfe,</w:t>
      </w:r>
      <w:r>
        <w:t xml:space="preserve"> </w:t>
      </w:r>
      <w:r w:rsidRPr="00105EE1">
        <w:t>Priester</w:t>
      </w:r>
      <w:r>
        <w:t xml:space="preserve"> </w:t>
      </w:r>
      <w:r w:rsidRPr="00105EE1">
        <w:t>wären,</w:t>
      </w:r>
      <w:r>
        <w:t xml:space="preserve"> </w:t>
      </w:r>
      <w:r w:rsidRPr="00105EE1">
        <w:t>die</w:t>
      </w:r>
      <w:r>
        <w:t xml:space="preserve"> </w:t>
      </w:r>
      <w:r w:rsidRPr="00105EE1">
        <w:t>nicht</w:t>
      </w:r>
      <w:r>
        <w:t xml:space="preserve"> </w:t>
      </w:r>
      <w:r w:rsidRPr="00105EE1">
        <w:t>prädestiniert</w:t>
      </w:r>
      <w:r>
        <w:t xml:space="preserve"> </w:t>
      </w:r>
      <w:r w:rsidRPr="00105EE1">
        <w:t>sind</w:t>
      </w:r>
      <w:r>
        <w:t xml:space="preserve"> </w:t>
      </w:r>
      <w:r w:rsidRPr="00105EE1">
        <w:t>(die</w:t>
      </w:r>
      <w:r>
        <w:t xml:space="preserve"> </w:t>
      </w:r>
      <w:proofErr w:type="spellStart"/>
      <w:r w:rsidRPr="00105EE1">
        <w:t>Praesciti</w:t>
      </w:r>
      <w:proofErr w:type="spellEnd"/>
      <w:r w:rsidRPr="00105EE1">
        <w:t>),</w:t>
      </w:r>
      <w:r>
        <w:t xml:space="preserve"> </w:t>
      </w:r>
      <w:r w:rsidRPr="00105EE1">
        <w:t>also</w:t>
      </w:r>
      <w:r>
        <w:t xml:space="preserve"> </w:t>
      </w:r>
      <w:r w:rsidRPr="00105EE1">
        <w:t>alle</w:t>
      </w:r>
      <w:r>
        <w:t xml:space="preserve"> </w:t>
      </w:r>
      <w:r w:rsidRPr="00105EE1">
        <w:t>die,</w:t>
      </w:r>
      <w:r>
        <w:t xml:space="preserve"> </w:t>
      </w:r>
      <w:r w:rsidRPr="00105EE1">
        <w:t>welche</w:t>
      </w:r>
      <w:r>
        <w:t xml:space="preserve"> </w:t>
      </w:r>
      <w:r w:rsidRPr="00105EE1">
        <w:t>einst</w:t>
      </w:r>
      <w:r>
        <w:t xml:space="preserve"> </w:t>
      </w:r>
      <w:r w:rsidRPr="00105EE1">
        <w:t>hinausgewiesen</w:t>
      </w:r>
      <w:r>
        <w:t xml:space="preserve"> </w:t>
      </w:r>
      <w:r w:rsidRPr="00105EE1">
        <w:t>werden,</w:t>
      </w:r>
      <w:r>
        <w:t xml:space="preserve"> </w:t>
      </w:r>
      <w:r w:rsidRPr="00105EE1">
        <w:t>haben</w:t>
      </w:r>
      <w:r>
        <w:t xml:space="preserve"> </w:t>
      </w:r>
      <w:r w:rsidRPr="00105EE1">
        <w:t>auch</w:t>
      </w:r>
      <w:r>
        <w:t xml:space="preserve"> </w:t>
      </w:r>
      <w:r w:rsidRPr="00105EE1">
        <w:t>hier</w:t>
      </w:r>
      <w:r>
        <w:t xml:space="preserve"> </w:t>
      </w:r>
      <w:r w:rsidRPr="00105EE1">
        <w:t>nie</w:t>
      </w:r>
      <w:r>
        <w:t xml:space="preserve"> </w:t>
      </w:r>
      <w:r w:rsidRPr="00105EE1">
        <w:t>wahrhaft</w:t>
      </w:r>
      <w:r>
        <w:t xml:space="preserve"> </w:t>
      </w:r>
      <w:r w:rsidRPr="00105EE1">
        <w:t>der</w:t>
      </w:r>
      <w:r>
        <w:t xml:space="preserve"> </w:t>
      </w:r>
      <w:r w:rsidRPr="00105EE1">
        <w:t>Kirche</w:t>
      </w:r>
      <w:r>
        <w:t xml:space="preserve"> </w:t>
      </w:r>
      <w:r w:rsidRPr="00105EE1">
        <w:t>Gottes</w:t>
      </w:r>
      <w:r>
        <w:t xml:space="preserve"> </w:t>
      </w:r>
      <w:r w:rsidRPr="00105EE1">
        <w:t>angehört,</w:t>
      </w:r>
      <w:r>
        <w:t xml:space="preserve"> </w:t>
      </w:r>
      <w:r w:rsidRPr="00105EE1">
        <w:t>weil</w:t>
      </w:r>
      <w:r>
        <w:t xml:space="preserve"> </w:t>
      </w:r>
      <w:r w:rsidRPr="00105EE1">
        <w:t>sie</w:t>
      </w:r>
      <w:r>
        <w:t xml:space="preserve"> </w:t>
      </w:r>
      <w:r w:rsidRPr="00105EE1">
        <w:t>nie</w:t>
      </w:r>
      <w:r>
        <w:t xml:space="preserve"> </w:t>
      </w:r>
      <w:r w:rsidRPr="00105EE1">
        <w:t>Heilige</w:t>
      </w:r>
      <w:r>
        <w:t xml:space="preserve"> </w:t>
      </w:r>
      <w:r w:rsidRPr="00105EE1">
        <w:t>waren.</w:t>
      </w:r>
      <w:r>
        <w:t xml:space="preserve"> </w:t>
      </w:r>
      <w:r w:rsidRPr="00105EE1">
        <w:t>Joh.</w:t>
      </w:r>
      <w:r>
        <w:t xml:space="preserve"> </w:t>
      </w:r>
      <w:r w:rsidRPr="00105EE1">
        <w:t>Hus</w:t>
      </w:r>
      <w:r>
        <w:t xml:space="preserve"> </w:t>
      </w:r>
      <w:r w:rsidRPr="00105EE1">
        <w:t>hatte</w:t>
      </w:r>
      <w:r>
        <w:t xml:space="preserve"> </w:t>
      </w:r>
      <w:r w:rsidRPr="00105EE1">
        <w:t>hiermit</w:t>
      </w:r>
      <w:r>
        <w:t xml:space="preserve"> </w:t>
      </w:r>
      <w:r w:rsidRPr="00105EE1">
        <w:t>im</w:t>
      </w:r>
      <w:r>
        <w:t xml:space="preserve"> </w:t>
      </w:r>
      <w:r w:rsidRPr="00105EE1">
        <w:t>Wesentlichen</w:t>
      </w:r>
      <w:r>
        <w:t xml:space="preserve"> </w:t>
      </w:r>
      <w:r w:rsidRPr="00105EE1">
        <w:t>den</w:t>
      </w:r>
      <w:r>
        <w:t xml:space="preserve"> </w:t>
      </w:r>
      <w:r w:rsidRPr="00105EE1">
        <w:t>Unterschied</w:t>
      </w:r>
      <w:r>
        <w:t xml:space="preserve"> </w:t>
      </w:r>
      <w:r w:rsidRPr="00105EE1">
        <w:t>zwischen</w:t>
      </w:r>
      <w:r>
        <w:t xml:space="preserve"> </w:t>
      </w:r>
      <w:r w:rsidRPr="00105EE1">
        <w:t>der</w:t>
      </w:r>
      <w:r>
        <w:t xml:space="preserve"> </w:t>
      </w:r>
      <w:r w:rsidRPr="00105EE1">
        <w:t>sichtbaren</w:t>
      </w:r>
      <w:r>
        <w:t xml:space="preserve"> </w:t>
      </w:r>
      <w:r w:rsidRPr="00105EE1">
        <w:t>und</w:t>
      </w:r>
      <w:r>
        <w:t xml:space="preserve"> </w:t>
      </w:r>
      <w:r w:rsidRPr="00105EE1">
        <w:t>unsichtbaren</w:t>
      </w:r>
      <w:r>
        <w:t xml:space="preserve"> </w:t>
      </w:r>
      <w:r w:rsidRPr="00105EE1">
        <w:t>Kirche</w:t>
      </w:r>
      <w:r>
        <w:t xml:space="preserve"> </w:t>
      </w:r>
      <w:r w:rsidRPr="00105EE1">
        <w:t>gefunden.</w:t>
      </w:r>
      <w:r>
        <w:t xml:space="preserve"> </w:t>
      </w:r>
      <w:r w:rsidRPr="00105EE1">
        <w:t>In</w:t>
      </w:r>
      <w:r>
        <w:t xml:space="preserve"> </w:t>
      </w:r>
      <w:r w:rsidRPr="00105EE1">
        <w:t>seinem</w:t>
      </w:r>
      <w:r>
        <w:t xml:space="preserve"> </w:t>
      </w:r>
      <w:r w:rsidRPr="00105EE1">
        <w:t>Buche</w:t>
      </w:r>
      <w:r>
        <w:t xml:space="preserve"> </w:t>
      </w:r>
      <w:r w:rsidRPr="00105EE1">
        <w:t>„von</w:t>
      </w:r>
      <w:r>
        <w:t xml:space="preserve"> </w:t>
      </w:r>
      <w:r w:rsidRPr="00105EE1">
        <w:t>der</w:t>
      </w:r>
      <w:r>
        <w:t xml:space="preserve"> </w:t>
      </w:r>
      <w:r w:rsidRPr="00105EE1">
        <w:t>Kirche“</w:t>
      </w:r>
      <w:r>
        <w:t xml:space="preserve"> </w:t>
      </w:r>
      <w:r w:rsidRPr="00105EE1">
        <w:t>hat</w:t>
      </w:r>
      <w:r>
        <w:t xml:space="preserve"> </w:t>
      </w:r>
      <w:r w:rsidRPr="00105EE1">
        <w:t>er</w:t>
      </w:r>
      <w:r>
        <w:t xml:space="preserve"> </w:t>
      </w:r>
      <w:r w:rsidRPr="00105EE1">
        <w:t>dies</w:t>
      </w:r>
      <w:r>
        <w:t xml:space="preserve"> </w:t>
      </w:r>
      <w:r w:rsidRPr="00105EE1">
        <w:t>später,</w:t>
      </w:r>
      <w:r>
        <w:t xml:space="preserve"> </w:t>
      </w:r>
      <w:r w:rsidRPr="00105EE1">
        <w:t>als</w:t>
      </w:r>
      <w:r>
        <w:t xml:space="preserve"> </w:t>
      </w:r>
      <w:r w:rsidRPr="00105EE1">
        <w:t>er</w:t>
      </w:r>
      <w:r>
        <w:t xml:space="preserve"> </w:t>
      </w:r>
      <w:r w:rsidRPr="00105EE1">
        <w:t>vor</w:t>
      </w:r>
      <w:r>
        <w:t xml:space="preserve"> </w:t>
      </w:r>
      <w:r w:rsidRPr="00105EE1">
        <w:t>dem</w:t>
      </w:r>
      <w:r>
        <w:t xml:space="preserve"> </w:t>
      </w:r>
      <w:r w:rsidRPr="00105EE1">
        <w:t>Grimm</w:t>
      </w:r>
      <w:r>
        <w:t xml:space="preserve"> </w:t>
      </w:r>
      <w:r w:rsidRPr="00105EE1">
        <w:t>seiner</w:t>
      </w:r>
      <w:r>
        <w:t xml:space="preserve"> </w:t>
      </w:r>
      <w:r w:rsidRPr="00105EE1">
        <w:t>Widersacher</w:t>
      </w:r>
      <w:r>
        <w:t xml:space="preserve"> </w:t>
      </w:r>
      <w:r w:rsidRPr="00105EE1">
        <w:t>aus</w:t>
      </w:r>
      <w:r>
        <w:t xml:space="preserve"> </w:t>
      </w:r>
      <w:r w:rsidRPr="00105EE1">
        <w:t>Prag</w:t>
      </w:r>
      <w:r>
        <w:t xml:space="preserve"> </w:t>
      </w:r>
      <w:r w:rsidRPr="00105EE1">
        <w:t>weichen</w:t>
      </w:r>
      <w:r>
        <w:t xml:space="preserve"> </w:t>
      </w:r>
      <w:r w:rsidRPr="00105EE1">
        <w:t>mußte,</w:t>
      </w:r>
      <w:r>
        <w:t xml:space="preserve"> </w:t>
      </w:r>
      <w:r w:rsidRPr="00105EE1">
        <w:t>klarer</w:t>
      </w:r>
      <w:r>
        <w:t xml:space="preserve"> </w:t>
      </w:r>
      <w:r w:rsidRPr="00105EE1">
        <w:t>ausgesprochen;</w:t>
      </w:r>
      <w:r>
        <w:t xml:space="preserve"> </w:t>
      </w:r>
      <w:r w:rsidRPr="00105EE1">
        <w:t>im</w:t>
      </w:r>
      <w:r>
        <w:t xml:space="preserve"> </w:t>
      </w:r>
      <w:r w:rsidRPr="00105EE1">
        <w:t>Beginn</w:t>
      </w:r>
      <w:r>
        <w:t xml:space="preserve"> </w:t>
      </w:r>
      <w:r w:rsidRPr="00105EE1">
        <w:t>seiner</w:t>
      </w:r>
      <w:r>
        <w:t xml:space="preserve"> </w:t>
      </w:r>
      <w:r w:rsidRPr="00105EE1">
        <w:t>Wirksamkeit</w:t>
      </w:r>
      <w:r>
        <w:t xml:space="preserve"> </w:t>
      </w:r>
      <w:r w:rsidRPr="00105EE1">
        <w:t>trat</w:t>
      </w:r>
      <w:r>
        <w:t xml:space="preserve"> </w:t>
      </w:r>
      <w:r w:rsidRPr="00105EE1">
        <w:t>es,</w:t>
      </w:r>
      <w:r>
        <w:t xml:space="preserve"> </w:t>
      </w:r>
      <w:r w:rsidRPr="00105EE1">
        <w:t>wie</w:t>
      </w:r>
      <w:r>
        <w:t xml:space="preserve"> </w:t>
      </w:r>
      <w:r w:rsidRPr="00105EE1">
        <w:t>schon</w:t>
      </w:r>
      <w:r>
        <w:t xml:space="preserve"> </w:t>
      </w:r>
      <w:r w:rsidRPr="00105EE1">
        <w:t>bemerkt</w:t>
      </w:r>
      <w:r>
        <w:t xml:space="preserve"> </w:t>
      </w:r>
      <w:r w:rsidRPr="00105EE1">
        <w:t>ist,</w:t>
      </w:r>
      <w:r>
        <w:t xml:space="preserve"> </w:t>
      </w:r>
      <w:r w:rsidRPr="00105EE1">
        <w:t>noch</w:t>
      </w:r>
      <w:r>
        <w:t xml:space="preserve"> </w:t>
      </w:r>
      <w:r w:rsidRPr="00105EE1">
        <w:t>nicht</w:t>
      </w:r>
      <w:r>
        <w:t xml:space="preserve"> </w:t>
      </w:r>
      <w:r w:rsidRPr="00105EE1">
        <w:t>so</w:t>
      </w:r>
      <w:r>
        <w:t xml:space="preserve"> </w:t>
      </w:r>
      <w:r w:rsidRPr="00105EE1">
        <w:t>deutlich</w:t>
      </w:r>
      <w:r>
        <w:t xml:space="preserve"> </w:t>
      </w:r>
      <w:r w:rsidRPr="00105EE1">
        <w:t>hervor,</w:t>
      </w:r>
      <w:r>
        <w:t xml:space="preserve"> </w:t>
      </w:r>
      <w:r w:rsidRPr="00105EE1">
        <w:t>und</w:t>
      </w:r>
      <w:r>
        <w:t xml:space="preserve"> </w:t>
      </w:r>
      <w:r w:rsidRPr="00105EE1">
        <w:t>wurde</w:t>
      </w:r>
      <w:r>
        <w:t xml:space="preserve"> </w:t>
      </w:r>
      <w:r w:rsidRPr="00105EE1">
        <w:t>dasselbe</w:t>
      </w:r>
      <w:r>
        <w:t xml:space="preserve"> </w:t>
      </w:r>
      <w:r w:rsidRPr="00105EE1">
        <w:t>auch</w:t>
      </w:r>
      <w:r>
        <w:t xml:space="preserve"> </w:t>
      </w:r>
      <w:r w:rsidRPr="00105EE1">
        <w:t>um</w:t>
      </w:r>
      <w:r>
        <w:t xml:space="preserve"> </w:t>
      </w:r>
      <w:r w:rsidRPr="00105EE1">
        <w:t>so</w:t>
      </w:r>
      <w:r>
        <w:t xml:space="preserve"> </w:t>
      </w:r>
      <w:r w:rsidRPr="00105EE1">
        <w:t>weniger</w:t>
      </w:r>
      <w:r>
        <w:t xml:space="preserve"> </w:t>
      </w:r>
      <w:r w:rsidRPr="00105EE1">
        <w:t>von</w:t>
      </w:r>
      <w:r>
        <w:t xml:space="preserve"> </w:t>
      </w:r>
      <w:r w:rsidRPr="00105EE1">
        <w:t>der</w:t>
      </w:r>
      <w:r>
        <w:t xml:space="preserve"> </w:t>
      </w:r>
      <w:r w:rsidRPr="00105EE1">
        <w:t>Geistlichkeit</w:t>
      </w:r>
      <w:r>
        <w:t xml:space="preserve"> </w:t>
      </w:r>
      <w:r w:rsidRPr="00105EE1">
        <w:t>vermerkt,</w:t>
      </w:r>
      <w:r>
        <w:t xml:space="preserve"> </w:t>
      </w:r>
      <w:r w:rsidRPr="00105EE1">
        <w:t>so</w:t>
      </w:r>
      <w:r>
        <w:t xml:space="preserve"> </w:t>
      </w:r>
      <w:r w:rsidRPr="00105EE1">
        <w:t>lange</w:t>
      </w:r>
      <w:r>
        <w:t xml:space="preserve"> </w:t>
      </w:r>
      <w:r w:rsidRPr="00105EE1">
        <w:t>er</w:t>
      </w:r>
      <w:r>
        <w:t xml:space="preserve"> </w:t>
      </w:r>
      <w:r w:rsidRPr="00105EE1">
        <w:t>nicht</w:t>
      </w:r>
      <w:r>
        <w:t xml:space="preserve"> </w:t>
      </w:r>
      <w:r w:rsidRPr="00105EE1">
        <w:t>gegen</w:t>
      </w:r>
      <w:r>
        <w:t xml:space="preserve"> </w:t>
      </w:r>
      <w:r w:rsidRPr="00105EE1">
        <w:t>sie</w:t>
      </w:r>
      <w:r>
        <w:t xml:space="preserve"> </w:t>
      </w:r>
      <w:r w:rsidRPr="00105EE1">
        <w:t>als</w:t>
      </w:r>
      <w:r>
        <w:t xml:space="preserve"> </w:t>
      </w:r>
      <w:r w:rsidRPr="00105EE1">
        <w:t>die</w:t>
      </w:r>
      <w:r>
        <w:t xml:space="preserve"> </w:t>
      </w:r>
      <w:r w:rsidRPr="00105EE1">
        <w:t>verweltlichte</w:t>
      </w:r>
      <w:r>
        <w:t xml:space="preserve"> </w:t>
      </w:r>
      <w:r w:rsidRPr="00105EE1">
        <w:t>den</w:t>
      </w:r>
      <w:r>
        <w:t xml:space="preserve"> </w:t>
      </w:r>
      <w:r w:rsidRPr="00105EE1">
        <w:t>Hauptangriff</w:t>
      </w:r>
      <w:r>
        <w:t xml:space="preserve"> </w:t>
      </w:r>
      <w:r w:rsidRPr="00105EE1">
        <w:t>richtete,</w:t>
      </w:r>
      <w:r>
        <w:t xml:space="preserve"> </w:t>
      </w:r>
      <w:r w:rsidRPr="00105EE1">
        <w:t>sondern</w:t>
      </w:r>
      <w:r>
        <w:t xml:space="preserve"> </w:t>
      </w:r>
      <w:r w:rsidRPr="00105EE1">
        <w:t>nur</w:t>
      </w:r>
      <w:r>
        <w:t xml:space="preserve"> </w:t>
      </w:r>
      <w:r w:rsidRPr="00105EE1">
        <w:t>nebenbei</w:t>
      </w:r>
      <w:r>
        <w:t xml:space="preserve"> </w:t>
      </w:r>
      <w:r w:rsidRPr="00105EE1">
        <w:t>mit</w:t>
      </w:r>
      <w:r>
        <w:t xml:space="preserve"> </w:t>
      </w:r>
      <w:r w:rsidRPr="00105EE1">
        <w:t>den</w:t>
      </w:r>
      <w:r>
        <w:t xml:space="preserve"> </w:t>
      </w:r>
      <w:r w:rsidRPr="00105EE1">
        <w:t>Andern</w:t>
      </w:r>
      <w:r>
        <w:t xml:space="preserve"> </w:t>
      </w:r>
      <w:r w:rsidRPr="00105EE1">
        <w:t>sie</w:t>
      </w:r>
      <w:r>
        <w:t xml:space="preserve"> </w:t>
      </w:r>
      <w:r w:rsidRPr="00105EE1">
        <w:t>strafte.</w:t>
      </w:r>
      <w:r>
        <w:t xml:space="preserve"> </w:t>
      </w:r>
      <w:r w:rsidRPr="00105EE1">
        <w:t>–</w:t>
      </w:r>
      <w:r>
        <w:t xml:space="preserve"> </w:t>
      </w:r>
      <w:r w:rsidRPr="00105EE1">
        <w:t>Daher</w:t>
      </w:r>
      <w:r>
        <w:t xml:space="preserve"> </w:t>
      </w:r>
      <w:r w:rsidRPr="00105EE1">
        <w:t>war</w:t>
      </w:r>
      <w:r>
        <w:t xml:space="preserve"> </w:t>
      </w:r>
      <w:r w:rsidRPr="00105EE1">
        <w:t>seine</w:t>
      </w:r>
      <w:r>
        <w:t xml:space="preserve"> </w:t>
      </w:r>
      <w:r w:rsidRPr="00105EE1">
        <w:t>Hülfe</w:t>
      </w:r>
      <w:r>
        <w:t xml:space="preserve"> </w:t>
      </w:r>
      <w:r w:rsidRPr="00105EE1">
        <w:t>früher</w:t>
      </w:r>
      <w:r>
        <w:t xml:space="preserve"> </w:t>
      </w:r>
      <w:r w:rsidRPr="00105EE1">
        <w:t>selbst</w:t>
      </w:r>
      <w:r>
        <w:t xml:space="preserve"> </w:t>
      </w:r>
      <w:r w:rsidRPr="00105EE1">
        <w:t>seinen</w:t>
      </w:r>
      <w:r>
        <w:t xml:space="preserve"> </w:t>
      </w:r>
      <w:r w:rsidRPr="00105EE1">
        <w:t>nachherigen</w:t>
      </w:r>
      <w:r>
        <w:t xml:space="preserve"> </w:t>
      </w:r>
      <w:r w:rsidRPr="00105EE1">
        <w:t>Gegnern</w:t>
      </w:r>
      <w:r>
        <w:t xml:space="preserve"> </w:t>
      </w:r>
      <w:r w:rsidRPr="00105EE1">
        <w:t>willkommen.</w:t>
      </w:r>
      <w:r>
        <w:t xml:space="preserve"> </w:t>
      </w:r>
      <w:r w:rsidRPr="00105EE1">
        <w:t>–</w:t>
      </w:r>
      <w:r>
        <w:t xml:space="preserve"> </w:t>
      </w:r>
      <w:r w:rsidRPr="00105EE1">
        <w:t>Der</w:t>
      </w:r>
      <w:r>
        <w:t xml:space="preserve"> </w:t>
      </w:r>
      <w:r w:rsidRPr="00105EE1">
        <w:t>Erzbischof</w:t>
      </w:r>
      <w:r>
        <w:t xml:space="preserve"> </w:t>
      </w:r>
      <w:proofErr w:type="spellStart"/>
      <w:r w:rsidRPr="00105EE1">
        <w:t>Zbyneck</w:t>
      </w:r>
      <w:proofErr w:type="spellEnd"/>
      <w:r>
        <w:t xml:space="preserve"> </w:t>
      </w:r>
      <w:r w:rsidRPr="00105EE1">
        <w:t>(</w:t>
      </w:r>
      <w:proofErr w:type="spellStart"/>
      <w:r w:rsidRPr="00105EE1">
        <w:t>Sbinko</w:t>
      </w:r>
      <w:proofErr w:type="spellEnd"/>
      <w:r>
        <w:t xml:space="preserve"> </w:t>
      </w:r>
      <w:r w:rsidRPr="00105EE1">
        <w:t>bei</w:t>
      </w:r>
      <w:r>
        <w:t xml:space="preserve"> </w:t>
      </w:r>
      <w:r w:rsidRPr="00105EE1">
        <w:t>Andern)</w:t>
      </w:r>
      <w:r>
        <w:t xml:space="preserve"> </w:t>
      </w:r>
      <w:r w:rsidRPr="00105EE1">
        <w:t>machte</w:t>
      </w:r>
      <w:r>
        <w:t xml:space="preserve"> </w:t>
      </w:r>
      <w:r w:rsidRPr="00105EE1">
        <w:t>ihn</w:t>
      </w:r>
      <w:r>
        <w:t xml:space="preserve"> </w:t>
      </w:r>
      <w:r w:rsidRPr="00105EE1">
        <w:t>mit</w:t>
      </w:r>
      <w:r>
        <w:t xml:space="preserve"> </w:t>
      </w:r>
      <w:r w:rsidRPr="00105EE1">
        <w:t>zu</w:t>
      </w:r>
      <w:r>
        <w:t xml:space="preserve"> </w:t>
      </w:r>
      <w:r w:rsidRPr="00105EE1">
        <w:t>einem</w:t>
      </w:r>
      <w:r>
        <w:t xml:space="preserve"> </w:t>
      </w:r>
      <w:r w:rsidRPr="00105EE1">
        <w:t>Mitglied</w:t>
      </w:r>
      <w:r>
        <w:t xml:space="preserve"> </w:t>
      </w:r>
      <w:r w:rsidRPr="00105EE1">
        <w:t>der</w:t>
      </w:r>
      <w:r>
        <w:t xml:space="preserve"> </w:t>
      </w:r>
      <w:proofErr w:type="spellStart"/>
      <w:r w:rsidRPr="00105EE1">
        <w:t>Commission</w:t>
      </w:r>
      <w:proofErr w:type="spellEnd"/>
      <w:r w:rsidRPr="00105EE1">
        <w:t>,</w:t>
      </w:r>
      <w:r>
        <w:t xml:space="preserve"> </w:t>
      </w:r>
      <w:r w:rsidRPr="00105EE1">
        <w:t>die</w:t>
      </w:r>
      <w:r>
        <w:t xml:space="preserve"> </w:t>
      </w:r>
      <w:r w:rsidRPr="00105EE1">
        <w:t>das</w:t>
      </w:r>
      <w:r>
        <w:t xml:space="preserve"> </w:t>
      </w:r>
      <w:r w:rsidRPr="00105EE1">
        <w:t>vermeintliche</w:t>
      </w:r>
      <w:r>
        <w:t xml:space="preserve"> </w:t>
      </w:r>
      <w:r w:rsidRPr="00105EE1">
        <w:t>Wunder</w:t>
      </w:r>
      <w:r>
        <w:t xml:space="preserve"> </w:t>
      </w:r>
      <w:r w:rsidRPr="00105EE1">
        <w:t>von</w:t>
      </w:r>
      <w:r>
        <w:t xml:space="preserve"> </w:t>
      </w:r>
      <w:r w:rsidRPr="00105EE1">
        <w:t>der</w:t>
      </w:r>
      <w:r>
        <w:t xml:space="preserve"> </w:t>
      </w:r>
      <w:r w:rsidRPr="00105EE1">
        <w:t>blutigen</w:t>
      </w:r>
      <w:r>
        <w:t xml:space="preserve"> </w:t>
      </w:r>
      <w:r w:rsidRPr="00105EE1">
        <w:t>Hostie</w:t>
      </w:r>
      <w:r>
        <w:t xml:space="preserve"> </w:t>
      </w:r>
      <w:r w:rsidRPr="00105EE1">
        <w:t>in</w:t>
      </w:r>
      <w:r>
        <w:t xml:space="preserve"> </w:t>
      </w:r>
      <w:r w:rsidRPr="00105EE1">
        <w:t>Wilsnack</w:t>
      </w:r>
      <w:r>
        <w:t xml:space="preserve"> </w:t>
      </w:r>
      <w:r w:rsidRPr="00105EE1">
        <w:t>untersuchen</w:t>
      </w:r>
      <w:r>
        <w:t xml:space="preserve"> </w:t>
      </w:r>
      <w:r w:rsidRPr="00105EE1">
        <w:t>sollte.</w:t>
      </w:r>
      <w:r>
        <w:t xml:space="preserve"> </w:t>
      </w:r>
      <w:r w:rsidRPr="00105EE1">
        <w:t>Hus</w:t>
      </w:r>
      <w:r>
        <w:t xml:space="preserve"> </w:t>
      </w:r>
      <w:r w:rsidRPr="00105EE1">
        <w:t>bezeugte,</w:t>
      </w:r>
      <w:r>
        <w:t xml:space="preserve"> </w:t>
      </w:r>
      <w:r w:rsidRPr="00105EE1">
        <w:t>daß</w:t>
      </w:r>
      <w:r>
        <w:t xml:space="preserve"> </w:t>
      </w:r>
      <w:r w:rsidRPr="00105EE1">
        <w:t>es</w:t>
      </w:r>
      <w:r>
        <w:t xml:space="preserve"> </w:t>
      </w:r>
      <w:r w:rsidRPr="00105EE1">
        <w:t>ein</w:t>
      </w:r>
      <w:r>
        <w:t xml:space="preserve"> </w:t>
      </w:r>
      <w:r w:rsidRPr="00105EE1">
        <w:t>lügenhaftes</w:t>
      </w:r>
      <w:r>
        <w:t xml:space="preserve"> </w:t>
      </w:r>
      <w:r w:rsidRPr="00105EE1">
        <w:t>Wunder</w:t>
      </w:r>
      <w:r>
        <w:t xml:space="preserve"> </w:t>
      </w:r>
      <w:r w:rsidRPr="00105EE1">
        <w:t>sein</w:t>
      </w:r>
      <w:r>
        <w:t xml:space="preserve"> </w:t>
      </w:r>
      <w:r w:rsidRPr="00105EE1">
        <w:t>und</w:t>
      </w:r>
      <w:r>
        <w:t xml:space="preserve"> </w:t>
      </w:r>
      <w:r w:rsidRPr="00105EE1">
        <w:t>warnte</w:t>
      </w:r>
      <w:r>
        <w:t xml:space="preserve"> </w:t>
      </w:r>
      <w:r w:rsidRPr="00105EE1">
        <w:t>ernstlich</w:t>
      </w:r>
      <w:r>
        <w:t xml:space="preserve"> </w:t>
      </w:r>
      <w:r w:rsidRPr="00105EE1">
        <w:t>davor</w:t>
      </w:r>
      <w:r>
        <w:t xml:space="preserve"> </w:t>
      </w:r>
      <w:r w:rsidRPr="00105EE1">
        <w:t>an</w:t>
      </w:r>
      <w:r>
        <w:t xml:space="preserve"> </w:t>
      </w:r>
      <w:r w:rsidRPr="00105EE1">
        <w:t>solche</w:t>
      </w:r>
      <w:r>
        <w:t xml:space="preserve"> </w:t>
      </w:r>
      <w:r w:rsidRPr="00105EE1">
        <w:t>Wunder</w:t>
      </w:r>
      <w:r>
        <w:t xml:space="preserve"> </w:t>
      </w:r>
      <w:r w:rsidRPr="00105EE1">
        <w:t>zu</w:t>
      </w:r>
      <w:r>
        <w:t xml:space="preserve"> </w:t>
      </w:r>
      <w:r w:rsidRPr="00105EE1">
        <w:t>glauben.</w:t>
      </w:r>
      <w:r>
        <w:t xml:space="preserve"> </w:t>
      </w:r>
      <w:r w:rsidRPr="00105EE1">
        <w:t>–</w:t>
      </w:r>
      <w:r>
        <w:t xml:space="preserve"> </w:t>
      </w:r>
      <w:r w:rsidRPr="00105EE1">
        <w:t>In</w:t>
      </w:r>
      <w:r>
        <w:t xml:space="preserve"> </w:t>
      </w:r>
      <w:r w:rsidRPr="00105EE1">
        <w:t>der</w:t>
      </w:r>
      <w:r>
        <w:t xml:space="preserve"> </w:t>
      </w:r>
      <w:r w:rsidRPr="00105EE1">
        <w:t>ersten</w:t>
      </w:r>
      <w:r>
        <w:t xml:space="preserve"> </w:t>
      </w:r>
      <w:r w:rsidRPr="00105EE1">
        <w:t>Zeit</w:t>
      </w:r>
      <w:r>
        <w:t xml:space="preserve"> </w:t>
      </w:r>
      <w:r w:rsidRPr="00105EE1">
        <w:t>war</w:t>
      </w:r>
      <w:r>
        <w:t xml:space="preserve"> </w:t>
      </w:r>
      <w:r w:rsidRPr="00105EE1">
        <w:t>es</w:t>
      </w:r>
      <w:r>
        <w:t xml:space="preserve"> </w:t>
      </w:r>
      <w:r w:rsidRPr="00105EE1">
        <w:t>wo</w:t>
      </w:r>
      <w:r>
        <w:t xml:space="preserve"> </w:t>
      </w:r>
      <w:r w:rsidRPr="00105EE1">
        <w:t>Joh.</w:t>
      </w:r>
      <w:r>
        <w:t xml:space="preserve"> </w:t>
      </w:r>
      <w:r w:rsidRPr="00105EE1">
        <w:t>Hus</w:t>
      </w:r>
      <w:r>
        <w:t xml:space="preserve"> </w:t>
      </w:r>
      <w:r w:rsidRPr="00105EE1">
        <w:t>den</w:t>
      </w:r>
      <w:r>
        <w:t xml:space="preserve"> </w:t>
      </w:r>
      <w:r w:rsidRPr="00105EE1">
        <w:t>Raubritter</w:t>
      </w:r>
      <w:r>
        <w:t xml:space="preserve"> </w:t>
      </w:r>
      <w:r w:rsidRPr="00105EE1">
        <w:t>Nicolaus</w:t>
      </w:r>
      <w:r>
        <w:t xml:space="preserve"> </w:t>
      </w:r>
      <w:proofErr w:type="spellStart"/>
      <w:r w:rsidRPr="00105EE1">
        <w:t>Zül</w:t>
      </w:r>
      <w:proofErr w:type="spellEnd"/>
      <w:r>
        <w:t xml:space="preserve"> </w:t>
      </w:r>
      <w:r w:rsidRPr="00105EE1">
        <w:t>von</w:t>
      </w:r>
      <w:r>
        <w:t xml:space="preserve"> </w:t>
      </w:r>
      <w:proofErr w:type="spellStart"/>
      <w:r w:rsidRPr="00105EE1">
        <w:t>Ostrodeck</w:t>
      </w:r>
      <w:proofErr w:type="spellEnd"/>
      <w:r w:rsidRPr="00105EE1">
        <w:t>,</w:t>
      </w:r>
      <w:r>
        <w:t xml:space="preserve"> </w:t>
      </w:r>
      <w:r w:rsidRPr="00105EE1">
        <w:t>der</w:t>
      </w:r>
      <w:r>
        <w:t xml:space="preserve"> </w:t>
      </w:r>
      <w:r w:rsidRPr="00105EE1">
        <w:t>mit</w:t>
      </w:r>
      <w:r>
        <w:t xml:space="preserve"> </w:t>
      </w:r>
      <w:r w:rsidRPr="00105EE1">
        <w:t>seinen</w:t>
      </w:r>
      <w:r>
        <w:t xml:space="preserve"> </w:t>
      </w:r>
      <w:r w:rsidRPr="00105EE1">
        <w:t>Genossen</w:t>
      </w:r>
      <w:r>
        <w:t xml:space="preserve"> </w:t>
      </w:r>
      <w:r w:rsidRPr="00105EE1">
        <w:t>in</w:t>
      </w:r>
      <w:r>
        <w:t xml:space="preserve"> </w:t>
      </w:r>
      <w:r w:rsidRPr="00105EE1">
        <w:t>Prag</w:t>
      </w:r>
      <w:r>
        <w:t xml:space="preserve"> </w:t>
      </w:r>
      <w:r w:rsidRPr="00105EE1">
        <w:t>gehängt</w:t>
      </w:r>
      <w:r>
        <w:t xml:space="preserve"> </w:t>
      </w:r>
      <w:r w:rsidRPr="00105EE1">
        <w:t>wurde,</w:t>
      </w:r>
      <w:r>
        <w:t xml:space="preserve"> </w:t>
      </w:r>
      <w:r w:rsidRPr="00105EE1">
        <w:t>zum</w:t>
      </w:r>
      <w:r>
        <w:t xml:space="preserve"> </w:t>
      </w:r>
      <w:r w:rsidRPr="00105EE1">
        <w:t>Tode</w:t>
      </w:r>
      <w:r>
        <w:t xml:space="preserve"> </w:t>
      </w:r>
      <w:r w:rsidRPr="00105EE1">
        <w:t>vorbereitete.</w:t>
      </w:r>
      <w:r>
        <w:t xml:space="preserve"> </w:t>
      </w:r>
      <w:proofErr w:type="spellStart"/>
      <w:r w:rsidRPr="00105EE1">
        <w:t>Zül</w:t>
      </w:r>
      <w:proofErr w:type="spellEnd"/>
      <w:r w:rsidRPr="00105EE1">
        <w:t>,</w:t>
      </w:r>
      <w:r>
        <w:t xml:space="preserve"> </w:t>
      </w:r>
      <w:r w:rsidRPr="00105EE1">
        <w:t>der</w:t>
      </w:r>
      <w:r>
        <w:t xml:space="preserve"> </w:t>
      </w:r>
      <w:r w:rsidRPr="00105EE1">
        <w:t>vorher</w:t>
      </w:r>
      <w:r>
        <w:t xml:space="preserve"> </w:t>
      </w:r>
      <w:r w:rsidRPr="00105EE1">
        <w:t>so</w:t>
      </w:r>
      <w:r>
        <w:t xml:space="preserve"> </w:t>
      </w:r>
      <w:r w:rsidRPr="00105EE1">
        <w:t>wilde</w:t>
      </w:r>
      <w:r>
        <w:t xml:space="preserve"> </w:t>
      </w:r>
      <w:r w:rsidRPr="00105EE1">
        <w:t>Mann,</w:t>
      </w:r>
      <w:r>
        <w:t xml:space="preserve"> </w:t>
      </w:r>
      <w:r w:rsidRPr="00105EE1">
        <w:t>bat</w:t>
      </w:r>
      <w:r>
        <w:t xml:space="preserve"> </w:t>
      </w:r>
      <w:r w:rsidRPr="00105EE1">
        <w:t>das</w:t>
      </w:r>
      <w:r>
        <w:t xml:space="preserve"> </w:t>
      </w:r>
      <w:r w:rsidRPr="00105EE1">
        <w:t>umstehende</w:t>
      </w:r>
      <w:r>
        <w:t xml:space="preserve"> </w:t>
      </w:r>
      <w:r w:rsidRPr="00105EE1">
        <w:t>Volk</w:t>
      </w:r>
      <w:r>
        <w:t xml:space="preserve"> </w:t>
      </w:r>
      <w:r w:rsidRPr="00105EE1">
        <w:t>unter</w:t>
      </w:r>
      <w:r>
        <w:t xml:space="preserve"> </w:t>
      </w:r>
      <w:r w:rsidRPr="00105EE1">
        <w:t>Bezeugung</w:t>
      </w:r>
      <w:r>
        <w:t xml:space="preserve"> </w:t>
      </w:r>
      <w:r w:rsidRPr="00105EE1">
        <w:t>seiner</w:t>
      </w:r>
      <w:r>
        <w:t xml:space="preserve"> </w:t>
      </w:r>
      <w:r w:rsidRPr="00105EE1">
        <w:t>Reue,</w:t>
      </w:r>
      <w:r>
        <w:t xml:space="preserve"> </w:t>
      </w:r>
      <w:r w:rsidRPr="00105EE1">
        <w:t>daß</w:t>
      </w:r>
      <w:r>
        <w:t xml:space="preserve"> </w:t>
      </w:r>
      <w:r w:rsidRPr="00105EE1">
        <w:t>es</w:t>
      </w:r>
      <w:r>
        <w:t xml:space="preserve"> </w:t>
      </w:r>
      <w:r w:rsidRPr="00105EE1">
        <w:t>für</w:t>
      </w:r>
      <w:r>
        <w:t xml:space="preserve"> </w:t>
      </w:r>
      <w:r w:rsidRPr="00105EE1">
        <w:t>ihn</w:t>
      </w:r>
      <w:r>
        <w:t xml:space="preserve"> </w:t>
      </w:r>
      <w:r w:rsidRPr="00105EE1">
        <w:t>um</w:t>
      </w:r>
      <w:r>
        <w:t xml:space="preserve"> </w:t>
      </w:r>
      <w:r w:rsidRPr="00105EE1">
        <w:t>Vergebung</w:t>
      </w:r>
      <w:r>
        <w:t xml:space="preserve"> </w:t>
      </w:r>
      <w:r w:rsidRPr="00105EE1">
        <w:t>flehe.</w:t>
      </w:r>
      <w:r>
        <w:t xml:space="preserve"> </w:t>
      </w:r>
      <w:r w:rsidRPr="00105EE1">
        <w:t>–</w:t>
      </w:r>
      <w:r>
        <w:t xml:space="preserve"> </w:t>
      </w:r>
      <w:r w:rsidRPr="00105EE1">
        <w:t>Der</w:t>
      </w:r>
      <w:r>
        <w:t xml:space="preserve"> </w:t>
      </w:r>
      <w:r w:rsidRPr="00105EE1">
        <w:t>nachher</w:t>
      </w:r>
      <w:r>
        <w:t xml:space="preserve"> </w:t>
      </w:r>
      <w:r w:rsidRPr="00105EE1">
        <w:t>als</w:t>
      </w:r>
      <w:r>
        <w:t xml:space="preserve"> </w:t>
      </w:r>
      <w:r w:rsidRPr="00105EE1">
        <w:t>der</w:t>
      </w:r>
      <w:r>
        <w:t xml:space="preserve"> </w:t>
      </w:r>
      <w:r w:rsidRPr="00105EE1">
        <w:t>bitterste</w:t>
      </w:r>
      <w:r>
        <w:t xml:space="preserve"> </w:t>
      </w:r>
      <w:r w:rsidRPr="00105EE1">
        <w:t>Feind</w:t>
      </w:r>
      <w:r>
        <w:t xml:space="preserve"> </w:t>
      </w:r>
      <w:r w:rsidRPr="00105EE1">
        <w:t>sich</w:t>
      </w:r>
      <w:r>
        <w:t xml:space="preserve"> </w:t>
      </w:r>
      <w:r w:rsidRPr="00105EE1">
        <w:t>erweisende</w:t>
      </w:r>
      <w:r>
        <w:t xml:space="preserve"> </w:t>
      </w:r>
      <w:proofErr w:type="spellStart"/>
      <w:r w:rsidRPr="00105EE1">
        <w:t>Palec</w:t>
      </w:r>
      <w:proofErr w:type="spellEnd"/>
      <w:r>
        <w:t xml:space="preserve"> </w:t>
      </w:r>
      <w:r w:rsidRPr="00105EE1">
        <w:t>forderte</w:t>
      </w:r>
      <w:r>
        <w:t xml:space="preserve"> </w:t>
      </w:r>
      <w:r w:rsidRPr="00105EE1">
        <w:t>früher</w:t>
      </w:r>
      <w:r>
        <w:t xml:space="preserve"> </w:t>
      </w:r>
      <w:r w:rsidRPr="00105EE1">
        <w:t>Joh.</w:t>
      </w:r>
      <w:r>
        <w:t xml:space="preserve"> </w:t>
      </w:r>
      <w:r w:rsidRPr="00105EE1">
        <w:t>Hus</w:t>
      </w:r>
      <w:r>
        <w:t xml:space="preserve"> </w:t>
      </w:r>
      <w:r w:rsidRPr="00105EE1">
        <w:t>selbst</w:t>
      </w:r>
      <w:r>
        <w:t xml:space="preserve"> </w:t>
      </w:r>
      <w:r w:rsidRPr="00105EE1">
        <w:t>auf,</w:t>
      </w:r>
      <w:r>
        <w:t xml:space="preserve"> </w:t>
      </w:r>
      <w:r w:rsidRPr="00105EE1">
        <w:t>wider</w:t>
      </w:r>
      <w:r>
        <w:t xml:space="preserve"> </w:t>
      </w:r>
      <w:r w:rsidRPr="00105EE1">
        <w:t>allerlei</w:t>
      </w:r>
      <w:r>
        <w:t xml:space="preserve"> </w:t>
      </w:r>
      <w:r w:rsidRPr="00105EE1">
        <w:t>Mißbräuche</w:t>
      </w:r>
      <w:r>
        <w:t xml:space="preserve"> </w:t>
      </w:r>
      <w:r w:rsidRPr="00105EE1">
        <w:t>und</w:t>
      </w:r>
      <w:r>
        <w:t xml:space="preserve"> </w:t>
      </w:r>
      <w:r w:rsidRPr="00105EE1">
        <w:t>Entstellungen</w:t>
      </w:r>
      <w:r>
        <w:t xml:space="preserve"> </w:t>
      </w:r>
      <w:r w:rsidRPr="00105EE1">
        <w:t>des</w:t>
      </w:r>
      <w:r>
        <w:t xml:space="preserve"> </w:t>
      </w:r>
      <w:r w:rsidRPr="00105EE1">
        <w:t>Heiligen</w:t>
      </w:r>
      <w:r>
        <w:t xml:space="preserve"> </w:t>
      </w:r>
      <w:r w:rsidRPr="00105EE1">
        <w:t>eine</w:t>
      </w:r>
      <w:r>
        <w:t xml:space="preserve"> </w:t>
      </w:r>
      <w:r w:rsidRPr="00105EE1">
        <w:t>gewissermaßen</w:t>
      </w:r>
      <w:r>
        <w:t xml:space="preserve"> </w:t>
      </w:r>
      <w:r w:rsidRPr="00105EE1">
        <w:t>reformatorische</w:t>
      </w:r>
      <w:r>
        <w:t xml:space="preserve"> </w:t>
      </w:r>
      <w:r w:rsidRPr="00105EE1">
        <w:t>Wirksamkeit</w:t>
      </w:r>
      <w:r>
        <w:t xml:space="preserve"> </w:t>
      </w:r>
      <w:r w:rsidRPr="00105EE1">
        <w:t>zu</w:t>
      </w:r>
      <w:r>
        <w:t xml:space="preserve"> </w:t>
      </w:r>
      <w:r w:rsidRPr="00105EE1">
        <w:t>beginnen.</w:t>
      </w:r>
      <w:r>
        <w:t xml:space="preserve"> </w:t>
      </w:r>
      <w:r w:rsidRPr="00105EE1">
        <w:t>–</w:t>
      </w:r>
      <w:r>
        <w:t xml:space="preserve"> </w:t>
      </w:r>
      <w:r w:rsidRPr="00105EE1">
        <w:t>Als</w:t>
      </w:r>
      <w:r>
        <w:t xml:space="preserve"> </w:t>
      </w:r>
      <w:r w:rsidRPr="00105EE1">
        <w:t>jedoch</w:t>
      </w:r>
      <w:r>
        <w:t xml:space="preserve"> </w:t>
      </w:r>
      <w:r w:rsidRPr="00105EE1">
        <w:t>Hus,</w:t>
      </w:r>
      <w:r>
        <w:t xml:space="preserve"> </w:t>
      </w:r>
      <w:r w:rsidRPr="00105EE1">
        <w:t>mit</w:t>
      </w:r>
      <w:r>
        <w:t xml:space="preserve"> </w:t>
      </w:r>
      <w:r w:rsidRPr="00105EE1">
        <w:t>den</w:t>
      </w:r>
      <w:r>
        <w:t xml:space="preserve"> </w:t>
      </w:r>
      <w:r w:rsidRPr="00105EE1">
        <w:t>Schriften</w:t>
      </w:r>
      <w:r>
        <w:t xml:space="preserve"> </w:t>
      </w:r>
      <w:proofErr w:type="spellStart"/>
      <w:r w:rsidRPr="00105EE1">
        <w:t>Wycliffe’s</w:t>
      </w:r>
      <w:proofErr w:type="spellEnd"/>
      <w:r>
        <w:t xml:space="preserve"> </w:t>
      </w:r>
      <w:r w:rsidRPr="00105EE1">
        <w:t>auch</w:t>
      </w:r>
      <w:r>
        <w:t xml:space="preserve"> </w:t>
      </w:r>
      <w:r w:rsidRPr="00105EE1">
        <w:t>immer</w:t>
      </w:r>
      <w:r>
        <w:t xml:space="preserve"> </w:t>
      </w:r>
      <w:r w:rsidRPr="00105EE1">
        <w:t>mehr</w:t>
      </w:r>
      <w:r>
        <w:t xml:space="preserve"> </w:t>
      </w:r>
      <w:r w:rsidRPr="00105EE1">
        <w:t>vertraut,</w:t>
      </w:r>
      <w:r>
        <w:t xml:space="preserve"> </w:t>
      </w:r>
      <w:r w:rsidRPr="00105EE1">
        <w:t>mit</w:t>
      </w:r>
      <w:r>
        <w:t xml:space="preserve"> </w:t>
      </w:r>
      <w:r w:rsidRPr="00105EE1">
        <w:t>seiner</w:t>
      </w:r>
      <w:r>
        <w:t xml:space="preserve"> </w:t>
      </w:r>
      <w:r w:rsidRPr="00105EE1">
        <w:t>Reformation</w:t>
      </w:r>
      <w:r>
        <w:t xml:space="preserve"> </w:t>
      </w:r>
      <w:r w:rsidRPr="00105EE1">
        <w:t>Ernst</w:t>
      </w:r>
      <w:r>
        <w:t xml:space="preserve"> </w:t>
      </w:r>
      <w:r w:rsidRPr="00105EE1">
        <w:t>machte,</w:t>
      </w:r>
      <w:r>
        <w:t xml:space="preserve"> </w:t>
      </w:r>
      <w:r w:rsidRPr="00105EE1">
        <w:t>als</w:t>
      </w:r>
      <w:r>
        <w:t xml:space="preserve"> </w:t>
      </w:r>
      <w:r w:rsidRPr="00105EE1">
        <w:t>er</w:t>
      </w:r>
      <w:r>
        <w:t xml:space="preserve"> </w:t>
      </w:r>
      <w:r w:rsidRPr="00105EE1">
        <w:t>die</w:t>
      </w:r>
      <w:r>
        <w:t xml:space="preserve"> </w:t>
      </w:r>
      <w:r w:rsidRPr="00105EE1">
        <w:t>Priester</w:t>
      </w:r>
      <w:r>
        <w:t xml:space="preserve"> </w:t>
      </w:r>
      <w:r w:rsidRPr="00105EE1">
        <w:t>und</w:t>
      </w:r>
      <w:r>
        <w:t xml:space="preserve"> </w:t>
      </w:r>
      <w:r w:rsidRPr="00105EE1">
        <w:t>Geistlichen</w:t>
      </w:r>
      <w:r>
        <w:t xml:space="preserve"> </w:t>
      </w:r>
      <w:r w:rsidRPr="00105EE1">
        <w:t>in</w:t>
      </w:r>
      <w:r>
        <w:t xml:space="preserve"> </w:t>
      </w:r>
      <w:r w:rsidRPr="00105EE1">
        <w:t>ihrer</w:t>
      </w:r>
      <w:r>
        <w:t xml:space="preserve"> </w:t>
      </w:r>
      <w:r w:rsidRPr="00105EE1">
        <w:t>Blöße</w:t>
      </w:r>
      <w:r>
        <w:t xml:space="preserve"> </w:t>
      </w:r>
      <w:r w:rsidRPr="00105EE1">
        <w:t>darstellte,</w:t>
      </w:r>
      <w:r>
        <w:t xml:space="preserve"> </w:t>
      </w:r>
      <w:r w:rsidRPr="00105EE1">
        <w:t>ihnen</w:t>
      </w:r>
      <w:r>
        <w:t xml:space="preserve"> </w:t>
      </w:r>
      <w:r w:rsidRPr="00105EE1">
        <w:t>Buße</w:t>
      </w:r>
      <w:r>
        <w:t xml:space="preserve"> </w:t>
      </w:r>
      <w:r w:rsidRPr="00105EE1">
        <w:t>predigte,</w:t>
      </w:r>
      <w:r>
        <w:t xml:space="preserve"> </w:t>
      </w:r>
      <w:r w:rsidRPr="00105EE1">
        <w:t>und</w:t>
      </w:r>
      <w:r>
        <w:t xml:space="preserve"> </w:t>
      </w:r>
      <w:r w:rsidRPr="00105EE1">
        <w:t>in</w:t>
      </w:r>
      <w:r>
        <w:t xml:space="preserve"> </w:t>
      </w:r>
      <w:r w:rsidRPr="00105EE1">
        <w:t>seinen</w:t>
      </w:r>
      <w:r>
        <w:t xml:space="preserve"> </w:t>
      </w:r>
      <w:r w:rsidRPr="00105EE1">
        <w:t>Worten</w:t>
      </w:r>
      <w:r>
        <w:t xml:space="preserve"> </w:t>
      </w:r>
      <w:r w:rsidRPr="00105EE1">
        <w:t>durchblicken</w:t>
      </w:r>
      <w:r>
        <w:t xml:space="preserve"> </w:t>
      </w:r>
      <w:r w:rsidRPr="00105EE1">
        <w:t>ließ,</w:t>
      </w:r>
      <w:r>
        <w:t xml:space="preserve"> </w:t>
      </w:r>
      <w:r w:rsidRPr="00105EE1">
        <w:t>-</w:t>
      </w:r>
      <w:r>
        <w:t xml:space="preserve"> </w:t>
      </w:r>
      <w:r w:rsidRPr="00105EE1">
        <w:t>was</w:t>
      </w:r>
      <w:r>
        <w:t xml:space="preserve"> </w:t>
      </w:r>
      <w:r w:rsidRPr="00105EE1">
        <w:t>oben</w:t>
      </w:r>
      <w:r>
        <w:t xml:space="preserve"> </w:t>
      </w:r>
      <w:r w:rsidRPr="00105EE1">
        <w:t>erwähnt</w:t>
      </w:r>
      <w:r>
        <w:t xml:space="preserve"> </w:t>
      </w:r>
      <w:r w:rsidRPr="00105EE1">
        <w:t>wurde,</w:t>
      </w:r>
      <w:r>
        <w:t xml:space="preserve"> </w:t>
      </w:r>
      <w:r w:rsidRPr="00105EE1">
        <w:t>-</w:t>
      </w:r>
      <w:r>
        <w:t xml:space="preserve"> </w:t>
      </w:r>
      <w:r w:rsidRPr="00105EE1">
        <w:t>daß</w:t>
      </w:r>
      <w:r>
        <w:t xml:space="preserve"> </w:t>
      </w:r>
      <w:r w:rsidRPr="00105EE1">
        <w:t>Priesterleib,</w:t>
      </w:r>
      <w:r>
        <w:t xml:space="preserve"> </w:t>
      </w:r>
      <w:proofErr w:type="spellStart"/>
      <w:r w:rsidRPr="00105EE1">
        <w:t>Juful</w:t>
      </w:r>
      <w:proofErr w:type="spellEnd"/>
      <w:r w:rsidRPr="00105EE1">
        <w:t>,</w:t>
      </w:r>
      <w:r>
        <w:t xml:space="preserve"> </w:t>
      </w:r>
      <w:r w:rsidRPr="00105EE1">
        <w:t>Weihe</w:t>
      </w:r>
      <w:r>
        <w:t xml:space="preserve"> </w:t>
      </w:r>
      <w:r w:rsidRPr="00105EE1">
        <w:t>ihnen</w:t>
      </w:r>
      <w:r>
        <w:t xml:space="preserve"> </w:t>
      </w:r>
      <w:r w:rsidRPr="00105EE1">
        <w:t>keine</w:t>
      </w:r>
      <w:r>
        <w:t xml:space="preserve"> </w:t>
      </w:r>
      <w:r w:rsidRPr="00105EE1">
        <w:t>Würdigkeit</w:t>
      </w:r>
      <w:r>
        <w:t xml:space="preserve"> </w:t>
      </w:r>
      <w:r w:rsidRPr="00105EE1">
        <w:t>in</w:t>
      </w:r>
      <w:r>
        <w:t xml:space="preserve"> </w:t>
      </w:r>
      <w:r w:rsidRPr="00105EE1">
        <w:t>Gottes</w:t>
      </w:r>
      <w:r>
        <w:t xml:space="preserve"> </w:t>
      </w:r>
      <w:r w:rsidRPr="00105EE1">
        <w:t>Augen</w:t>
      </w:r>
      <w:r>
        <w:t xml:space="preserve"> </w:t>
      </w:r>
      <w:r w:rsidRPr="00105EE1">
        <w:t>verleihe,</w:t>
      </w:r>
      <w:r>
        <w:t xml:space="preserve"> </w:t>
      </w:r>
      <w:r w:rsidRPr="00105EE1">
        <w:t>und</w:t>
      </w:r>
      <w:r>
        <w:t xml:space="preserve"> </w:t>
      </w:r>
      <w:r w:rsidRPr="00105EE1">
        <w:t>sie</w:t>
      </w:r>
      <w:r>
        <w:t xml:space="preserve"> </w:t>
      </w:r>
      <w:r w:rsidRPr="00105EE1">
        <w:t>unter</w:t>
      </w:r>
      <w:r>
        <w:t xml:space="preserve"> </w:t>
      </w:r>
      <w:r w:rsidRPr="00105EE1">
        <w:t>dem</w:t>
      </w:r>
      <w:r>
        <w:t xml:space="preserve"> </w:t>
      </w:r>
      <w:r w:rsidRPr="00105EE1">
        <w:t>Bann</w:t>
      </w:r>
      <w:r>
        <w:t xml:space="preserve"> </w:t>
      </w:r>
      <w:r w:rsidRPr="00105EE1">
        <w:t>und</w:t>
      </w:r>
      <w:r>
        <w:t xml:space="preserve"> </w:t>
      </w:r>
      <w:r w:rsidRPr="00105EE1">
        <w:t>Zorn</w:t>
      </w:r>
      <w:r>
        <w:t xml:space="preserve"> </w:t>
      </w:r>
      <w:r w:rsidRPr="00105EE1">
        <w:t>Gottes</w:t>
      </w:r>
      <w:r>
        <w:t xml:space="preserve"> </w:t>
      </w:r>
      <w:r w:rsidRPr="00105EE1">
        <w:t>wären,</w:t>
      </w:r>
      <w:r>
        <w:t xml:space="preserve"> </w:t>
      </w:r>
      <w:r w:rsidRPr="00105EE1">
        <w:t>wenn</w:t>
      </w:r>
      <w:r>
        <w:t xml:space="preserve"> </w:t>
      </w:r>
      <w:r w:rsidRPr="00105EE1">
        <w:t>sie</w:t>
      </w:r>
      <w:r>
        <w:t xml:space="preserve"> </w:t>
      </w:r>
      <w:r w:rsidRPr="00105EE1">
        <w:t>nicht</w:t>
      </w:r>
      <w:r>
        <w:t xml:space="preserve"> </w:t>
      </w:r>
      <w:r w:rsidRPr="00105EE1">
        <w:t>durch</w:t>
      </w:r>
      <w:r>
        <w:t xml:space="preserve"> </w:t>
      </w:r>
      <w:r w:rsidRPr="00105EE1">
        <w:t>die</w:t>
      </w:r>
      <w:r>
        <w:t xml:space="preserve"> </w:t>
      </w:r>
      <w:r w:rsidRPr="00105EE1">
        <w:t>enge</w:t>
      </w:r>
      <w:r>
        <w:t xml:space="preserve"> </w:t>
      </w:r>
      <w:r w:rsidRPr="00105EE1">
        <w:t>Pforte</w:t>
      </w:r>
      <w:r>
        <w:t xml:space="preserve"> </w:t>
      </w:r>
      <w:r w:rsidRPr="00105EE1">
        <w:t>der</w:t>
      </w:r>
      <w:r>
        <w:t xml:space="preserve"> </w:t>
      </w:r>
      <w:r w:rsidRPr="00105EE1">
        <w:t>Buße</w:t>
      </w:r>
      <w:r>
        <w:t xml:space="preserve"> </w:t>
      </w:r>
      <w:r w:rsidRPr="00105EE1">
        <w:t>auf</w:t>
      </w:r>
      <w:r>
        <w:t xml:space="preserve"> </w:t>
      </w:r>
      <w:r w:rsidRPr="00105EE1">
        <w:t>den</w:t>
      </w:r>
      <w:r>
        <w:t xml:space="preserve"> </w:t>
      </w:r>
      <w:r w:rsidRPr="00105EE1">
        <w:t>schmalen</w:t>
      </w:r>
      <w:r>
        <w:t xml:space="preserve"> </w:t>
      </w:r>
      <w:r w:rsidRPr="00105EE1">
        <w:t>Weg</w:t>
      </w:r>
      <w:r>
        <w:t xml:space="preserve"> </w:t>
      </w:r>
      <w:r w:rsidRPr="00105EE1">
        <w:t>der</w:t>
      </w:r>
      <w:r>
        <w:t xml:space="preserve"> </w:t>
      </w:r>
      <w:r w:rsidRPr="00105EE1">
        <w:t>Selbstverleugnung</w:t>
      </w:r>
      <w:r>
        <w:t xml:space="preserve"> </w:t>
      </w:r>
      <w:r w:rsidRPr="00105EE1">
        <w:t>sich</w:t>
      </w:r>
      <w:r>
        <w:t xml:space="preserve"> </w:t>
      </w:r>
      <w:r w:rsidRPr="00105EE1">
        <w:t>begäben,</w:t>
      </w:r>
      <w:r>
        <w:t xml:space="preserve"> </w:t>
      </w:r>
      <w:r w:rsidRPr="00105EE1">
        <w:t>-</w:t>
      </w:r>
      <w:r>
        <w:t xml:space="preserve"> </w:t>
      </w:r>
      <w:r w:rsidRPr="00105EE1">
        <w:t>als</w:t>
      </w:r>
      <w:r>
        <w:t xml:space="preserve"> </w:t>
      </w:r>
      <w:r w:rsidRPr="00105EE1">
        <w:t>Hus</w:t>
      </w:r>
      <w:r>
        <w:t xml:space="preserve"> </w:t>
      </w:r>
      <w:r w:rsidRPr="00105EE1">
        <w:t>die</w:t>
      </w:r>
      <w:r>
        <w:t xml:space="preserve"> </w:t>
      </w:r>
      <w:r w:rsidRPr="00105EE1">
        <w:t>vorhin</w:t>
      </w:r>
      <w:r>
        <w:t xml:space="preserve"> </w:t>
      </w:r>
      <w:r w:rsidRPr="00105EE1">
        <w:t>erwähnten</w:t>
      </w:r>
      <w:r>
        <w:t xml:space="preserve"> </w:t>
      </w:r>
      <w:r w:rsidRPr="00105EE1">
        <w:t>Anforderungen</w:t>
      </w:r>
      <w:r>
        <w:t xml:space="preserve"> </w:t>
      </w:r>
      <w:r w:rsidRPr="00105EE1">
        <w:t>an</w:t>
      </w:r>
      <w:r>
        <w:t xml:space="preserve"> </w:t>
      </w:r>
      <w:r w:rsidRPr="00105EE1">
        <w:t>die</w:t>
      </w:r>
      <w:r>
        <w:t xml:space="preserve"> </w:t>
      </w:r>
      <w:r w:rsidRPr="00105EE1">
        <w:t>Priester</w:t>
      </w:r>
      <w:r>
        <w:t xml:space="preserve"> </w:t>
      </w:r>
      <w:r w:rsidRPr="00105EE1">
        <w:t>machte,</w:t>
      </w:r>
      <w:r>
        <w:t xml:space="preserve"> </w:t>
      </w:r>
      <w:r w:rsidRPr="00105EE1">
        <w:t>daß</w:t>
      </w:r>
      <w:r>
        <w:t xml:space="preserve"> </w:t>
      </w:r>
      <w:r w:rsidRPr="00105EE1">
        <w:t>sie</w:t>
      </w:r>
      <w:r>
        <w:t xml:space="preserve"> </w:t>
      </w:r>
      <w:r w:rsidRPr="00105EE1">
        <w:t>als</w:t>
      </w:r>
      <w:r>
        <w:t xml:space="preserve"> </w:t>
      </w:r>
      <w:r w:rsidRPr="00105EE1">
        <w:t>die</w:t>
      </w:r>
      <w:r>
        <w:t xml:space="preserve"> </w:t>
      </w:r>
      <w:r w:rsidRPr="00105EE1">
        <w:t>Vollkommenen</w:t>
      </w:r>
      <w:r>
        <w:t xml:space="preserve"> </w:t>
      </w:r>
      <w:r w:rsidRPr="00105EE1">
        <w:t>sich</w:t>
      </w:r>
      <w:r>
        <w:t xml:space="preserve"> </w:t>
      </w:r>
      <w:r w:rsidRPr="00105EE1">
        <w:t>erwiesen:</w:t>
      </w:r>
      <w:r>
        <w:t xml:space="preserve"> </w:t>
      </w:r>
      <w:r w:rsidRPr="00105EE1">
        <w:t>da</w:t>
      </w:r>
      <w:r>
        <w:t xml:space="preserve"> </w:t>
      </w:r>
      <w:r w:rsidRPr="00105EE1">
        <w:t>ahnten</w:t>
      </w:r>
      <w:r>
        <w:t xml:space="preserve"> </w:t>
      </w:r>
      <w:r w:rsidRPr="00105EE1">
        <w:t>dieselben,</w:t>
      </w:r>
      <w:r>
        <w:t xml:space="preserve"> </w:t>
      </w:r>
      <w:r w:rsidRPr="00105EE1">
        <w:t>wo</w:t>
      </w:r>
      <w:r>
        <w:t xml:space="preserve"> </w:t>
      </w:r>
      <w:r w:rsidRPr="00105EE1">
        <w:t>das</w:t>
      </w:r>
      <w:r>
        <w:t xml:space="preserve"> </w:t>
      </w:r>
      <w:r w:rsidRPr="00105EE1">
        <w:t>hinaus</w:t>
      </w:r>
      <w:r>
        <w:t xml:space="preserve"> </w:t>
      </w:r>
      <w:r w:rsidRPr="00105EE1">
        <w:t>wollte,</w:t>
      </w:r>
      <w:r>
        <w:t xml:space="preserve"> </w:t>
      </w:r>
      <w:r w:rsidRPr="00105EE1">
        <w:t>daß</w:t>
      </w:r>
      <w:r>
        <w:t xml:space="preserve"> </w:t>
      </w:r>
      <w:r w:rsidRPr="00105EE1">
        <w:t>die</w:t>
      </w:r>
      <w:r>
        <w:t xml:space="preserve"> </w:t>
      </w:r>
      <w:r w:rsidRPr="00105EE1">
        <w:t>ganze</w:t>
      </w:r>
      <w:r>
        <w:t xml:space="preserve"> </w:t>
      </w:r>
      <w:r w:rsidRPr="00105EE1">
        <w:t>bisherige</w:t>
      </w:r>
      <w:r>
        <w:t xml:space="preserve"> </w:t>
      </w:r>
      <w:r w:rsidRPr="00105EE1">
        <w:t>Hierarchie</w:t>
      </w:r>
      <w:r>
        <w:t xml:space="preserve"> </w:t>
      </w:r>
      <w:r w:rsidRPr="00105EE1">
        <w:t>damit</w:t>
      </w:r>
      <w:r>
        <w:t xml:space="preserve"> </w:t>
      </w:r>
      <w:r w:rsidRPr="00105EE1">
        <w:t>in</w:t>
      </w:r>
      <w:r>
        <w:t xml:space="preserve"> </w:t>
      </w:r>
      <w:r w:rsidRPr="00105EE1">
        <w:t>ihren</w:t>
      </w:r>
      <w:r>
        <w:t xml:space="preserve"> </w:t>
      </w:r>
      <w:r w:rsidRPr="00105EE1">
        <w:t>Grundfesten</w:t>
      </w:r>
      <w:r>
        <w:t xml:space="preserve"> </w:t>
      </w:r>
      <w:r w:rsidRPr="00105EE1">
        <w:t>angegriffen</w:t>
      </w:r>
      <w:r>
        <w:t xml:space="preserve"> </w:t>
      </w:r>
      <w:r w:rsidRPr="00105EE1">
        <w:t>wäre.</w:t>
      </w:r>
      <w:r>
        <w:t xml:space="preserve"> </w:t>
      </w:r>
      <w:r w:rsidRPr="00105EE1">
        <w:t>Es</w:t>
      </w:r>
      <w:r>
        <w:t xml:space="preserve"> </w:t>
      </w:r>
      <w:r w:rsidRPr="00105EE1">
        <w:t>erhob</w:t>
      </w:r>
      <w:r>
        <w:t xml:space="preserve"> </w:t>
      </w:r>
      <w:r w:rsidRPr="00105EE1">
        <w:t>sich</w:t>
      </w:r>
      <w:r>
        <w:t xml:space="preserve"> </w:t>
      </w:r>
      <w:r w:rsidRPr="00105EE1">
        <w:t>Zorn</w:t>
      </w:r>
      <w:r>
        <w:t xml:space="preserve"> </w:t>
      </w:r>
      <w:r w:rsidRPr="00105EE1">
        <w:t>und</w:t>
      </w:r>
      <w:r>
        <w:t xml:space="preserve"> </w:t>
      </w:r>
      <w:r w:rsidRPr="00105EE1">
        <w:t>Grimm.</w:t>
      </w:r>
      <w:r>
        <w:t xml:space="preserve"> </w:t>
      </w:r>
      <w:r w:rsidRPr="00105EE1">
        <w:t>Es</w:t>
      </w:r>
      <w:r>
        <w:t xml:space="preserve"> </w:t>
      </w:r>
      <w:r w:rsidRPr="00105EE1">
        <w:t>ging,</w:t>
      </w:r>
      <w:r>
        <w:t xml:space="preserve"> </w:t>
      </w:r>
      <w:r w:rsidRPr="00105EE1">
        <w:t>wie</w:t>
      </w:r>
      <w:r>
        <w:t xml:space="preserve"> </w:t>
      </w:r>
      <w:r w:rsidRPr="00105EE1">
        <w:t>dort</w:t>
      </w:r>
      <w:r>
        <w:t xml:space="preserve"> </w:t>
      </w:r>
      <w:r w:rsidRPr="00105EE1">
        <w:t>Joh.</w:t>
      </w:r>
      <w:r>
        <w:t xml:space="preserve"> </w:t>
      </w:r>
      <w:r w:rsidRPr="00105EE1">
        <w:t>V.</w:t>
      </w:r>
      <w:r>
        <w:t xml:space="preserve"> </w:t>
      </w:r>
      <w:r w:rsidRPr="00105EE1">
        <w:t>stehet;</w:t>
      </w:r>
      <w:r>
        <w:t xml:space="preserve"> </w:t>
      </w:r>
      <w:r w:rsidRPr="00105EE1">
        <w:t>die</w:t>
      </w:r>
      <w:r>
        <w:t xml:space="preserve"> </w:t>
      </w:r>
      <w:r w:rsidRPr="00105EE1">
        <w:t>Juden</w:t>
      </w:r>
      <w:r>
        <w:t xml:space="preserve"> </w:t>
      </w:r>
      <w:r w:rsidRPr="00105EE1">
        <w:t>und</w:t>
      </w:r>
      <w:r>
        <w:t xml:space="preserve"> </w:t>
      </w:r>
      <w:r w:rsidRPr="00105EE1">
        <w:t>ihre</w:t>
      </w:r>
      <w:r>
        <w:t xml:space="preserve"> </w:t>
      </w:r>
      <w:r w:rsidRPr="00105EE1">
        <w:t>Obersten</w:t>
      </w:r>
      <w:r>
        <w:t xml:space="preserve"> </w:t>
      </w:r>
      <w:r w:rsidRPr="00105EE1">
        <w:t>wollten</w:t>
      </w:r>
      <w:r>
        <w:t xml:space="preserve"> </w:t>
      </w:r>
      <w:r w:rsidRPr="00105EE1">
        <w:t>eine</w:t>
      </w:r>
      <w:r>
        <w:t xml:space="preserve"> </w:t>
      </w:r>
      <w:r w:rsidRPr="00105EE1">
        <w:t>Zeitlang</w:t>
      </w:r>
      <w:r>
        <w:t xml:space="preserve"> </w:t>
      </w:r>
      <w:r w:rsidRPr="00105EE1">
        <w:t>an</w:t>
      </w:r>
      <w:r>
        <w:t xml:space="preserve"> </w:t>
      </w:r>
      <w:r w:rsidRPr="00105EE1">
        <w:t>Johannes,</w:t>
      </w:r>
      <w:r>
        <w:t xml:space="preserve"> </w:t>
      </w:r>
      <w:r w:rsidRPr="00105EE1">
        <w:t>dem</w:t>
      </w:r>
      <w:r>
        <w:t xml:space="preserve"> </w:t>
      </w:r>
      <w:r w:rsidRPr="00105EE1">
        <w:t>brennenden</w:t>
      </w:r>
      <w:r>
        <w:t xml:space="preserve"> </w:t>
      </w:r>
      <w:r w:rsidRPr="00105EE1">
        <w:t>und</w:t>
      </w:r>
      <w:r>
        <w:t xml:space="preserve"> </w:t>
      </w:r>
      <w:r w:rsidRPr="00105EE1">
        <w:t>scheinenden</w:t>
      </w:r>
      <w:r>
        <w:t xml:space="preserve"> </w:t>
      </w:r>
      <w:r w:rsidRPr="00105EE1">
        <w:t>Lichte,</w:t>
      </w:r>
      <w:r>
        <w:t xml:space="preserve"> </w:t>
      </w:r>
      <w:r w:rsidRPr="00105EE1">
        <w:t>sich</w:t>
      </w:r>
      <w:r>
        <w:t xml:space="preserve"> </w:t>
      </w:r>
      <w:r w:rsidRPr="00105EE1">
        <w:t>ergötzen,</w:t>
      </w:r>
      <w:r>
        <w:t xml:space="preserve"> </w:t>
      </w:r>
      <w:r w:rsidRPr="00105EE1">
        <w:t>aber</w:t>
      </w:r>
      <w:r>
        <w:t xml:space="preserve"> </w:t>
      </w:r>
      <w:r w:rsidRPr="00105EE1">
        <w:t>zu</w:t>
      </w:r>
      <w:r>
        <w:t xml:space="preserve"> </w:t>
      </w:r>
      <w:r w:rsidRPr="00105EE1">
        <w:t>Jesu</w:t>
      </w:r>
      <w:r>
        <w:t xml:space="preserve"> </w:t>
      </w:r>
      <w:r w:rsidRPr="00105EE1">
        <w:t>wollten</w:t>
      </w:r>
      <w:r>
        <w:t xml:space="preserve"> </w:t>
      </w:r>
      <w:r w:rsidRPr="00105EE1">
        <w:t>sie</w:t>
      </w:r>
      <w:r>
        <w:t xml:space="preserve"> </w:t>
      </w:r>
      <w:r w:rsidRPr="00105EE1">
        <w:t>nicht</w:t>
      </w:r>
      <w:r>
        <w:t xml:space="preserve"> </w:t>
      </w:r>
      <w:r w:rsidRPr="00105EE1">
        <w:t>kommen;</w:t>
      </w:r>
      <w:r>
        <w:t xml:space="preserve"> </w:t>
      </w:r>
      <w:r w:rsidRPr="00105EE1">
        <w:t>-</w:t>
      </w:r>
      <w:r>
        <w:t xml:space="preserve"> </w:t>
      </w:r>
      <w:r w:rsidRPr="00105EE1">
        <w:t>das</w:t>
      </w:r>
      <w:r>
        <w:t xml:space="preserve"> </w:t>
      </w:r>
      <w:r w:rsidRPr="00105EE1">
        <w:t>heißt,</w:t>
      </w:r>
      <w:r>
        <w:t xml:space="preserve"> </w:t>
      </w:r>
      <w:r w:rsidRPr="00105EE1">
        <w:t>einen</w:t>
      </w:r>
      <w:r>
        <w:t xml:space="preserve"> </w:t>
      </w:r>
      <w:r w:rsidRPr="00105EE1">
        <w:t>solchen</w:t>
      </w:r>
      <w:r>
        <w:t xml:space="preserve"> </w:t>
      </w:r>
      <w:r w:rsidRPr="00105EE1">
        <w:t>Ernst</w:t>
      </w:r>
      <w:r>
        <w:t xml:space="preserve"> </w:t>
      </w:r>
      <w:r w:rsidRPr="00105EE1">
        <w:t>mit</w:t>
      </w:r>
      <w:r>
        <w:t xml:space="preserve"> </w:t>
      </w:r>
      <w:r w:rsidRPr="00105EE1">
        <w:t>der</w:t>
      </w:r>
      <w:r>
        <w:t xml:space="preserve"> </w:t>
      </w:r>
      <w:r w:rsidRPr="00105EE1">
        <w:t>Hingabe</w:t>
      </w:r>
      <w:r>
        <w:t xml:space="preserve"> </w:t>
      </w:r>
      <w:r w:rsidRPr="00105EE1">
        <w:t>des</w:t>
      </w:r>
      <w:r>
        <w:t xml:space="preserve"> </w:t>
      </w:r>
      <w:r w:rsidRPr="00105EE1">
        <w:t>eigenen</w:t>
      </w:r>
      <w:r>
        <w:t xml:space="preserve"> </w:t>
      </w:r>
      <w:r w:rsidRPr="00105EE1">
        <w:t>Lebens</w:t>
      </w:r>
      <w:r>
        <w:t xml:space="preserve"> </w:t>
      </w:r>
      <w:r w:rsidRPr="00105EE1">
        <w:t>wollten</w:t>
      </w:r>
      <w:r>
        <w:t xml:space="preserve"> </w:t>
      </w:r>
      <w:r w:rsidRPr="00105EE1">
        <w:t>sie</w:t>
      </w:r>
      <w:r>
        <w:t xml:space="preserve"> </w:t>
      </w:r>
      <w:r w:rsidRPr="00105EE1">
        <w:t>nicht</w:t>
      </w:r>
      <w:r>
        <w:t xml:space="preserve"> </w:t>
      </w:r>
      <w:r w:rsidRPr="00105EE1">
        <w:t>beweisen,</w:t>
      </w:r>
      <w:r>
        <w:t xml:space="preserve"> </w:t>
      </w:r>
      <w:r w:rsidRPr="00105EE1">
        <w:t>da</w:t>
      </w:r>
      <w:r>
        <w:t xml:space="preserve"> </w:t>
      </w:r>
      <w:r w:rsidRPr="00105EE1">
        <w:t>man</w:t>
      </w:r>
      <w:r>
        <w:t xml:space="preserve"> </w:t>
      </w:r>
      <w:r w:rsidRPr="00105EE1">
        <w:t>mit</w:t>
      </w:r>
      <w:r>
        <w:t xml:space="preserve"> </w:t>
      </w:r>
      <w:r w:rsidRPr="00105EE1">
        <w:t>Johannes</w:t>
      </w:r>
      <w:r>
        <w:t xml:space="preserve"> </w:t>
      </w:r>
      <w:r w:rsidRPr="00105EE1">
        <w:t>abnimmt</w:t>
      </w:r>
      <w:r>
        <w:t xml:space="preserve"> </w:t>
      </w:r>
      <w:r w:rsidRPr="00105EE1">
        <w:t>und</w:t>
      </w:r>
      <w:r>
        <w:t xml:space="preserve"> </w:t>
      </w:r>
      <w:r w:rsidRPr="00105EE1">
        <w:t>Christus</w:t>
      </w:r>
      <w:r>
        <w:t xml:space="preserve"> </w:t>
      </w:r>
      <w:r w:rsidRPr="00105EE1">
        <w:t>wächst,</w:t>
      </w:r>
      <w:r>
        <w:t xml:space="preserve"> </w:t>
      </w:r>
      <w:r w:rsidRPr="00105EE1">
        <w:t>da</w:t>
      </w:r>
      <w:r>
        <w:t xml:space="preserve"> </w:t>
      </w:r>
      <w:r w:rsidRPr="00105EE1">
        <w:t>man</w:t>
      </w:r>
      <w:r>
        <w:t xml:space="preserve"> </w:t>
      </w:r>
      <w:r w:rsidRPr="00105EE1">
        <w:t>die</w:t>
      </w:r>
      <w:r>
        <w:t xml:space="preserve"> </w:t>
      </w:r>
      <w:r w:rsidRPr="00105EE1">
        <w:t>Ehre</w:t>
      </w:r>
      <w:r>
        <w:t xml:space="preserve"> </w:t>
      </w:r>
      <w:r w:rsidRPr="00105EE1">
        <w:t>bei</w:t>
      </w:r>
      <w:r>
        <w:t xml:space="preserve"> </w:t>
      </w:r>
      <w:r w:rsidRPr="00105EE1">
        <w:t>den</w:t>
      </w:r>
      <w:r>
        <w:t xml:space="preserve"> </w:t>
      </w:r>
      <w:r w:rsidRPr="00105EE1">
        <w:t>Menschen</w:t>
      </w:r>
      <w:r>
        <w:t xml:space="preserve"> </w:t>
      </w:r>
      <w:r w:rsidRPr="00105EE1">
        <w:t>hingibt,</w:t>
      </w:r>
      <w:r>
        <w:t xml:space="preserve"> </w:t>
      </w:r>
      <w:r w:rsidRPr="00105EE1">
        <w:t>und</w:t>
      </w:r>
      <w:r>
        <w:t xml:space="preserve"> </w:t>
      </w:r>
      <w:r w:rsidRPr="00105EE1">
        <w:t>an</w:t>
      </w:r>
      <w:r>
        <w:t xml:space="preserve"> </w:t>
      </w:r>
      <w:r w:rsidRPr="00105EE1">
        <w:t>der</w:t>
      </w:r>
      <w:r>
        <w:t xml:space="preserve"> </w:t>
      </w:r>
      <w:r w:rsidRPr="00105EE1">
        <w:t>Ehre</w:t>
      </w:r>
      <w:r>
        <w:t xml:space="preserve"> </w:t>
      </w:r>
      <w:r w:rsidRPr="00105EE1">
        <w:t>die</w:t>
      </w:r>
      <w:r>
        <w:t xml:space="preserve"> </w:t>
      </w:r>
      <w:r w:rsidRPr="00105EE1">
        <w:t>Gott</w:t>
      </w:r>
      <w:r>
        <w:t xml:space="preserve"> </w:t>
      </w:r>
      <w:r w:rsidRPr="00105EE1">
        <w:t>allein</w:t>
      </w:r>
      <w:r>
        <w:t xml:space="preserve"> </w:t>
      </w:r>
      <w:r w:rsidRPr="00105EE1">
        <w:t>gibt,</w:t>
      </w:r>
      <w:r>
        <w:t xml:space="preserve"> </w:t>
      </w:r>
      <w:r w:rsidRPr="00105EE1">
        <w:t>sich</w:t>
      </w:r>
      <w:r>
        <w:t xml:space="preserve"> </w:t>
      </w:r>
      <w:r w:rsidRPr="00105EE1">
        <w:t>genügen</w:t>
      </w:r>
      <w:r>
        <w:t xml:space="preserve"> </w:t>
      </w:r>
      <w:r w:rsidRPr="00105EE1">
        <w:t>läßt.</w:t>
      </w:r>
      <w:r>
        <w:t xml:space="preserve"> </w:t>
      </w:r>
      <w:r w:rsidRPr="00105EE1">
        <w:t>Können</w:t>
      </w:r>
      <w:r>
        <w:t xml:space="preserve"> </w:t>
      </w:r>
      <w:r w:rsidRPr="00105EE1">
        <w:t>wir</w:t>
      </w:r>
      <w:r>
        <w:t xml:space="preserve"> </w:t>
      </w:r>
      <w:r w:rsidRPr="00105EE1">
        <w:t>doch</w:t>
      </w:r>
      <w:r>
        <w:t xml:space="preserve"> </w:t>
      </w:r>
      <w:r w:rsidRPr="00105EE1">
        <w:t>von</w:t>
      </w:r>
      <w:r>
        <w:t xml:space="preserve"> </w:t>
      </w:r>
      <w:r w:rsidRPr="00105EE1">
        <w:t>solcher</w:t>
      </w:r>
      <w:r>
        <w:t xml:space="preserve"> </w:t>
      </w:r>
      <w:r w:rsidRPr="00105EE1">
        <w:t>Kategorie</w:t>
      </w:r>
      <w:r>
        <w:t xml:space="preserve"> </w:t>
      </w:r>
      <w:r w:rsidRPr="00105EE1">
        <w:t>selbst</w:t>
      </w:r>
      <w:r>
        <w:t xml:space="preserve"> </w:t>
      </w:r>
      <w:r w:rsidRPr="00105EE1">
        <w:t>so</w:t>
      </w:r>
      <w:r>
        <w:t xml:space="preserve"> </w:t>
      </w:r>
      <w:r w:rsidRPr="00105EE1">
        <w:t>hochgepriesene</w:t>
      </w:r>
      <w:r>
        <w:t xml:space="preserve"> </w:t>
      </w:r>
      <w:r w:rsidRPr="00105EE1">
        <w:t>Männer,</w:t>
      </w:r>
      <w:r>
        <w:t xml:space="preserve"> </w:t>
      </w:r>
      <w:r w:rsidRPr="00105EE1">
        <w:t>wie</w:t>
      </w:r>
      <w:r>
        <w:t xml:space="preserve"> </w:t>
      </w:r>
      <w:r w:rsidRPr="00105EE1">
        <w:t>den</w:t>
      </w:r>
      <w:r>
        <w:t xml:space="preserve"> </w:t>
      </w:r>
      <w:r w:rsidRPr="00105EE1">
        <w:t>Kanzler</w:t>
      </w:r>
      <w:r>
        <w:t xml:space="preserve"> </w:t>
      </w:r>
      <w:r w:rsidRPr="00105EE1">
        <w:t>der</w:t>
      </w:r>
      <w:r>
        <w:t xml:space="preserve"> </w:t>
      </w:r>
      <w:r w:rsidRPr="00105EE1">
        <w:t>Pariser</w:t>
      </w:r>
      <w:r>
        <w:t xml:space="preserve"> </w:t>
      </w:r>
      <w:r w:rsidRPr="00105EE1">
        <w:t>Universität,</w:t>
      </w:r>
      <w:r>
        <w:t xml:space="preserve"> </w:t>
      </w:r>
      <w:r w:rsidRPr="00105EE1">
        <w:t>Gerson,</w:t>
      </w:r>
      <w:r>
        <w:t xml:space="preserve"> </w:t>
      </w:r>
      <w:r w:rsidRPr="00105EE1">
        <w:t>nicht</w:t>
      </w:r>
      <w:r>
        <w:t xml:space="preserve"> </w:t>
      </w:r>
      <w:r w:rsidRPr="00105EE1">
        <w:t>ausnehmen;</w:t>
      </w:r>
      <w:r>
        <w:t xml:space="preserve"> </w:t>
      </w:r>
      <w:r w:rsidRPr="00105EE1">
        <w:t>unter</w:t>
      </w:r>
      <w:r>
        <w:t xml:space="preserve"> </w:t>
      </w:r>
      <w:r w:rsidRPr="00105EE1">
        <w:t>den</w:t>
      </w:r>
      <w:r>
        <w:t xml:space="preserve"> </w:t>
      </w:r>
      <w:r w:rsidRPr="00105EE1">
        <w:t>nachmaligen</w:t>
      </w:r>
      <w:r>
        <w:t xml:space="preserve"> </w:t>
      </w:r>
      <w:r w:rsidRPr="00105EE1">
        <w:t>Mördern</w:t>
      </w:r>
      <w:r>
        <w:t xml:space="preserve"> </w:t>
      </w:r>
      <w:r w:rsidRPr="00105EE1">
        <w:t>des</w:t>
      </w:r>
      <w:r>
        <w:t xml:space="preserve"> </w:t>
      </w:r>
      <w:r w:rsidRPr="00105EE1">
        <w:t>J.</w:t>
      </w:r>
      <w:r>
        <w:t xml:space="preserve"> </w:t>
      </w:r>
      <w:r w:rsidRPr="00105EE1">
        <w:t>Hus</w:t>
      </w:r>
      <w:r>
        <w:t xml:space="preserve"> </w:t>
      </w:r>
      <w:r w:rsidRPr="00105EE1">
        <w:t>nimmt</w:t>
      </w:r>
      <w:r>
        <w:t xml:space="preserve"> </w:t>
      </w:r>
      <w:r w:rsidRPr="00105EE1">
        <w:t>derselbe</w:t>
      </w:r>
      <w:r>
        <w:t xml:space="preserve"> </w:t>
      </w:r>
      <w:r w:rsidRPr="00105EE1">
        <w:t>eine</w:t>
      </w:r>
      <w:r>
        <w:t xml:space="preserve"> </w:t>
      </w:r>
      <w:r w:rsidRPr="00105EE1">
        <w:t>der</w:t>
      </w:r>
      <w:r>
        <w:t xml:space="preserve"> </w:t>
      </w:r>
      <w:r w:rsidRPr="00105EE1">
        <w:t>vornehmsten</w:t>
      </w:r>
      <w:r>
        <w:t xml:space="preserve"> </w:t>
      </w:r>
      <w:r w:rsidRPr="00105EE1">
        <w:t>Stellen</w:t>
      </w:r>
      <w:r>
        <w:t xml:space="preserve"> </w:t>
      </w:r>
      <w:r w:rsidRPr="00105EE1">
        <w:t>ein.</w:t>
      </w:r>
      <w:r>
        <w:t xml:space="preserve"> </w:t>
      </w:r>
      <w:r w:rsidRPr="00105EE1">
        <w:t>Dieser</w:t>
      </w:r>
      <w:r>
        <w:t xml:space="preserve"> </w:t>
      </w:r>
      <w:r w:rsidRPr="00105EE1">
        <w:t>Gerson</w:t>
      </w:r>
      <w:r>
        <w:t xml:space="preserve"> </w:t>
      </w:r>
      <w:r w:rsidRPr="00105EE1">
        <w:t>war</w:t>
      </w:r>
      <w:r>
        <w:t xml:space="preserve"> </w:t>
      </w:r>
      <w:r w:rsidRPr="00105EE1">
        <w:t>einer</w:t>
      </w:r>
      <w:r>
        <w:t xml:space="preserve"> </w:t>
      </w:r>
      <w:r w:rsidRPr="00105EE1">
        <w:t>der</w:t>
      </w:r>
      <w:r>
        <w:t xml:space="preserve"> </w:t>
      </w:r>
      <w:r w:rsidRPr="00105EE1">
        <w:t>ersten,</w:t>
      </w:r>
      <w:r>
        <w:t xml:space="preserve"> </w:t>
      </w:r>
      <w:r w:rsidRPr="00105EE1">
        <w:t>der</w:t>
      </w:r>
      <w:r>
        <w:t xml:space="preserve"> </w:t>
      </w:r>
      <w:r w:rsidRPr="00105EE1">
        <w:t>die</w:t>
      </w:r>
      <w:r>
        <w:t xml:space="preserve"> </w:t>
      </w:r>
      <w:r w:rsidRPr="00105EE1">
        <w:t>Prager</w:t>
      </w:r>
      <w:r>
        <w:t xml:space="preserve"> </w:t>
      </w:r>
      <w:r w:rsidRPr="00105EE1">
        <w:t>Universität</w:t>
      </w:r>
      <w:r>
        <w:t xml:space="preserve"> </w:t>
      </w:r>
      <w:r w:rsidRPr="00105EE1">
        <w:t>und</w:t>
      </w:r>
      <w:r>
        <w:t xml:space="preserve"> </w:t>
      </w:r>
      <w:r w:rsidRPr="00105EE1">
        <w:t>die</w:t>
      </w:r>
      <w:r>
        <w:t xml:space="preserve"> </w:t>
      </w:r>
      <w:r w:rsidRPr="00105EE1">
        <w:t>böhmische</w:t>
      </w:r>
      <w:r>
        <w:t xml:space="preserve"> </w:t>
      </w:r>
      <w:r w:rsidRPr="00105EE1">
        <w:t>Geistlichkeit</w:t>
      </w:r>
      <w:r>
        <w:t xml:space="preserve"> </w:t>
      </w:r>
      <w:r w:rsidRPr="00105EE1">
        <w:t>durch</w:t>
      </w:r>
      <w:r>
        <w:t xml:space="preserve"> </w:t>
      </w:r>
      <w:r w:rsidRPr="00105EE1">
        <w:t>seine</w:t>
      </w:r>
      <w:r>
        <w:t xml:space="preserve"> </w:t>
      </w:r>
      <w:r w:rsidRPr="00105EE1">
        <w:t>Ermahnungsschreiben</w:t>
      </w:r>
      <w:r>
        <w:t xml:space="preserve"> </w:t>
      </w:r>
      <w:r w:rsidRPr="00105EE1">
        <w:t>von</w:t>
      </w:r>
      <w:r>
        <w:t xml:space="preserve"> </w:t>
      </w:r>
      <w:r w:rsidRPr="00105EE1">
        <w:t>Paris</w:t>
      </w:r>
      <w:r>
        <w:t xml:space="preserve"> </w:t>
      </w:r>
      <w:r w:rsidRPr="00105EE1">
        <w:t>aus</w:t>
      </w:r>
      <w:r>
        <w:t xml:space="preserve"> </w:t>
      </w:r>
      <w:r w:rsidRPr="00105EE1">
        <w:t>wider</w:t>
      </w:r>
      <w:r>
        <w:t xml:space="preserve"> </w:t>
      </w:r>
      <w:r w:rsidRPr="00105EE1">
        <w:t>Joh.</w:t>
      </w:r>
      <w:r>
        <w:t xml:space="preserve"> </w:t>
      </w:r>
      <w:r w:rsidRPr="00105EE1">
        <w:t>Hus</w:t>
      </w:r>
      <w:r>
        <w:t xml:space="preserve"> </w:t>
      </w:r>
      <w:r w:rsidRPr="00105EE1">
        <w:t>aufregte.</w:t>
      </w:r>
    </w:p>
    <w:p w14:paraId="072A4966" w14:textId="77777777" w:rsidR="00B03BB9" w:rsidRPr="00105EE1" w:rsidRDefault="00B03BB9" w:rsidP="00B03BB9">
      <w:r w:rsidRPr="00105EE1">
        <w:t>Die</w:t>
      </w:r>
      <w:r>
        <w:t xml:space="preserve"> </w:t>
      </w:r>
      <w:r w:rsidRPr="00105EE1">
        <w:t>Veranlassung</w:t>
      </w:r>
      <w:r>
        <w:t xml:space="preserve"> </w:t>
      </w:r>
      <w:r w:rsidRPr="00105EE1">
        <w:t>zu</w:t>
      </w:r>
      <w:r>
        <w:t xml:space="preserve"> </w:t>
      </w:r>
      <w:r w:rsidRPr="00105EE1">
        <w:t>dem</w:t>
      </w:r>
      <w:r>
        <w:t xml:space="preserve"> </w:t>
      </w:r>
      <w:r w:rsidRPr="00105EE1">
        <w:t>ersten</w:t>
      </w:r>
      <w:r>
        <w:t xml:space="preserve"> </w:t>
      </w:r>
      <w:r w:rsidRPr="00105EE1">
        <w:t>ernstlichen</w:t>
      </w:r>
      <w:r>
        <w:t xml:space="preserve"> </w:t>
      </w:r>
      <w:r w:rsidRPr="00105EE1">
        <w:t>Zusammenstoßen</w:t>
      </w:r>
      <w:r>
        <w:t xml:space="preserve"> </w:t>
      </w:r>
      <w:r w:rsidRPr="00105EE1">
        <w:t>des</w:t>
      </w:r>
      <w:r>
        <w:t xml:space="preserve"> </w:t>
      </w:r>
      <w:proofErr w:type="spellStart"/>
      <w:r w:rsidRPr="00105EE1">
        <w:t>Letz</w:t>
      </w:r>
      <w:r>
        <w:t>t</w:t>
      </w:r>
      <w:r w:rsidRPr="00105EE1">
        <w:t>ern</w:t>
      </w:r>
      <w:proofErr w:type="spellEnd"/>
      <w:r>
        <w:t xml:space="preserve"> </w:t>
      </w:r>
      <w:r w:rsidRPr="00105EE1">
        <w:t>mit</w:t>
      </w:r>
      <w:r>
        <w:t xml:space="preserve"> </w:t>
      </w:r>
      <w:r w:rsidRPr="00105EE1">
        <w:t>den</w:t>
      </w:r>
      <w:r>
        <w:t xml:space="preserve"> </w:t>
      </w:r>
      <w:r w:rsidRPr="00105EE1">
        <w:t>Gegnern</w:t>
      </w:r>
      <w:r>
        <w:t xml:space="preserve"> </w:t>
      </w:r>
      <w:r w:rsidRPr="00105EE1">
        <w:t>der</w:t>
      </w:r>
      <w:r>
        <w:t xml:space="preserve"> </w:t>
      </w:r>
      <w:r w:rsidRPr="00105EE1">
        <w:t>Reformation</w:t>
      </w:r>
      <w:r>
        <w:t xml:space="preserve"> </w:t>
      </w:r>
      <w:r w:rsidRPr="00105EE1">
        <w:t>gab</w:t>
      </w:r>
      <w:r>
        <w:t xml:space="preserve"> </w:t>
      </w:r>
      <w:r w:rsidRPr="00105EE1">
        <w:t>die</w:t>
      </w:r>
      <w:r>
        <w:t xml:space="preserve"> </w:t>
      </w:r>
      <w:r w:rsidRPr="00105EE1">
        <w:t>Verhandlung</w:t>
      </w:r>
      <w:r>
        <w:t xml:space="preserve"> </w:t>
      </w:r>
      <w:r w:rsidRPr="00105EE1">
        <w:t>über</w:t>
      </w:r>
      <w:r>
        <w:t xml:space="preserve"> </w:t>
      </w:r>
      <w:r w:rsidRPr="00105EE1">
        <w:t>die</w:t>
      </w:r>
      <w:r>
        <w:t xml:space="preserve"> </w:t>
      </w:r>
      <w:r w:rsidRPr="00105EE1">
        <w:t>fünf</w:t>
      </w:r>
      <w:r>
        <w:t xml:space="preserve"> </w:t>
      </w:r>
      <w:r w:rsidRPr="00105EE1">
        <w:t>und</w:t>
      </w:r>
      <w:r>
        <w:t xml:space="preserve"> </w:t>
      </w:r>
      <w:r w:rsidRPr="00105EE1">
        <w:t>vierzig</w:t>
      </w:r>
      <w:r>
        <w:t xml:space="preserve"> </w:t>
      </w:r>
      <w:r w:rsidRPr="00105EE1">
        <w:t>Sätze</w:t>
      </w:r>
      <w:r>
        <w:t xml:space="preserve"> </w:t>
      </w:r>
      <w:proofErr w:type="spellStart"/>
      <w:r w:rsidRPr="00105EE1">
        <w:t>Wycliffe’s</w:t>
      </w:r>
      <w:proofErr w:type="spellEnd"/>
      <w:r w:rsidRPr="00105EE1">
        <w:t>,</w:t>
      </w:r>
      <w:r>
        <w:t xml:space="preserve"> </w:t>
      </w:r>
      <w:r w:rsidRPr="00105EE1">
        <w:t>die</w:t>
      </w:r>
      <w:r>
        <w:t xml:space="preserve"> </w:t>
      </w:r>
      <w:r w:rsidRPr="00105EE1">
        <w:t>später</w:t>
      </w:r>
      <w:r>
        <w:t xml:space="preserve"> </w:t>
      </w:r>
      <w:r w:rsidRPr="00105EE1">
        <w:t>auch</w:t>
      </w:r>
      <w:r>
        <w:t xml:space="preserve"> </w:t>
      </w:r>
      <w:r w:rsidRPr="00105EE1">
        <w:t>auf</w:t>
      </w:r>
      <w:r>
        <w:t xml:space="preserve"> </w:t>
      </w:r>
      <w:r w:rsidRPr="00105EE1">
        <w:t>dem</w:t>
      </w:r>
      <w:r>
        <w:t xml:space="preserve"> </w:t>
      </w:r>
      <w:r w:rsidRPr="00105EE1">
        <w:t>Concil</w:t>
      </w:r>
      <w:r>
        <w:t xml:space="preserve"> </w:t>
      </w:r>
      <w:r w:rsidRPr="00105EE1">
        <w:t>zu</w:t>
      </w:r>
      <w:r>
        <w:t xml:space="preserve"> </w:t>
      </w:r>
      <w:r w:rsidRPr="00105EE1">
        <w:t>Costnitz</w:t>
      </w:r>
      <w:r>
        <w:t xml:space="preserve"> </w:t>
      </w:r>
      <w:r w:rsidRPr="00105EE1">
        <w:t>verdammt</w:t>
      </w:r>
      <w:r>
        <w:t xml:space="preserve"> </w:t>
      </w:r>
      <w:r w:rsidRPr="00105EE1">
        <w:t>wurden,</w:t>
      </w:r>
      <w:r>
        <w:t xml:space="preserve"> </w:t>
      </w:r>
      <w:r w:rsidRPr="00105EE1">
        <w:t>trotz</w:t>
      </w:r>
      <w:r>
        <w:t xml:space="preserve"> </w:t>
      </w:r>
      <w:r w:rsidRPr="00105EE1">
        <w:t>des</w:t>
      </w:r>
      <w:r>
        <w:t xml:space="preserve"> </w:t>
      </w:r>
      <w:r w:rsidRPr="00105EE1">
        <w:t>dagegen</w:t>
      </w:r>
      <w:r>
        <w:t xml:space="preserve"> </w:t>
      </w:r>
      <w:r w:rsidRPr="00105EE1">
        <w:t>erhobenen</w:t>
      </w:r>
      <w:r>
        <w:t xml:space="preserve"> </w:t>
      </w:r>
      <w:r w:rsidRPr="00105EE1">
        <w:t>Widerspruchs,</w:t>
      </w:r>
      <w:r>
        <w:t xml:space="preserve"> </w:t>
      </w:r>
      <w:r w:rsidRPr="00105EE1">
        <w:t>daß</w:t>
      </w:r>
      <w:r>
        <w:t xml:space="preserve"> </w:t>
      </w:r>
      <w:r w:rsidRPr="00105EE1">
        <w:t>sie</w:t>
      </w:r>
      <w:r>
        <w:t xml:space="preserve"> </w:t>
      </w:r>
      <w:r w:rsidRPr="00105EE1">
        <w:t>sich</w:t>
      </w:r>
      <w:r>
        <w:t xml:space="preserve"> </w:t>
      </w:r>
      <w:r w:rsidRPr="00105EE1">
        <w:t>nicht</w:t>
      </w:r>
      <w:r>
        <w:t xml:space="preserve"> </w:t>
      </w:r>
      <w:r w:rsidRPr="00105EE1">
        <w:t>so</w:t>
      </w:r>
      <w:r>
        <w:t xml:space="preserve"> </w:t>
      </w:r>
      <w:r w:rsidRPr="00105EE1">
        <w:t>in</w:t>
      </w:r>
      <w:r>
        <w:t xml:space="preserve"> </w:t>
      </w:r>
      <w:proofErr w:type="spellStart"/>
      <w:r w:rsidRPr="00105EE1">
        <w:t>Wycliffe’s</w:t>
      </w:r>
      <w:proofErr w:type="spellEnd"/>
      <w:r>
        <w:t xml:space="preserve"> </w:t>
      </w:r>
      <w:r w:rsidRPr="00105EE1">
        <w:t>Schriften</w:t>
      </w:r>
      <w:r>
        <w:t xml:space="preserve"> </w:t>
      </w:r>
      <w:r w:rsidRPr="00105EE1">
        <w:t>fänden.</w:t>
      </w:r>
      <w:r>
        <w:t xml:space="preserve"> </w:t>
      </w:r>
      <w:r w:rsidRPr="00105EE1">
        <w:t>–</w:t>
      </w:r>
      <w:r>
        <w:t xml:space="preserve"> </w:t>
      </w:r>
      <w:r w:rsidRPr="00105EE1">
        <w:t>Die</w:t>
      </w:r>
      <w:r>
        <w:t xml:space="preserve"> </w:t>
      </w:r>
      <w:r w:rsidRPr="00105EE1">
        <w:t>jetzt</w:t>
      </w:r>
      <w:r>
        <w:t xml:space="preserve"> </w:t>
      </w:r>
      <w:r w:rsidRPr="00105EE1">
        <w:t>schon</w:t>
      </w:r>
      <w:r>
        <w:t xml:space="preserve"> </w:t>
      </w:r>
      <w:r w:rsidRPr="00105EE1">
        <w:t>als</w:t>
      </w:r>
      <w:r>
        <w:t xml:space="preserve"> </w:t>
      </w:r>
      <w:r w:rsidRPr="00105EE1">
        <w:t>eine</w:t>
      </w:r>
      <w:r>
        <w:t xml:space="preserve"> </w:t>
      </w:r>
      <w:r w:rsidRPr="00105EE1">
        <w:t>festgeschlossene</w:t>
      </w:r>
      <w:r>
        <w:t xml:space="preserve"> </w:t>
      </w:r>
      <w:proofErr w:type="spellStart"/>
      <w:r w:rsidRPr="00105EE1">
        <w:t>Streitermasse</w:t>
      </w:r>
      <w:proofErr w:type="spellEnd"/>
      <w:r>
        <w:t xml:space="preserve"> </w:t>
      </w:r>
      <w:r w:rsidRPr="00105EE1">
        <w:t>wider</w:t>
      </w:r>
      <w:r>
        <w:t xml:space="preserve"> </w:t>
      </w:r>
      <w:r w:rsidRPr="00105EE1">
        <w:t>Joh.</w:t>
      </w:r>
      <w:r>
        <w:t xml:space="preserve"> </w:t>
      </w:r>
      <w:r w:rsidRPr="00105EE1">
        <w:t>Hus</w:t>
      </w:r>
      <w:r>
        <w:t xml:space="preserve"> </w:t>
      </w:r>
      <w:r w:rsidRPr="00105EE1">
        <w:t>und</w:t>
      </w:r>
      <w:r>
        <w:t xml:space="preserve"> </w:t>
      </w:r>
      <w:r w:rsidRPr="00105EE1">
        <w:t>die</w:t>
      </w:r>
      <w:r>
        <w:t xml:space="preserve"> </w:t>
      </w:r>
      <w:r w:rsidRPr="00105EE1">
        <w:t>Reformation</w:t>
      </w:r>
      <w:r>
        <w:t xml:space="preserve"> </w:t>
      </w:r>
      <w:r w:rsidRPr="00105EE1">
        <w:t>sich</w:t>
      </w:r>
      <w:r>
        <w:t xml:space="preserve"> </w:t>
      </w:r>
      <w:r w:rsidRPr="00105EE1">
        <w:t>darstellenden</w:t>
      </w:r>
      <w:r>
        <w:t xml:space="preserve"> </w:t>
      </w:r>
      <w:r w:rsidRPr="00105EE1">
        <w:t>Gegner</w:t>
      </w:r>
      <w:r>
        <w:t xml:space="preserve"> </w:t>
      </w:r>
      <w:r w:rsidRPr="00105EE1">
        <w:t>suchten</w:t>
      </w:r>
      <w:r>
        <w:t xml:space="preserve"> </w:t>
      </w:r>
      <w:r w:rsidRPr="00105EE1">
        <w:t>in</w:t>
      </w:r>
      <w:r>
        <w:t xml:space="preserve"> </w:t>
      </w:r>
      <w:r w:rsidRPr="00105EE1">
        <w:t>der</w:t>
      </w:r>
      <w:r>
        <w:t xml:space="preserve"> </w:t>
      </w:r>
      <w:r w:rsidRPr="00105EE1">
        <w:t>Verdammung</w:t>
      </w:r>
      <w:r>
        <w:t xml:space="preserve"> </w:t>
      </w:r>
      <w:r w:rsidRPr="00105EE1">
        <w:t>dieser</w:t>
      </w:r>
      <w:r>
        <w:t xml:space="preserve"> </w:t>
      </w:r>
      <w:r w:rsidRPr="00105EE1">
        <w:t>Sätze</w:t>
      </w:r>
      <w:r>
        <w:t xml:space="preserve"> </w:t>
      </w:r>
      <w:r w:rsidRPr="00105EE1">
        <w:t>zugleich</w:t>
      </w:r>
      <w:r>
        <w:t xml:space="preserve"> </w:t>
      </w:r>
      <w:r w:rsidRPr="00105EE1">
        <w:t>Hus</w:t>
      </w:r>
      <w:r>
        <w:t xml:space="preserve"> </w:t>
      </w:r>
      <w:r w:rsidRPr="00105EE1">
        <w:t>mit</w:t>
      </w:r>
      <w:r>
        <w:t xml:space="preserve"> </w:t>
      </w:r>
      <w:r w:rsidRPr="00105EE1">
        <w:t>zu</w:t>
      </w:r>
      <w:r>
        <w:t xml:space="preserve"> </w:t>
      </w:r>
      <w:r w:rsidRPr="00105EE1">
        <w:t>zerknicken.</w:t>
      </w:r>
      <w:r>
        <w:t xml:space="preserve"> </w:t>
      </w:r>
      <w:r w:rsidRPr="00105EE1">
        <w:t>Derselbe,</w:t>
      </w:r>
      <w:r>
        <w:t xml:space="preserve"> </w:t>
      </w:r>
      <w:r w:rsidRPr="00105EE1">
        <w:t>ob</w:t>
      </w:r>
      <w:r>
        <w:t xml:space="preserve"> </w:t>
      </w:r>
      <w:r w:rsidRPr="00105EE1">
        <w:t>er</w:t>
      </w:r>
      <w:r>
        <w:t xml:space="preserve"> </w:t>
      </w:r>
      <w:r w:rsidRPr="00105EE1">
        <w:t>wohl,</w:t>
      </w:r>
      <w:r>
        <w:t xml:space="preserve"> </w:t>
      </w:r>
      <w:r w:rsidRPr="00105EE1">
        <w:t>wie</w:t>
      </w:r>
      <w:r>
        <w:t xml:space="preserve"> </w:t>
      </w:r>
      <w:r w:rsidRPr="00105EE1">
        <w:t>oben</w:t>
      </w:r>
      <w:r>
        <w:t xml:space="preserve"> </w:t>
      </w:r>
      <w:r w:rsidRPr="00105EE1">
        <w:t>bemerkt</w:t>
      </w:r>
      <w:r>
        <w:t xml:space="preserve"> </w:t>
      </w:r>
      <w:r w:rsidRPr="00105EE1">
        <w:t>ist,</w:t>
      </w:r>
      <w:r>
        <w:t xml:space="preserve"> </w:t>
      </w:r>
      <w:r w:rsidRPr="00105EE1">
        <w:t>keinesweges</w:t>
      </w:r>
      <w:r>
        <w:t xml:space="preserve"> </w:t>
      </w:r>
      <w:r w:rsidRPr="00105EE1">
        <w:t>allen</w:t>
      </w:r>
      <w:r>
        <w:t xml:space="preserve"> </w:t>
      </w:r>
      <w:r w:rsidRPr="00105EE1">
        <w:t>Lehren</w:t>
      </w:r>
      <w:r>
        <w:t xml:space="preserve"> </w:t>
      </w:r>
      <w:proofErr w:type="spellStart"/>
      <w:r w:rsidRPr="00105EE1">
        <w:t>Wycliffe’s</w:t>
      </w:r>
      <w:proofErr w:type="spellEnd"/>
      <w:r>
        <w:t xml:space="preserve"> </w:t>
      </w:r>
      <w:r w:rsidRPr="00105EE1">
        <w:t>zustimmte,</w:t>
      </w:r>
      <w:r>
        <w:t xml:space="preserve"> </w:t>
      </w:r>
      <w:r w:rsidRPr="00105EE1">
        <w:t>fand</w:t>
      </w:r>
      <w:r>
        <w:t xml:space="preserve"> </w:t>
      </w:r>
      <w:r w:rsidRPr="00105EE1">
        <w:t>doch</w:t>
      </w:r>
      <w:r>
        <w:t xml:space="preserve"> </w:t>
      </w:r>
      <w:r w:rsidRPr="00105EE1">
        <w:t>in</w:t>
      </w:r>
      <w:r>
        <w:t xml:space="preserve"> </w:t>
      </w:r>
      <w:r w:rsidRPr="00105EE1">
        <w:t>diesen</w:t>
      </w:r>
      <w:r>
        <w:t xml:space="preserve"> </w:t>
      </w:r>
      <w:r w:rsidRPr="00105EE1">
        <w:t>Sätzen</w:t>
      </w:r>
      <w:r>
        <w:t xml:space="preserve"> </w:t>
      </w:r>
      <w:r w:rsidRPr="00105EE1">
        <w:t>so</w:t>
      </w:r>
      <w:r>
        <w:t xml:space="preserve"> </w:t>
      </w:r>
      <w:r w:rsidRPr="00105EE1">
        <w:t>Vieles</w:t>
      </w:r>
      <w:r>
        <w:t xml:space="preserve"> </w:t>
      </w:r>
      <w:r w:rsidRPr="00105EE1">
        <w:t>mit</w:t>
      </w:r>
      <w:r>
        <w:t xml:space="preserve"> </w:t>
      </w:r>
      <w:r w:rsidRPr="00105EE1">
        <w:t>der</w:t>
      </w:r>
      <w:r>
        <w:t xml:space="preserve"> </w:t>
      </w:r>
      <w:r w:rsidRPr="00105EE1">
        <w:t>biblischen</w:t>
      </w:r>
      <w:r>
        <w:t xml:space="preserve"> </w:t>
      </w:r>
      <w:r w:rsidRPr="00105EE1">
        <w:t>Wahrheit</w:t>
      </w:r>
      <w:r>
        <w:t xml:space="preserve"> </w:t>
      </w:r>
      <w:r w:rsidRPr="00105EE1">
        <w:t>Zusammenstimmende,</w:t>
      </w:r>
      <w:r>
        <w:t xml:space="preserve"> </w:t>
      </w:r>
      <w:r w:rsidRPr="00105EE1">
        <w:t>daß</w:t>
      </w:r>
      <w:r>
        <w:t xml:space="preserve"> </w:t>
      </w:r>
      <w:r w:rsidRPr="00105EE1">
        <w:t>er</w:t>
      </w:r>
      <w:r>
        <w:t xml:space="preserve"> </w:t>
      </w:r>
      <w:r w:rsidRPr="00105EE1">
        <w:t>nicht</w:t>
      </w:r>
      <w:r>
        <w:t xml:space="preserve"> </w:t>
      </w:r>
      <w:r w:rsidRPr="00105EE1">
        <w:t>ohne</w:t>
      </w:r>
      <w:r>
        <w:t xml:space="preserve"> </w:t>
      </w:r>
      <w:r w:rsidRPr="00105EE1">
        <w:t>Weiteres</w:t>
      </w:r>
      <w:r>
        <w:t xml:space="preserve"> </w:t>
      </w:r>
      <w:r w:rsidRPr="00105EE1">
        <w:t>dieselben</w:t>
      </w:r>
      <w:r>
        <w:t xml:space="preserve"> </w:t>
      </w:r>
      <w:r w:rsidRPr="00105EE1">
        <w:t>mit</w:t>
      </w:r>
      <w:r>
        <w:t xml:space="preserve"> </w:t>
      </w:r>
      <w:r w:rsidRPr="00105EE1">
        <w:t>verdammen</w:t>
      </w:r>
      <w:r>
        <w:t xml:space="preserve"> </w:t>
      </w:r>
      <w:r w:rsidRPr="00105EE1">
        <w:t>wollte,</w:t>
      </w:r>
      <w:r>
        <w:t xml:space="preserve"> </w:t>
      </w:r>
      <w:r w:rsidRPr="00105EE1">
        <w:t>sondern</w:t>
      </w:r>
      <w:r>
        <w:t xml:space="preserve"> </w:t>
      </w:r>
      <w:r w:rsidRPr="00105EE1">
        <w:t>darauf</w:t>
      </w:r>
      <w:r>
        <w:t xml:space="preserve"> </w:t>
      </w:r>
      <w:r w:rsidRPr="00105EE1">
        <w:t>drang,</w:t>
      </w:r>
      <w:r>
        <w:t xml:space="preserve"> </w:t>
      </w:r>
      <w:r w:rsidRPr="00105EE1">
        <w:t>daß</w:t>
      </w:r>
      <w:r>
        <w:t xml:space="preserve"> </w:t>
      </w:r>
      <w:r w:rsidRPr="00105EE1">
        <w:t>sie</w:t>
      </w:r>
      <w:r>
        <w:t xml:space="preserve"> </w:t>
      </w:r>
      <w:r w:rsidRPr="00105EE1">
        <w:t>erst</w:t>
      </w:r>
      <w:r>
        <w:t xml:space="preserve"> </w:t>
      </w:r>
      <w:r w:rsidRPr="00105EE1">
        <w:t>geprüft</w:t>
      </w:r>
      <w:r>
        <w:t xml:space="preserve"> </w:t>
      </w:r>
      <w:r w:rsidRPr="00105EE1">
        <w:t>würden.</w:t>
      </w:r>
      <w:r>
        <w:t xml:space="preserve"> </w:t>
      </w:r>
      <w:r w:rsidRPr="00105EE1">
        <w:t>Aber</w:t>
      </w:r>
      <w:r>
        <w:t xml:space="preserve"> </w:t>
      </w:r>
      <w:r w:rsidRPr="00105EE1">
        <w:t>die</w:t>
      </w:r>
      <w:r>
        <w:t xml:space="preserve"> </w:t>
      </w:r>
      <w:r w:rsidRPr="00105EE1">
        <w:t>Universität,</w:t>
      </w:r>
      <w:r>
        <w:t xml:space="preserve"> </w:t>
      </w:r>
      <w:r w:rsidRPr="00105EE1">
        <w:t>wo</w:t>
      </w:r>
      <w:r>
        <w:t xml:space="preserve"> </w:t>
      </w:r>
      <w:r w:rsidRPr="00105EE1">
        <w:t>vor</w:t>
      </w:r>
      <w:r>
        <w:t xml:space="preserve"> </w:t>
      </w:r>
      <w:r w:rsidRPr="00105EE1">
        <w:t>der</w:t>
      </w:r>
      <w:r>
        <w:t xml:space="preserve"> </w:t>
      </w:r>
      <w:r w:rsidRPr="00105EE1">
        <w:t>großen</w:t>
      </w:r>
      <w:r>
        <w:t xml:space="preserve"> </w:t>
      </w:r>
      <w:r w:rsidRPr="00105EE1">
        <w:t>Auswanderung</w:t>
      </w:r>
      <w:r>
        <w:t xml:space="preserve"> </w:t>
      </w:r>
      <w:r w:rsidRPr="00105EE1">
        <w:t>der</w:t>
      </w:r>
      <w:r>
        <w:t xml:space="preserve"> </w:t>
      </w:r>
      <w:r w:rsidRPr="00105EE1">
        <w:t>fremden</w:t>
      </w:r>
      <w:r>
        <w:t xml:space="preserve"> </w:t>
      </w:r>
      <w:r w:rsidRPr="00105EE1">
        <w:t>Studenten</w:t>
      </w:r>
      <w:r>
        <w:t xml:space="preserve"> </w:t>
      </w:r>
      <w:r w:rsidRPr="00105EE1">
        <w:t>die</w:t>
      </w:r>
      <w:r>
        <w:t xml:space="preserve"> </w:t>
      </w:r>
      <w:r w:rsidRPr="00105EE1">
        <w:t>Deutschen</w:t>
      </w:r>
      <w:r>
        <w:t xml:space="preserve"> </w:t>
      </w:r>
      <w:r w:rsidRPr="00105EE1">
        <w:t>vorherrschten,</w:t>
      </w:r>
      <w:r>
        <w:t xml:space="preserve"> </w:t>
      </w:r>
      <w:r w:rsidRPr="00105EE1">
        <w:t>verdammte</w:t>
      </w:r>
      <w:r>
        <w:t xml:space="preserve"> </w:t>
      </w:r>
      <w:r w:rsidRPr="00105EE1">
        <w:t>die</w:t>
      </w:r>
      <w:r>
        <w:t xml:space="preserve"> </w:t>
      </w:r>
      <w:r w:rsidRPr="00105EE1">
        <w:t>45</w:t>
      </w:r>
      <w:r>
        <w:t xml:space="preserve"> </w:t>
      </w:r>
      <w:r w:rsidRPr="00105EE1">
        <w:t>Sätze.</w:t>
      </w:r>
      <w:r>
        <w:t xml:space="preserve"> </w:t>
      </w:r>
      <w:r w:rsidRPr="00105EE1">
        <w:t>Doch</w:t>
      </w:r>
      <w:r>
        <w:t xml:space="preserve"> </w:t>
      </w:r>
      <w:r w:rsidRPr="00105EE1">
        <w:t>ließen</w:t>
      </w:r>
      <w:r>
        <w:t xml:space="preserve"> </w:t>
      </w:r>
      <w:r w:rsidRPr="00105EE1">
        <w:t>sich</w:t>
      </w:r>
      <w:r>
        <w:t xml:space="preserve"> </w:t>
      </w:r>
      <w:r w:rsidRPr="00105EE1">
        <w:t>die</w:t>
      </w:r>
      <w:r>
        <w:t xml:space="preserve"> </w:t>
      </w:r>
      <w:r w:rsidRPr="00105EE1">
        <w:t>Vertheidiger</w:t>
      </w:r>
      <w:r>
        <w:t xml:space="preserve"> </w:t>
      </w:r>
      <w:r w:rsidRPr="00105EE1">
        <w:t>der</w:t>
      </w:r>
      <w:r>
        <w:t xml:space="preserve"> </w:t>
      </w:r>
      <w:proofErr w:type="spellStart"/>
      <w:r w:rsidRPr="00105EE1">
        <w:t>Wycliffitischen</w:t>
      </w:r>
      <w:proofErr w:type="spellEnd"/>
      <w:r>
        <w:t xml:space="preserve"> </w:t>
      </w:r>
      <w:r w:rsidRPr="00105EE1">
        <w:t>Schriften</w:t>
      </w:r>
      <w:r>
        <w:t xml:space="preserve"> </w:t>
      </w:r>
      <w:r w:rsidRPr="00105EE1">
        <w:t>dadurch</w:t>
      </w:r>
      <w:r>
        <w:t xml:space="preserve"> </w:t>
      </w:r>
      <w:r w:rsidRPr="00105EE1">
        <w:t>nicht</w:t>
      </w:r>
      <w:r>
        <w:t xml:space="preserve"> </w:t>
      </w:r>
      <w:r w:rsidRPr="00105EE1">
        <w:t>irre</w:t>
      </w:r>
      <w:r>
        <w:t xml:space="preserve"> </w:t>
      </w:r>
      <w:r w:rsidRPr="00105EE1">
        <w:t>machen,</w:t>
      </w:r>
      <w:r>
        <w:t xml:space="preserve"> </w:t>
      </w:r>
      <w:r w:rsidRPr="00105EE1">
        <w:t>und</w:t>
      </w:r>
      <w:r>
        <w:t xml:space="preserve"> </w:t>
      </w:r>
      <w:r w:rsidRPr="00105EE1">
        <w:t>dies</w:t>
      </w:r>
      <w:r>
        <w:t xml:space="preserve"> </w:t>
      </w:r>
      <w:r w:rsidRPr="00105EE1">
        <w:t>um</w:t>
      </w:r>
      <w:r>
        <w:t xml:space="preserve"> </w:t>
      </w:r>
      <w:r w:rsidRPr="00105EE1">
        <w:t>so</w:t>
      </w:r>
      <w:r>
        <w:t xml:space="preserve"> </w:t>
      </w:r>
      <w:r w:rsidRPr="00105EE1">
        <w:t>weniger,</w:t>
      </w:r>
      <w:r>
        <w:t xml:space="preserve"> </w:t>
      </w:r>
      <w:r w:rsidRPr="00105EE1">
        <w:t>da</w:t>
      </w:r>
      <w:r>
        <w:t xml:space="preserve"> </w:t>
      </w:r>
      <w:r w:rsidRPr="00105EE1">
        <w:t>das</w:t>
      </w:r>
      <w:r>
        <w:t xml:space="preserve"> </w:t>
      </w:r>
      <w:r w:rsidRPr="00105EE1">
        <w:t>Verbot</w:t>
      </w:r>
      <w:r>
        <w:t xml:space="preserve"> </w:t>
      </w:r>
      <w:r w:rsidRPr="00105EE1">
        <w:t>der</w:t>
      </w:r>
      <w:r>
        <w:t xml:space="preserve"> </w:t>
      </w:r>
      <w:r w:rsidRPr="00105EE1">
        <w:t>Sätze</w:t>
      </w:r>
      <w:r>
        <w:t xml:space="preserve"> </w:t>
      </w:r>
      <w:r w:rsidRPr="00105EE1">
        <w:t>lautete:</w:t>
      </w:r>
      <w:r>
        <w:t xml:space="preserve"> </w:t>
      </w:r>
      <w:r w:rsidRPr="00105EE1">
        <w:t>Niemand</w:t>
      </w:r>
      <w:r>
        <w:t xml:space="preserve"> </w:t>
      </w:r>
      <w:r w:rsidRPr="00105EE1">
        <w:t>soll</w:t>
      </w:r>
      <w:r>
        <w:t xml:space="preserve"> </w:t>
      </w:r>
      <w:r w:rsidRPr="00105EE1">
        <w:t>die</w:t>
      </w:r>
      <w:r>
        <w:t xml:space="preserve"> </w:t>
      </w:r>
      <w:r w:rsidRPr="00105EE1">
        <w:t>45</w:t>
      </w:r>
      <w:r>
        <w:t xml:space="preserve"> </w:t>
      </w:r>
      <w:r w:rsidRPr="00105EE1">
        <w:t>Sätze</w:t>
      </w:r>
      <w:r>
        <w:t xml:space="preserve"> </w:t>
      </w:r>
      <w:proofErr w:type="spellStart"/>
      <w:r w:rsidRPr="00105EE1">
        <w:t>Wycliffe’s</w:t>
      </w:r>
      <w:proofErr w:type="spellEnd"/>
      <w:r>
        <w:t xml:space="preserve"> </w:t>
      </w:r>
      <w:r w:rsidRPr="00105EE1">
        <w:t>in</w:t>
      </w:r>
      <w:r>
        <w:t xml:space="preserve"> </w:t>
      </w:r>
      <w:r w:rsidRPr="00105EE1">
        <w:t>dem</w:t>
      </w:r>
      <w:r>
        <w:t xml:space="preserve"> </w:t>
      </w:r>
      <w:r w:rsidRPr="00105EE1">
        <w:t>ketzerischen,</w:t>
      </w:r>
      <w:r>
        <w:t xml:space="preserve"> </w:t>
      </w:r>
      <w:r w:rsidRPr="00105EE1">
        <w:t>irrigen</w:t>
      </w:r>
      <w:r>
        <w:t xml:space="preserve"> </w:t>
      </w:r>
      <w:r w:rsidRPr="00105EE1">
        <w:t>oder</w:t>
      </w:r>
      <w:r>
        <w:t xml:space="preserve"> </w:t>
      </w:r>
      <w:r w:rsidRPr="00105EE1">
        <w:t>anstößigen</w:t>
      </w:r>
      <w:r>
        <w:t xml:space="preserve"> </w:t>
      </w:r>
      <w:r w:rsidRPr="00105EE1">
        <w:t>Sinn</w:t>
      </w:r>
      <w:r>
        <w:t xml:space="preserve"> </w:t>
      </w:r>
      <w:r w:rsidRPr="00105EE1">
        <w:t>erklären.</w:t>
      </w:r>
      <w:r>
        <w:t xml:space="preserve"> </w:t>
      </w:r>
      <w:r w:rsidRPr="00105EE1">
        <w:t>So</w:t>
      </w:r>
      <w:r>
        <w:t xml:space="preserve"> </w:t>
      </w:r>
      <w:r w:rsidRPr="00105EE1">
        <w:t>wurde</w:t>
      </w:r>
      <w:r>
        <w:t xml:space="preserve"> </w:t>
      </w:r>
      <w:r w:rsidRPr="00105EE1">
        <w:t>das</w:t>
      </w:r>
      <w:r>
        <w:t xml:space="preserve"> </w:t>
      </w:r>
      <w:r w:rsidRPr="00105EE1">
        <w:t>Gebot</w:t>
      </w:r>
      <w:r>
        <w:t xml:space="preserve"> </w:t>
      </w:r>
      <w:r w:rsidRPr="00105EE1">
        <w:t>illusorisch.</w:t>
      </w:r>
      <w:r>
        <w:t xml:space="preserve"> </w:t>
      </w:r>
      <w:r w:rsidRPr="00105EE1">
        <w:t>Der</w:t>
      </w:r>
      <w:r>
        <w:t xml:space="preserve"> </w:t>
      </w:r>
      <w:r w:rsidRPr="00105EE1">
        <w:t>Klerus</w:t>
      </w:r>
      <w:r>
        <w:t xml:space="preserve"> </w:t>
      </w:r>
      <w:r w:rsidRPr="00105EE1">
        <w:t>wandte</w:t>
      </w:r>
      <w:r>
        <w:t xml:space="preserve"> </w:t>
      </w:r>
      <w:r w:rsidRPr="00105EE1">
        <w:t>sich</w:t>
      </w:r>
      <w:r>
        <w:t xml:space="preserve"> </w:t>
      </w:r>
      <w:r w:rsidRPr="00105EE1">
        <w:t>nun</w:t>
      </w:r>
      <w:r>
        <w:t xml:space="preserve"> </w:t>
      </w:r>
      <w:r w:rsidRPr="00105EE1">
        <w:t>nach</w:t>
      </w:r>
      <w:r>
        <w:t xml:space="preserve"> </w:t>
      </w:r>
      <w:r w:rsidRPr="00105EE1">
        <w:t>Rom,</w:t>
      </w:r>
      <w:r>
        <w:t xml:space="preserve"> </w:t>
      </w:r>
      <w:r w:rsidRPr="00105EE1">
        <w:t>und</w:t>
      </w:r>
      <w:r>
        <w:t xml:space="preserve"> </w:t>
      </w:r>
      <w:r w:rsidRPr="00105EE1">
        <w:t>es</w:t>
      </w:r>
      <w:r>
        <w:t xml:space="preserve"> </w:t>
      </w:r>
      <w:r w:rsidRPr="00105EE1">
        <w:t>ging</w:t>
      </w:r>
      <w:r>
        <w:t xml:space="preserve"> </w:t>
      </w:r>
      <w:r w:rsidRPr="00105EE1">
        <w:t>von</w:t>
      </w:r>
      <w:r>
        <w:t xml:space="preserve"> </w:t>
      </w:r>
      <w:r w:rsidRPr="00105EE1">
        <w:t>da</w:t>
      </w:r>
      <w:r>
        <w:t xml:space="preserve"> </w:t>
      </w:r>
      <w:r w:rsidRPr="00105EE1">
        <w:t>im</w:t>
      </w:r>
      <w:r>
        <w:t xml:space="preserve"> </w:t>
      </w:r>
      <w:r w:rsidRPr="00105EE1">
        <w:t>Jahre</w:t>
      </w:r>
      <w:r>
        <w:t xml:space="preserve"> </w:t>
      </w:r>
      <w:r w:rsidRPr="00105EE1">
        <w:t>1405</w:t>
      </w:r>
      <w:r>
        <w:t xml:space="preserve"> </w:t>
      </w:r>
      <w:r w:rsidRPr="00105EE1">
        <w:t>eine</w:t>
      </w:r>
      <w:r>
        <w:t xml:space="preserve"> </w:t>
      </w:r>
      <w:r w:rsidRPr="00105EE1">
        <w:t>Bulle</w:t>
      </w:r>
      <w:r>
        <w:t xml:space="preserve"> </w:t>
      </w:r>
      <w:r w:rsidRPr="00105EE1">
        <w:t>aus</w:t>
      </w:r>
      <w:r>
        <w:t xml:space="preserve"> </w:t>
      </w:r>
      <w:r w:rsidRPr="00105EE1">
        <w:t>zur</w:t>
      </w:r>
      <w:r>
        <w:t xml:space="preserve"> </w:t>
      </w:r>
      <w:r w:rsidRPr="00105EE1">
        <w:t>Unterdrückung</w:t>
      </w:r>
      <w:r>
        <w:t xml:space="preserve"> </w:t>
      </w:r>
      <w:r w:rsidRPr="00105EE1">
        <w:t>und</w:t>
      </w:r>
      <w:r>
        <w:t xml:space="preserve"> </w:t>
      </w:r>
      <w:r w:rsidRPr="00105EE1">
        <w:t>Bestrafung</w:t>
      </w:r>
      <w:r>
        <w:t xml:space="preserve"> </w:t>
      </w:r>
      <w:r w:rsidRPr="00105EE1">
        <w:t>der</w:t>
      </w:r>
      <w:r>
        <w:t xml:space="preserve"> </w:t>
      </w:r>
      <w:proofErr w:type="spellStart"/>
      <w:r w:rsidRPr="00105EE1">
        <w:t>Wycliffitischen</w:t>
      </w:r>
      <w:proofErr w:type="spellEnd"/>
      <w:r>
        <w:t xml:space="preserve"> </w:t>
      </w:r>
      <w:r w:rsidRPr="00105EE1">
        <w:t>Ketzereien.</w:t>
      </w:r>
      <w:r>
        <w:t xml:space="preserve"> </w:t>
      </w:r>
      <w:r w:rsidRPr="00105EE1">
        <w:t>–</w:t>
      </w:r>
      <w:r>
        <w:t xml:space="preserve"> </w:t>
      </w:r>
      <w:r w:rsidRPr="00105EE1">
        <w:t>Aber</w:t>
      </w:r>
      <w:r>
        <w:t xml:space="preserve"> </w:t>
      </w:r>
      <w:r w:rsidRPr="00105EE1">
        <w:t>auch</w:t>
      </w:r>
      <w:r>
        <w:t xml:space="preserve"> </w:t>
      </w:r>
      <w:r w:rsidRPr="00105EE1">
        <w:t>das</w:t>
      </w:r>
      <w:r>
        <w:t xml:space="preserve"> </w:t>
      </w:r>
      <w:r w:rsidRPr="00105EE1">
        <w:t>wollte</w:t>
      </w:r>
      <w:r>
        <w:t xml:space="preserve"> </w:t>
      </w:r>
      <w:r w:rsidRPr="00105EE1">
        <w:t>nicht</w:t>
      </w:r>
      <w:r>
        <w:t xml:space="preserve"> </w:t>
      </w:r>
      <w:r w:rsidRPr="00105EE1">
        <w:t>durchschlagen,</w:t>
      </w:r>
      <w:r>
        <w:t xml:space="preserve"> </w:t>
      </w:r>
      <w:r w:rsidRPr="00105EE1">
        <w:t>um</w:t>
      </w:r>
      <w:r>
        <w:t xml:space="preserve"> </w:t>
      </w:r>
      <w:r w:rsidRPr="00105EE1">
        <w:t>so</w:t>
      </w:r>
      <w:r>
        <w:t xml:space="preserve"> </w:t>
      </w:r>
      <w:r w:rsidRPr="00105EE1">
        <w:t>weniger,</w:t>
      </w:r>
      <w:r>
        <w:t xml:space="preserve"> </w:t>
      </w:r>
      <w:r w:rsidRPr="00105EE1">
        <w:t>da</w:t>
      </w:r>
      <w:r>
        <w:t xml:space="preserve"> </w:t>
      </w:r>
      <w:r w:rsidRPr="00105EE1">
        <w:t>der</w:t>
      </w:r>
      <w:r>
        <w:t xml:space="preserve"> </w:t>
      </w:r>
      <w:r w:rsidRPr="00105EE1">
        <w:t>Erzbischof,</w:t>
      </w:r>
      <w:r>
        <w:t xml:space="preserve"> </w:t>
      </w:r>
      <w:r w:rsidRPr="00105EE1">
        <w:t>die</w:t>
      </w:r>
      <w:r>
        <w:t xml:space="preserve"> </w:t>
      </w:r>
      <w:r w:rsidRPr="00105EE1">
        <w:t>zu</w:t>
      </w:r>
      <w:r>
        <w:t xml:space="preserve"> </w:t>
      </w:r>
      <w:r w:rsidRPr="00105EE1">
        <w:t>große</w:t>
      </w:r>
      <w:r>
        <w:t xml:space="preserve"> </w:t>
      </w:r>
      <w:r w:rsidRPr="00105EE1">
        <w:t>Aufregung</w:t>
      </w:r>
      <w:r>
        <w:t xml:space="preserve"> </w:t>
      </w:r>
      <w:r w:rsidRPr="00105EE1">
        <w:t>fürchtend,</w:t>
      </w:r>
      <w:r>
        <w:t xml:space="preserve"> </w:t>
      </w:r>
      <w:r w:rsidRPr="00105EE1">
        <w:t>und</w:t>
      </w:r>
      <w:r>
        <w:t xml:space="preserve"> </w:t>
      </w:r>
      <w:r w:rsidRPr="00105EE1">
        <w:t>vom</w:t>
      </w:r>
      <w:r>
        <w:t xml:space="preserve"> </w:t>
      </w:r>
      <w:r w:rsidRPr="00105EE1">
        <w:t>Könige</w:t>
      </w:r>
      <w:r>
        <w:t xml:space="preserve"> </w:t>
      </w:r>
      <w:r w:rsidRPr="00105EE1">
        <w:t>Wenceslaus</w:t>
      </w:r>
      <w:r>
        <w:t xml:space="preserve"> </w:t>
      </w:r>
      <w:r w:rsidRPr="00105EE1">
        <w:t>gedrängt,</w:t>
      </w:r>
      <w:r>
        <w:t xml:space="preserve"> </w:t>
      </w:r>
      <w:r w:rsidRPr="00105EE1">
        <w:t>im</w:t>
      </w:r>
      <w:r>
        <w:t xml:space="preserve"> </w:t>
      </w:r>
      <w:r w:rsidRPr="00105EE1">
        <w:t>Jahre</w:t>
      </w:r>
      <w:r>
        <w:t xml:space="preserve"> </w:t>
      </w:r>
      <w:r w:rsidRPr="00105EE1">
        <w:t>1408</w:t>
      </w:r>
      <w:r>
        <w:t xml:space="preserve"> </w:t>
      </w:r>
      <w:r w:rsidRPr="00105EE1">
        <w:t>auf</w:t>
      </w:r>
      <w:r>
        <w:t xml:space="preserve"> </w:t>
      </w:r>
      <w:r w:rsidRPr="00105EE1">
        <w:t>einer</w:t>
      </w:r>
      <w:r>
        <w:t xml:space="preserve"> </w:t>
      </w:r>
      <w:r w:rsidRPr="00105EE1">
        <w:t>Synode</w:t>
      </w:r>
      <w:r>
        <w:t xml:space="preserve"> </w:t>
      </w:r>
      <w:r w:rsidRPr="00105EE1">
        <w:t>erklärte,</w:t>
      </w:r>
      <w:r>
        <w:t xml:space="preserve"> </w:t>
      </w:r>
      <w:r w:rsidRPr="00105EE1">
        <w:t>daß</w:t>
      </w:r>
      <w:r>
        <w:t xml:space="preserve"> </w:t>
      </w:r>
      <w:r w:rsidRPr="00105EE1">
        <w:t>in</w:t>
      </w:r>
      <w:r>
        <w:t xml:space="preserve"> </w:t>
      </w:r>
      <w:r w:rsidRPr="00105EE1">
        <w:t>Böhmen</w:t>
      </w:r>
      <w:r>
        <w:t xml:space="preserve"> </w:t>
      </w:r>
      <w:r w:rsidRPr="00105EE1">
        <w:t>keine</w:t>
      </w:r>
      <w:r>
        <w:t xml:space="preserve"> </w:t>
      </w:r>
      <w:proofErr w:type="spellStart"/>
      <w:r w:rsidRPr="00105EE1">
        <w:t>Wycliffitische</w:t>
      </w:r>
      <w:proofErr w:type="spellEnd"/>
      <w:r>
        <w:t xml:space="preserve"> </w:t>
      </w:r>
      <w:r w:rsidRPr="00105EE1">
        <w:t>Ketzerei</w:t>
      </w:r>
      <w:r>
        <w:t xml:space="preserve"> </w:t>
      </w:r>
      <w:r w:rsidRPr="00105EE1">
        <w:t>vorhanden</w:t>
      </w:r>
      <w:r>
        <w:t xml:space="preserve"> </w:t>
      </w:r>
      <w:r w:rsidRPr="00105EE1">
        <w:t>sei.</w:t>
      </w:r>
      <w:r>
        <w:t xml:space="preserve"> </w:t>
      </w:r>
      <w:r w:rsidRPr="00105EE1">
        <w:t>Die</w:t>
      </w:r>
      <w:r>
        <w:t xml:space="preserve"> </w:t>
      </w:r>
      <w:r w:rsidRPr="00105EE1">
        <w:t>Furcht</w:t>
      </w:r>
      <w:r>
        <w:t xml:space="preserve"> </w:t>
      </w:r>
      <w:r w:rsidRPr="00105EE1">
        <w:t>des</w:t>
      </w:r>
      <w:r>
        <w:t xml:space="preserve"> </w:t>
      </w:r>
      <w:r w:rsidRPr="00105EE1">
        <w:t>Erzbischofs</w:t>
      </w:r>
      <w:r>
        <w:t xml:space="preserve"> </w:t>
      </w:r>
      <w:r w:rsidRPr="00105EE1">
        <w:t>vor</w:t>
      </w:r>
      <w:r>
        <w:t xml:space="preserve"> </w:t>
      </w:r>
      <w:r w:rsidRPr="00105EE1">
        <w:t>Aufregung</w:t>
      </w:r>
      <w:r>
        <w:t xml:space="preserve"> </w:t>
      </w:r>
      <w:r w:rsidRPr="00105EE1">
        <w:t>des</w:t>
      </w:r>
      <w:r>
        <w:t xml:space="preserve"> </w:t>
      </w:r>
      <w:r w:rsidRPr="00105EE1">
        <w:t>Volkes</w:t>
      </w:r>
      <w:r>
        <w:t xml:space="preserve"> </w:t>
      </w:r>
      <w:r w:rsidRPr="00105EE1">
        <w:t>war</w:t>
      </w:r>
      <w:r>
        <w:t xml:space="preserve"> </w:t>
      </w:r>
      <w:r w:rsidRPr="00105EE1">
        <w:t>um</w:t>
      </w:r>
      <w:r>
        <w:t xml:space="preserve"> </w:t>
      </w:r>
      <w:r w:rsidRPr="00105EE1">
        <w:t>so</w:t>
      </w:r>
      <w:r>
        <w:t xml:space="preserve"> </w:t>
      </w:r>
      <w:r w:rsidRPr="00105EE1">
        <w:t>weniger</w:t>
      </w:r>
      <w:r>
        <w:t xml:space="preserve"> </w:t>
      </w:r>
      <w:r w:rsidRPr="00105EE1">
        <w:t>eine</w:t>
      </w:r>
      <w:r>
        <w:t xml:space="preserve"> </w:t>
      </w:r>
      <w:r w:rsidRPr="00105EE1">
        <w:t>überflüssige,</w:t>
      </w:r>
      <w:r>
        <w:t xml:space="preserve"> </w:t>
      </w:r>
      <w:r w:rsidRPr="00105EE1">
        <w:t>als</w:t>
      </w:r>
      <w:r>
        <w:t xml:space="preserve"> </w:t>
      </w:r>
      <w:r w:rsidRPr="00105EE1">
        <w:t>bei</w:t>
      </w:r>
      <w:r>
        <w:t xml:space="preserve"> </w:t>
      </w:r>
      <w:r w:rsidRPr="00105EE1">
        <w:t>demselben</w:t>
      </w:r>
      <w:r>
        <w:t xml:space="preserve"> </w:t>
      </w:r>
      <w:r w:rsidRPr="00105EE1">
        <w:t>sich</w:t>
      </w:r>
      <w:r>
        <w:t xml:space="preserve"> </w:t>
      </w:r>
      <w:r w:rsidRPr="00105EE1">
        <w:t>schon</w:t>
      </w:r>
      <w:r>
        <w:t xml:space="preserve"> </w:t>
      </w:r>
      <w:r w:rsidRPr="00105EE1">
        <w:t>eine</w:t>
      </w:r>
      <w:r>
        <w:t xml:space="preserve"> </w:t>
      </w:r>
      <w:r w:rsidRPr="00105EE1">
        <w:t>sehr</w:t>
      </w:r>
      <w:r>
        <w:t xml:space="preserve"> </w:t>
      </w:r>
      <w:r w:rsidRPr="00105EE1">
        <w:t>starke</w:t>
      </w:r>
      <w:r>
        <w:t xml:space="preserve"> </w:t>
      </w:r>
      <w:r w:rsidRPr="00105EE1">
        <w:t>Zustimmung</w:t>
      </w:r>
      <w:r>
        <w:t xml:space="preserve"> </w:t>
      </w:r>
      <w:r w:rsidRPr="00105EE1">
        <w:t>zu</w:t>
      </w:r>
      <w:r>
        <w:t xml:space="preserve"> </w:t>
      </w:r>
      <w:r w:rsidRPr="00105EE1">
        <w:t>der</w:t>
      </w:r>
      <w:r>
        <w:t xml:space="preserve"> </w:t>
      </w:r>
      <w:r w:rsidRPr="00105EE1">
        <w:t>Predigt</w:t>
      </w:r>
      <w:r>
        <w:t xml:space="preserve"> </w:t>
      </w:r>
      <w:r w:rsidRPr="00105EE1">
        <w:t>des</w:t>
      </w:r>
      <w:r>
        <w:t xml:space="preserve"> </w:t>
      </w:r>
      <w:r w:rsidRPr="00105EE1">
        <w:t>Joh.</w:t>
      </w:r>
      <w:r>
        <w:t xml:space="preserve"> </w:t>
      </w:r>
      <w:r w:rsidRPr="00105EE1">
        <w:t>Hus</w:t>
      </w:r>
      <w:r>
        <w:t xml:space="preserve"> </w:t>
      </w:r>
      <w:r w:rsidRPr="00105EE1">
        <w:t>zeigte.</w:t>
      </w:r>
      <w:r>
        <w:t xml:space="preserve"> </w:t>
      </w:r>
      <w:r w:rsidRPr="00105EE1">
        <w:t>Das</w:t>
      </w:r>
      <w:r>
        <w:t xml:space="preserve"> </w:t>
      </w:r>
      <w:r w:rsidRPr="00105EE1">
        <w:t>Volk</w:t>
      </w:r>
      <w:r>
        <w:t xml:space="preserve"> </w:t>
      </w:r>
      <w:r w:rsidRPr="00105EE1">
        <w:t>strömte</w:t>
      </w:r>
      <w:r>
        <w:t xml:space="preserve"> </w:t>
      </w:r>
      <w:r w:rsidRPr="00105EE1">
        <w:t>zur</w:t>
      </w:r>
      <w:r>
        <w:t xml:space="preserve"> </w:t>
      </w:r>
      <w:r w:rsidRPr="00105EE1">
        <w:t>Bethlehems-Kapelle,</w:t>
      </w:r>
      <w:r>
        <w:t xml:space="preserve"> </w:t>
      </w:r>
      <w:r w:rsidRPr="00105EE1">
        <w:t>die</w:t>
      </w:r>
      <w:r>
        <w:t xml:space="preserve"> </w:t>
      </w:r>
      <w:r w:rsidRPr="00105EE1">
        <w:t>an</w:t>
      </w:r>
      <w:r>
        <w:t xml:space="preserve"> </w:t>
      </w:r>
      <w:r w:rsidRPr="00105EE1">
        <w:t>3000</w:t>
      </w:r>
      <w:r>
        <w:t xml:space="preserve"> </w:t>
      </w:r>
      <w:r w:rsidRPr="00105EE1">
        <w:t>Menschen</w:t>
      </w:r>
      <w:r>
        <w:t xml:space="preserve"> </w:t>
      </w:r>
      <w:r w:rsidRPr="00105EE1">
        <w:t>faßte.</w:t>
      </w:r>
      <w:r>
        <w:t xml:space="preserve"> </w:t>
      </w:r>
      <w:r w:rsidRPr="00105EE1">
        <w:t>Die</w:t>
      </w:r>
      <w:r>
        <w:t xml:space="preserve"> </w:t>
      </w:r>
      <w:r w:rsidRPr="00105EE1">
        <w:t>Versammlung</w:t>
      </w:r>
      <w:r>
        <w:t xml:space="preserve"> </w:t>
      </w:r>
      <w:r w:rsidRPr="00105EE1">
        <w:t>in</w:t>
      </w:r>
      <w:r>
        <w:t xml:space="preserve"> </w:t>
      </w:r>
      <w:r w:rsidRPr="00105EE1">
        <w:t>derselben</w:t>
      </w:r>
      <w:r>
        <w:t xml:space="preserve"> </w:t>
      </w:r>
      <w:r w:rsidRPr="00105EE1">
        <w:t>wurde</w:t>
      </w:r>
      <w:r>
        <w:t xml:space="preserve"> </w:t>
      </w:r>
      <w:r w:rsidRPr="00105EE1">
        <w:t>der</w:t>
      </w:r>
      <w:r>
        <w:t xml:space="preserve"> </w:t>
      </w:r>
      <w:r w:rsidRPr="00105EE1">
        <w:t>Kern</w:t>
      </w:r>
      <w:r>
        <w:t xml:space="preserve"> </w:t>
      </w:r>
      <w:r w:rsidRPr="00105EE1">
        <w:t>einer</w:t>
      </w:r>
      <w:r>
        <w:t xml:space="preserve"> </w:t>
      </w:r>
      <w:r w:rsidRPr="00105EE1">
        <w:t>Gemeinde,</w:t>
      </w:r>
      <w:r>
        <w:t xml:space="preserve"> </w:t>
      </w:r>
      <w:r w:rsidRPr="00105EE1">
        <w:t>die</w:t>
      </w:r>
      <w:r>
        <w:t xml:space="preserve"> </w:t>
      </w:r>
      <w:r w:rsidRPr="00105EE1">
        <w:t>dann</w:t>
      </w:r>
      <w:r>
        <w:t xml:space="preserve"> </w:t>
      </w:r>
      <w:r w:rsidRPr="00105EE1">
        <w:t>Jahrhunderte</w:t>
      </w:r>
      <w:r>
        <w:t xml:space="preserve"> </w:t>
      </w:r>
      <w:r w:rsidRPr="00105EE1">
        <w:t>hindurch</w:t>
      </w:r>
      <w:r>
        <w:t xml:space="preserve"> </w:t>
      </w:r>
      <w:r w:rsidRPr="00105EE1">
        <w:t>die</w:t>
      </w:r>
      <w:r>
        <w:t xml:space="preserve"> </w:t>
      </w:r>
      <w:r w:rsidRPr="00105EE1">
        <w:t>schwersten</w:t>
      </w:r>
      <w:r>
        <w:t xml:space="preserve"> </w:t>
      </w:r>
      <w:r w:rsidRPr="00105EE1">
        <w:t>Kämpfe</w:t>
      </w:r>
      <w:r>
        <w:t xml:space="preserve"> </w:t>
      </w:r>
      <w:r w:rsidRPr="00105EE1">
        <w:t>für</w:t>
      </w:r>
      <w:r>
        <w:t xml:space="preserve"> </w:t>
      </w:r>
      <w:r w:rsidRPr="00105EE1">
        <w:t>die</w:t>
      </w:r>
      <w:r>
        <w:t xml:space="preserve"> </w:t>
      </w:r>
      <w:r w:rsidRPr="00105EE1">
        <w:t>evangelische</w:t>
      </w:r>
      <w:r>
        <w:t xml:space="preserve"> </w:t>
      </w:r>
      <w:r w:rsidRPr="00105EE1">
        <w:t>Wahrheit</w:t>
      </w:r>
      <w:r>
        <w:t xml:space="preserve"> </w:t>
      </w:r>
      <w:r w:rsidRPr="00105EE1">
        <w:t>bestanden</w:t>
      </w:r>
      <w:r>
        <w:t xml:space="preserve"> </w:t>
      </w:r>
      <w:r w:rsidRPr="00105EE1">
        <w:t>hat.</w:t>
      </w:r>
      <w:r>
        <w:t xml:space="preserve"> </w:t>
      </w:r>
      <w:r w:rsidRPr="00105EE1">
        <w:t>-</w:t>
      </w:r>
    </w:p>
    <w:p w14:paraId="7C4E8832" w14:textId="77777777" w:rsidR="00B03BB9" w:rsidRPr="00105EE1" w:rsidRDefault="00B03BB9" w:rsidP="00B03BB9">
      <w:r w:rsidRPr="00105EE1">
        <w:t>Natalis</w:t>
      </w:r>
      <w:r>
        <w:t xml:space="preserve"> </w:t>
      </w:r>
      <w:r w:rsidRPr="00105EE1">
        <w:t>Alexander</w:t>
      </w:r>
      <w:r>
        <w:t xml:space="preserve"> </w:t>
      </w:r>
      <w:r w:rsidRPr="00105EE1">
        <w:t>klagt</w:t>
      </w:r>
      <w:r>
        <w:t xml:space="preserve"> </w:t>
      </w:r>
      <w:r w:rsidRPr="00105EE1">
        <w:t>darüber,</w:t>
      </w:r>
      <w:r>
        <w:t xml:space="preserve"> </w:t>
      </w:r>
      <w:r w:rsidRPr="00105EE1">
        <w:t>daß</w:t>
      </w:r>
      <w:r>
        <w:t xml:space="preserve"> </w:t>
      </w:r>
      <w:r w:rsidRPr="00105EE1">
        <w:t>Joh.</w:t>
      </w:r>
      <w:r>
        <w:t xml:space="preserve"> </w:t>
      </w:r>
      <w:r w:rsidRPr="00105EE1">
        <w:t>Hus</w:t>
      </w:r>
      <w:r>
        <w:t xml:space="preserve"> </w:t>
      </w:r>
      <w:r w:rsidRPr="00105EE1">
        <w:t>gar</w:t>
      </w:r>
      <w:r>
        <w:t xml:space="preserve"> </w:t>
      </w:r>
      <w:r w:rsidRPr="00105EE1">
        <w:t>die</w:t>
      </w:r>
      <w:r>
        <w:t xml:space="preserve"> </w:t>
      </w:r>
      <w:r w:rsidRPr="00105EE1">
        <w:t>Kürschner,</w:t>
      </w:r>
      <w:r>
        <w:t xml:space="preserve"> </w:t>
      </w:r>
      <w:r w:rsidRPr="00105EE1">
        <w:t>Schuster</w:t>
      </w:r>
      <w:r>
        <w:t xml:space="preserve"> </w:t>
      </w:r>
      <w:r w:rsidRPr="00105EE1">
        <w:t>und</w:t>
      </w:r>
      <w:r>
        <w:t xml:space="preserve"> </w:t>
      </w:r>
      <w:r w:rsidRPr="00105EE1">
        <w:t>andere</w:t>
      </w:r>
      <w:r>
        <w:t xml:space="preserve"> </w:t>
      </w:r>
      <w:r w:rsidRPr="00105EE1">
        <w:t>Handwerker</w:t>
      </w:r>
      <w:r>
        <w:t xml:space="preserve"> </w:t>
      </w:r>
      <w:r w:rsidRPr="00105EE1">
        <w:t>bevollmächtigt</w:t>
      </w:r>
      <w:r>
        <w:t xml:space="preserve"> </w:t>
      </w:r>
      <w:r w:rsidRPr="00105EE1">
        <w:t>habe,</w:t>
      </w:r>
      <w:r>
        <w:t xml:space="preserve"> </w:t>
      </w:r>
      <w:r w:rsidRPr="00105EE1">
        <w:t>daß</w:t>
      </w:r>
      <w:r>
        <w:t xml:space="preserve"> </w:t>
      </w:r>
      <w:r w:rsidRPr="00105EE1">
        <w:t>sie</w:t>
      </w:r>
      <w:r>
        <w:t xml:space="preserve"> </w:t>
      </w:r>
      <w:r w:rsidRPr="00105EE1">
        <w:t>predigten</w:t>
      </w:r>
      <w:r>
        <w:t xml:space="preserve"> </w:t>
      </w:r>
      <w:r w:rsidRPr="00105EE1">
        <w:t>und</w:t>
      </w:r>
      <w:r>
        <w:t xml:space="preserve"> </w:t>
      </w:r>
      <w:r w:rsidRPr="00105EE1">
        <w:t>die</w:t>
      </w:r>
      <w:r>
        <w:t xml:space="preserve"> </w:t>
      </w:r>
      <w:r w:rsidRPr="00105EE1">
        <w:t>in</w:t>
      </w:r>
      <w:r>
        <w:t xml:space="preserve"> </w:t>
      </w:r>
      <w:r w:rsidRPr="00105EE1">
        <w:t>die</w:t>
      </w:r>
      <w:r>
        <w:t xml:space="preserve"> </w:t>
      </w:r>
      <w:r w:rsidRPr="00105EE1">
        <w:t>Muttersprache</w:t>
      </w:r>
      <w:r>
        <w:t xml:space="preserve"> </w:t>
      </w:r>
      <w:r w:rsidRPr="00105EE1">
        <w:t>übersetzte</w:t>
      </w:r>
      <w:r>
        <w:t xml:space="preserve"> </w:t>
      </w:r>
      <w:r w:rsidRPr="00105EE1">
        <w:t>Schrift</w:t>
      </w:r>
      <w:r>
        <w:t xml:space="preserve"> </w:t>
      </w:r>
      <w:r w:rsidRPr="00105EE1">
        <w:t>frei</w:t>
      </w:r>
      <w:r>
        <w:t xml:space="preserve"> </w:t>
      </w:r>
      <w:r w:rsidRPr="00105EE1">
        <w:t>lesen</w:t>
      </w:r>
      <w:r>
        <w:t xml:space="preserve"> </w:t>
      </w:r>
      <w:r w:rsidRPr="00105EE1">
        <w:t>dürften,</w:t>
      </w:r>
      <w:r>
        <w:t xml:space="preserve"> </w:t>
      </w:r>
      <w:r w:rsidRPr="00105EE1">
        <w:t>und</w:t>
      </w:r>
      <w:r>
        <w:t xml:space="preserve"> </w:t>
      </w:r>
      <w:r w:rsidRPr="00105EE1">
        <w:t>daß</w:t>
      </w:r>
      <w:r>
        <w:t xml:space="preserve"> </w:t>
      </w:r>
      <w:r w:rsidRPr="00105EE1">
        <w:t>sie,</w:t>
      </w:r>
      <w:r>
        <w:t xml:space="preserve"> </w:t>
      </w:r>
      <w:r w:rsidRPr="00105EE1">
        <w:t>und</w:t>
      </w:r>
      <w:r>
        <w:t xml:space="preserve"> </w:t>
      </w:r>
      <w:r w:rsidRPr="00105EE1">
        <w:t>zwar</w:t>
      </w:r>
      <w:r>
        <w:t xml:space="preserve"> </w:t>
      </w:r>
      <w:r w:rsidRPr="00105EE1">
        <w:t>nicht</w:t>
      </w:r>
      <w:r>
        <w:t xml:space="preserve"> </w:t>
      </w:r>
      <w:r w:rsidRPr="00105EE1">
        <w:t>bloß</w:t>
      </w:r>
      <w:r>
        <w:t xml:space="preserve"> </w:t>
      </w:r>
      <w:r w:rsidRPr="00105EE1">
        <w:t>Männer,</w:t>
      </w:r>
      <w:r>
        <w:t xml:space="preserve"> </w:t>
      </w:r>
      <w:r w:rsidRPr="00105EE1">
        <w:t>sondern</w:t>
      </w:r>
      <w:r>
        <w:t xml:space="preserve"> </w:t>
      </w:r>
      <w:r w:rsidRPr="00105EE1">
        <w:t>auch</w:t>
      </w:r>
      <w:r>
        <w:t xml:space="preserve"> </w:t>
      </w:r>
      <w:r w:rsidRPr="00105EE1">
        <w:t>Weiber,</w:t>
      </w:r>
      <w:r>
        <w:t xml:space="preserve"> </w:t>
      </w:r>
      <w:r w:rsidRPr="00105EE1">
        <w:t>so</w:t>
      </w:r>
      <w:r>
        <w:t xml:space="preserve"> </w:t>
      </w:r>
      <w:r w:rsidRPr="00105EE1">
        <w:t>unverschämt</w:t>
      </w:r>
      <w:r>
        <w:t xml:space="preserve"> </w:t>
      </w:r>
      <w:r w:rsidRPr="00105EE1">
        <w:t>und</w:t>
      </w:r>
      <w:r>
        <w:t xml:space="preserve"> </w:t>
      </w:r>
      <w:r w:rsidRPr="00105EE1">
        <w:t>vermessen</w:t>
      </w:r>
      <w:r>
        <w:t xml:space="preserve"> </w:t>
      </w:r>
      <w:r w:rsidRPr="00105EE1">
        <w:t>gewesen</w:t>
      </w:r>
      <w:r>
        <w:t xml:space="preserve"> </w:t>
      </w:r>
      <w:r w:rsidRPr="00105EE1">
        <w:t>wären,</w:t>
      </w:r>
      <w:r>
        <w:t xml:space="preserve"> </w:t>
      </w:r>
      <w:r w:rsidRPr="00105EE1">
        <w:t>daraus</w:t>
      </w:r>
      <w:r>
        <w:t xml:space="preserve"> </w:t>
      </w:r>
      <w:r w:rsidRPr="00105EE1">
        <w:t>mit</w:t>
      </w:r>
      <w:r>
        <w:t xml:space="preserve"> </w:t>
      </w:r>
      <w:r w:rsidRPr="00105EE1">
        <w:t>den</w:t>
      </w:r>
      <w:r>
        <w:t xml:space="preserve"> </w:t>
      </w:r>
      <w:r w:rsidRPr="00105EE1">
        <w:t>Priestern</w:t>
      </w:r>
      <w:r>
        <w:t xml:space="preserve"> </w:t>
      </w:r>
      <w:r w:rsidRPr="00105EE1">
        <w:t>zu</w:t>
      </w:r>
      <w:r>
        <w:t xml:space="preserve"> </w:t>
      </w:r>
      <w:r w:rsidRPr="00105EE1">
        <w:t>disputieren.</w:t>
      </w:r>
      <w:r>
        <w:t xml:space="preserve"> </w:t>
      </w:r>
      <w:r w:rsidRPr="00105EE1">
        <w:t>Das</w:t>
      </w:r>
      <w:r>
        <w:t xml:space="preserve"> </w:t>
      </w:r>
      <w:r w:rsidRPr="00105EE1">
        <w:t>war</w:t>
      </w:r>
      <w:r>
        <w:t xml:space="preserve"> </w:t>
      </w:r>
      <w:r w:rsidRPr="00105EE1">
        <w:t>allerdings</w:t>
      </w:r>
      <w:r>
        <w:t xml:space="preserve"> </w:t>
      </w:r>
      <w:r w:rsidRPr="00105EE1">
        <w:t>eine</w:t>
      </w:r>
      <w:r>
        <w:t xml:space="preserve"> </w:t>
      </w:r>
      <w:r w:rsidRPr="00105EE1">
        <w:t>Sache,</w:t>
      </w:r>
      <w:r>
        <w:t xml:space="preserve"> </w:t>
      </w:r>
      <w:r w:rsidRPr="00105EE1">
        <w:t>den</w:t>
      </w:r>
      <w:r>
        <w:t xml:space="preserve"> </w:t>
      </w:r>
      <w:r w:rsidRPr="00105EE1">
        <w:t>zum</w:t>
      </w:r>
      <w:r>
        <w:t xml:space="preserve"> </w:t>
      </w:r>
      <w:r w:rsidRPr="00105EE1">
        <w:t>großen</w:t>
      </w:r>
      <w:r>
        <w:t xml:space="preserve"> </w:t>
      </w:r>
      <w:r w:rsidRPr="00105EE1">
        <w:t>Theil</w:t>
      </w:r>
      <w:r>
        <w:t xml:space="preserve"> </w:t>
      </w:r>
      <w:r w:rsidRPr="00105EE1">
        <w:t>unwissenden</w:t>
      </w:r>
      <w:r>
        <w:t xml:space="preserve"> </w:t>
      </w:r>
      <w:r w:rsidRPr="00105EE1">
        <w:t>Priestern</w:t>
      </w:r>
      <w:r>
        <w:t xml:space="preserve"> </w:t>
      </w:r>
      <w:r w:rsidRPr="00105EE1">
        <w:t>sehr</w:t>
      </w:r>
      <w:r>
        <w:t xml:space="preserve"> </w:t>
      </w:r>
      <w:r w:rsidRPr="00105EE1">
        <w:t>unbequem.</w:t>
      </w:r>
      <w:r>
        <w:t xml:space="preserve"> </w:t>
      </w:r>
      <w:r w:rsidRPr="00105EE1">
        <w:t>Wir</w:t>
      </w:r>
      <w:r>
        <w:t xml:space="preserve"> </w:t>
      </w:r>
      <w:r w:rsidRPr="00105EE1">
        <w:t>sehen,</w:t>
      </w:r>
      <w:r>
        <w:t xml:space="preserve"> </w:t>
      </w:r>
      <w:r w:rsidRPr="00105EE1">
        <w:t>daß</w:t>
      </w:r>
      <w:r>
        <w:t xml:space="preserve"> </w:t>
      </w:r>
      <w:r w:rsidRPr="00105EE1">
        <w:t>dem</w:t>
      </w:r>
      <w:r>
        <w:t xml:space="preserve"> </w:t>
      </w:r>
      <w:r w:rsidRPr="00105EE1">
        <w:t>Joh.</w:t>
      </w:r>
      <w:r>
        <w:t xml:space="preserve"> </w:t>
      </w:r>
      <w:r w:rsidRPr="00105EE1">
        <w:t>Hus</w:t>
      </w:r>
      <w:r>
        <w:t xml:space="preserve"> </w:t>
      </w:r>
      <w:r w:rsidRPr="00105EE1">
        <w:t>die</w:t>
      </w:r>
      <w:r>
        <w:t xml:space="preserve"> </w:t>
      </w:r>
      <w:r w:rsidRPr="00105EE1">
        <w:t>Lehre</w:t>
      </w:r>
      <w:r>
        <w:t xml:space="preserve"> </w:t>
      </w:r>
      <w:r w:rsidRPr="00105EE1">
        <w:t>vom</w:t>
      </w:r>
      <w:r>
        <w:t xml:space="preserve"> </w:t>
      </w:r>
      <w:r w:rsidRPr="00105EE1">
        <w:t>geistlichen</w:t>
      </w:r>
      <w:r>
        <w:t xml:space="preserve"> </w:t>
      </w:r>
      <w:r w:rsidRPr="00105EE1">
        <w:t>Priesterthum</w:t>
      </w:r>
      <w:r>
        <w:t xml:space="preserve"> </w:t>
      </w:r>
      <w:r w:rsidRPr="00105EE1">
        <w:t>aller</w:t>
      </w:r>
      <w:r>
        <w:t xml:space="preserve"> </w:t>
      </w:r>
      <w:r w:rsidRPr="00105EE1">
        <w:t>Christen</w:t>
      </w:r>
      <w:r>
        <w:t xml:space="preserve"> </w:t>
      </w:r>
      <w:r w:rsidRPr="00105EE1">
        <w:t>nicht</w:t>
      </w:r>
      <w:r>
        <w:t xml:space="preserve"> </w:t>
      </w:r>
      <w:r w:rsidRPr="00105EE1">
        <w:t>unbekannt</w:t>
      </w:r>
      <w:r>
        <w:t xml:space="preserve"> </w:t>
      </w:r>
      <w:r w:rsidRPr="00105EE1">
        <w:t>war.</w:t>
      </w:r>
      <w:r>
        <w:t xml:space="preserve"> </w:t>
      </w:r>
      <w:r w:rsidRPr="00105EE1">
        <w:t>–</w:t>
      </w:r>
      <w:r>
        <w:t xml:space="preserve"> </w:t>
      </w:r>
      <w:r w:rsidRPr="00105EE1">
        <w:t>Noch</w:t>
      </w:r>
      <w:r>
        <w:t xml:space="preserve"> </w:t>
      </w:r>
      <w:r w:rsidRPr="00105EE1">
        <w:t>weiter</w:t>
      </w:r>
      <w:r>
        <w:t xml:space="preserve"> </w:t>
      </w:r>
      <w:r w:rsidRPr="00105EE1">
        <w:t>öffneten</w:t>
      </w:r>
      <w:r>
        <w:t xml:space="preserve"> </w:t>
      </w:r>
      <w:r w:rsidRPr="00105EE1">
        <w:t>sich</w:t>
      </w:r>
      <w:r>
        <w:t xml:space="preserve"> </w:t>
      </w:r>
      <w:r w:rsidRPr="00105EE1">
        <w:t>die</w:t>
      </w:r>
      <w:r>
        <w:t xml:space="preserve"> </w:t>
      </w:r>
      <w:r w:rsidRPr="00105EE1">
        <w:t>Thüren</w:t>
      </w:r>
      <w:r>
        <w:t xml:space="preserve"> </w:t>
      </w:r>
      <w:r w:rsidRPr="00105EE1">
        <w:t>für</w:t>
      </w:r>
      <w:r>
        <w:t xml:space="preserve"> </w:t>
      </w:r>
      <w:r w:rsidRPr="00105EE1">
        <w:t>das</w:t>
      </w:r>
      <w:r>
        <w:t xml:space="preserve"> </w:t>
      </w:r>
      <w:r w:rsidRPr="00105EE1">
        <w:t>heilige</w:t>
      </w:r>
      <w:r>
        <w:t xml:space="preserve"> </w:t>
      </w:r>
      <w:r w:rsidRPr="00105EE1">
        <w:t>Evangelium,</w:t>
      </w:r>
      <w:r>
        <w:t xml:space="preserve"> </w:t>
      </w:r>
      <w:r w:rsidRPr="00105EE1">
        <w:t>als</w:t>
      </w:r>
      <w:r>
        <w:t xml:space="preserve"> </w:t>
      </w:r>
      <w:r w:rsidRPr="00105EE1">
        <w:t>unter</w:t>
      </w:r>
      <w:r>
        <w:t xml:space="preserve"> </w:t>
      </w:r>
      <w:r w:rsidRPr="00105EE1">
        <w:t>der</w:t>
      </w:r>
      <w:r>
        <w:t xml:space="preserve"> </w:t>
      </w:r>
      <w:r w:rsidRPr="00105EE1">
        <w:t>Mitwirkung,</w:t>
      </w:r>
      <w:r>
        <w:t xml:space="preserve"> </w:t>
      </w:r>
      <w:r w:rsidRPr="00105EE1">
        <w:t>ja</w:t>
      </w:r>
      <w:r>
        <w:t xml:space="preserve"> </w:t>
      </w:r>
      <w:r w:rsidRPr="00105EE1">
        <w:t>unter</w:t>
      </w:r>
      <w:r>
        <w:t xml:space="preserve"> </w:t>
      </w:r>
      <w:r w:rsidRPr="00105EE1">
        <w:t>dem</w:t>
      </w:r>
      <w:r>
        <w:t xml:space="preserve"> </w:t>
      </w:r>
      <w:r w:rsidRPr="00105EE1">
        <w:t>Vorgange</w:t>
      </w:r>
      <w:r>
        <w:t xml:space="preserve"> </w:t>
      </w:r>
      <w:r w:rsidRPr="00105EE1">
        <w:t>Hussens,</w:t>
      </w:r>
      <w:r>
        <w:t xml:space="preserve"> </w:t>
      </w:r>
      <w:r w:rsidRPr="00105EE1">
        <w:t>des</w:t>
      </w:r>
      <w:r>
        <w:t xml:space="preserve"> </w:t>
      </w:r>
      <w:r w:rsidRPr="00105EE1">
        <w:t>Rectors</w:t>
      </w:r>
      <w:r>
        <w:t xml:space="preserve"> </w:t>
      </w:r>
      <w:r w:rsidRPr="00105EE1">
        <w:t>der</w:t>
      </w:r>
      <w:r>
        <w:t xml:space="preserve"> </w:t>
      </w:r>
      <w:r w:rsidRPr="00105EE1">
        <w:t>Prager</w:t>
      </w:r>
      <w:r>
        <w:t xml:space="preserve"> </w:t>
      </w:r>
      <w:r w:rsidRPr="00105EE1">
        <w:t>Universität,</w:t>
      </w:r>
      <w:r>
        <w:t xml:space="preserve"> </w:t>
      </w:r>
      <w:r w:rsidRPr="00105EE1">
        <w:t>den</w:t>
      </w:r>
      <w:r>
        <w:t xml:space="preserve"> </w:t>
      </w:r>
      <w:r w:rsidRPr="00105EE1">
        <w:t>Anmaßungen</w:t>
      </w:r>
      <w:r>
        <w:t xml:space="preserve"> </w:t>
      </w:r>
      <w:r w:rsidRPr="00105EE1">
        <w:t>der</w:t>
      </w:r>
      <w:r>
        <w:t xml:space="preserve"> </w:t>
      </w:r>
      <w:r w:rsidRPr="00105EE1">
        <w:t>Deutschen</w:t>
      </w:r>
      <w:r>
        <w:t xml:space="preserve"> </w:t>
      </w:r>
      <w:r w:rsidRPr="00105EE1">
        <w:t>und</w:t>
      </w:r>
      <w:r>
        <w:t xml:space="preserve"> </w:t>
      </w:r>
      <w:r w:rsidRPr="00105EE1">
        <w:t>Fremden</w:t>
      </w:r>
      <w:r>
        <w:t xml:space="preserve"> </w:t>
      </w:r>
      <w:r w:rsidRPr="00105EE1">
        <w:t>gewehrt</w:t>
      </w:r>
      <w:r>
        <w:t xml:space="preserve"> </w:t>
      </w:r>
      <w:r w:rsidRPr="00105EE1">
        <w:t>und</w:t>
      </w:r>
      <w:r>
        <w:t xml:space="preserve"> </w:t>
      </w:r>
      <w:r w:rsidRPr="00105EE1">
        <w:t>das</w:t>
      </w:r>
      <w:r>
        <w:t xml:space="preserve"> </w:t>
      </w:r>
      <w:r w:rsidRPr="00105EE1">
        <w:t>Stimmverhältnis</w:t>
      </w:r>
      <w:r>
        <w:t xml:space="preserve"> </w:t>
      </w:r>
      <w:r w:rsidRPr="00105EE1">
        <w:t>so</w:t>
      </w:r>
      <w:r>
        <w:t xml:space="preserve"> </w:t>
      </w:r>
      <w:r w:rsidRPr="00105EE1">
        <w:t>hergestellt</w:t>
      </w:r>
      <w:r>
        <w:t xml:space="preserve"> </w:t>
      </w:r>
      <w:r w:rsidRPr="00105EE1">
        <w:t>wurde,</w:t>
      </w:r>
      <w:r>
        <w:t xml:space="preserve"> </w:t>
      </w:r>
      <w:r w:rsidRPr="00105EE1">
        <w:t>wie</w:t>
      </w:r>
      <w:r>
        <w:t xml:space="preserve"> </w:t>
      </w:r>
      <w:r w:rsidRPr="00105EE1">
        <w:t>es</w:t>
      </w:r>
      <w:r>
        <w:t xml:space="preserve"> </w:t>
      </w:r>
      <w:r w:rsidRPr="00105EE1">
        <w:t>eigentlich</w:t>
      </w:r>
      <w:r>
        <w:t xml:space="preserve"> </w:t>
      </w:r>
      <w:r w:rsidRPr="00105EE1">
        <w:t>die</w:t>
      </w:r>
      <w:r>
        <w:t xml:space="preserve"> </w:t>
      </w:r>
      <w:r w:rsidRPr="00105EE1">
        <w:t>Stiftungsurkunde</w:t>
      </w:r>
      <w:r>
        <w:t xml:space="preserve"> </w:t>
      </w:r>
      <w:r w:rsidRPr="00105EE1">
        <w:t>des</w:t>
      </w:r>
      <w:r>
        <w:t xml:space="preserve"> </w:t>
      </w:r>
      <w:r w:rsidRPr="00105EE1">
        <w:t>Kaiser</w:t>
      </w:r>
      <w:r>
        <w:t xml:space="preserve"> </w:t>
      </w:r>
      <w:r w:rsidRPr="00105EE1">
        <w:t>Karl</w:t>
      </w:r>
      <w:r>
        <w:t xml:space="preserve"> </w:t>
      </w:r>
      <w:r w:rsidRPr="00105EE1">
        <w:t>IV.</w:t>
      </w:r>
      <w:r>
        <w:t xml:space="preserve"> </w:t>
      </w:r>
      <w:r w:rsidRPr="00105EE1">
        <w:t>bestimmt</w:t>
      </w:r>
      <w:r>
        <w:t xml:space="preserve"> </w:t>
      </w:r>
      <w:r w:rsidRPr="00105EE1">
        <w:t>hatte,</w:t>
      </w:r>
      <w:r>
        <w:t xml:space="preserve"> </w:t>
      </w:r>
      <w:r w:rsidRPr="00105EE1">
        <w:t>die</w:t>
      </w:r>
      <w:r>
        <w:t xml:space="preserve"> </w:t>
      </w:r>
      <w:r w:rsidRPr="00105EE1">
        <w:t>ausdrücklich</w:t>
      </w:r>
      <w:r>
        <w:t xml:space="preserve"> </w:t>
      </w:r>
      <w:r w:rsidRPr="00105EE1">
        <w:t>auf</w:t>
      </w:r>
      <w:r>
        <w:t xml:space="preserve"> </w:t>
      </w:r>
      <w:r w:rsidRPr="00105EE1">
        <w:t>das</w:t>
      </w:r>
      <w:r>
        <w:t xml:space="preserve"> </w:t>
      </w:r>
      <w:r w:rsidRPr="00105EE1">
        <w:t>Pariser</w:t>
      </w:r>
      <w:r>
        <w:t xml:space="preserve"> </w:t>
      </w:r>
      <w:r w:rsidRPr="00105EE1">
        <w:t>Vorbild</w:t>
      </w:r>
      <w:r>
        <w:t xml:space="preserve"> </w:t>
      </w:r>
      <w:r w:rsidRPr="00105EE1">
        <w:t>hinwies,</w:t>
      </w:r>
      <w:r>
        <w:t xml:space="preserve"> </w:t>
      </w:r>
      <w:r w:rsidRPr="00105EE1">
        <w:t>wo</w:t>
      </w:r>
      <w:r>
        <w:t xml:space="preserve"> </w:t>
      </w:r>
      <w:r w:rsidRPr="00105EE1">
        <w:t>die</w:t>
      </w:r>
      <w:r>
        <w:t xml:space="preserve"> </w:t>
      </w:r>
      <w:r w:rsidRPr="00105EE1">
        <w:t>Einheimischen</w:t>
      </w:r>
      <w:r>
        <w:t xml:space="preserve"> </w:t>
      </w:r>
      <w:r w:rsidRPr="00105EE1">
        <w:t>drei</w:t>
      </w:r>
      <w:r>
        <w:t xml:space="preserve"> </w:t>
      </w:r>
      <w:r w:rsidRPr="00105EE1">
        <w:t>Stimmen</w:t>
      </w:r>
      <w:r>
        <w:t xml:space="preserve"> </w:t>
      </w:r>
      <w:r w:rsidRPr="00105EE1">
        <w:t>hatten</w:t>
      </w:r>
      <w:r>
        <w:t xml:space="preserve"> </w:t>
      </w:r>
      <w:r w:rsidRPr="00105EE1">
        <w:t>und</w:t>
      </w:r>
      <w:r>
        <w:t xml:space="preserve"> </w:t>
      </w:r>
      <w:r w:rsidRPr="00105EE1">
        <w:t>die</w:t>
      </w:r>
      <w:r>
        <w:t xml:space="preserve"> </w:t>
      </w:r>
      <w:r w:rsidRPr="00105EE1">
        <w:t>Ausländer</w:t>
      </w:r>
      <w:r>
        <w:t xml:space="preserve"> </w:t>
      </w:r>
      <w:r w:rsidRPr="00105EE1">
        <w:t>Eine.</w:t>
      </w:r>
      <w:r>
        <w:t xml:space="preserve"> </w:t>
      </w:r>
      <w:r w:rsidRPr="00105EE1">
        <w:t>So</w:t>
      </w:r>
      <w:r>
        <w:t xml:space="preserve"> </w:t>
      </w:r>
      <w:r w:rsidRPr="00105EE1">
        <w:t>wurde</w:t>
      </w:r>
      <w:r>
        <w:t xml:space="preserve"> </w:t>
      </w:r>
      <w:r w:rsidRPr="00105EE1">
        <w:t>es</w:t>
      </w:r>
      <w:r>
        <w:t xml:space="preserve"> </w:t>
      </w:r>
      <w:r w:rsidRPr="00105EE1">
        <w:t>von</w:t>
      </w:r>
      <w:r>
        <w:t xml:space="preserve"> </w:t>
      </w:r>
      <w:r w:rsidRPr="00105EE1">
        <w:t>jetzt</w:t>
      </w:r>
      <w:r>
        <w:t xml:space="preserve"> </w:t>
      </w:r>
      <w:r w:rsidRPr="00105EE1">
        <w:t>an</w:t>
      </w:r>
      <w:r>
        <w:t xml:space="preserve"> </w:t>
      </w:r>
      <w:r w:rsidRPr="00105EE1">
        <w:t>auch</w:t>
      </w:r>
      <w:r>
        <w:t xml:space="preserve"> </w:t>
      </w:r>
      <w:r w:rsidRPr="00105EE1">
        <w:t>in</w:t>
      </w:r>
      <w:r>
        <w:t xml:space="preserve"> </w:t>
      </w:r>
      <w:r w:rsidRPr="00105EE1">
        <w:t>Prag</w:t>
      </w:r>
      <w:r>
        <w:t xml:space="preserve"> </w:t>
      </w:r>
      <w:r w:rsidRPr="00105EE1">
        <w:t>gehalten,</w:t>
      </w:r>
      <w:r>
        <w:t xml:space="preserve"> </w:t>
      </w:r>
      <w:r w:rsidRPr="00105EE1">
        <w:t>da</w:t>
      </w:r>
      <w:r>
        <w:t xml:space="preserve"> </w:t>
      </w:r>
      <w:r w:rsidRPr="00105EE1">
        <w:t>auch</w:t>
      </w:r>
      <w:r>
        <w:t xml:space="preserve"> </w:t>
      </w:r>
      <w:r w:rsidRPr="00105EE1">
        <w:t>König</w:t>
      </w:r>
      <w:r>
        <w:t xml:space="preserve"> </w:t>
      </w:r>
      <w:r w:rsidRPr="00105EE1">
        <w:t>Wenceslaus</w:t>
      </w:r>
      <w:r>
        <w:t xml:space="preserve"> </w:t>
      </w:r>
      <w:r w:rsidRPr="00105EE1">
        <w:t>dem</w:t>
      </w:r>
      <w:r>
        <w:t xml:space="preserve"> </w:t>
      </w:r>
      <w:r w:rsidRPr="00105EE1">
        <w:t>zustimmte,</w:t>
      </w:r>
      <w:r>
        <w:t xml:space="preserve"> </w:t>
      </w:r>
      <w:r w:rsidRPr="00105EE1">
        <w:t>und</w:t>
      </w:r>
      <w:r>
        <w:t xml:space="preserve"> </w:t>
      </w:r>
      <w:r w:rsidRPr="00105EE1">
        <w:t>seine</w:t>
      </w:r>
      <w:r>
        <w:t xml:space="preserve"> </w:t>
      </w:r>
      <w:r w:rsidRPr="00105EE1">
        <w:t>Gemahlin</w:t>
      </w:r>
      <w:r>
        <w:t xml:space="preserve"> </w:t>
      </w:r>
      <w:r w:rsidRPr="00105EE1">
        <w:t>Sophia,</w:t>
      </w:r>
      <w:r>
        <w:t xml:space="preserve"> </w:t>
      </w:r>
      <w:r w:rsidRPr="00105EE1">
        <w:t>das</w:t>
      </w:r>
      <w:r>
        <w:t xml:space="preserve"> </w:t>
      </w:r>
      <w:r w:rsidRPr="00105EE1">
        <w:t>Beichtkind</w:t>
      </w:r>
      <w:r>
        <w:t xml:space="preserve"> </w:t>
      </w:r>
      <w:r w:rsidRPr="00105EE1">
        <w:t>des</w:t>
      </w:r>
      <w:r>
        <w:t xml:space="preserve"> </w:t>
      </w:r>
      <w:r w:rsidRPr="00105EE1">
        <w:t>J.</w:t>
      </w:r>
      <w:r>
        <w:t xml:space="preserve"> </w:t>
      </w:r>
      <w:r w:rsidRPr="00105EE1">
        <w:t>Hus,</w:t>
      </w:r>
      <w:r>
        <w:t xml:space="preserve"> </w:t>
      </w:r>
      <w:r w:rsidRPr="00105EE1">
        <w:t>dazu</w:t>
      </w:r>
      <w:r>
        <w:t xml:space="preserve"> </w:t>
      </w:r>
      <w:r w:rsidRPr="00105EE1">
        <w:t>mitwirkte.</w:t>
      </w:r>
      <w:r>
        <w:t xml:space="preserve"> </w:t>
      </w:r>
      <w:r w:rsidRPr="00105EE1">
        <w:t>Fast</w:t>
      </w:r>
      <w:r>
        <w:t xml:space="preserve"> </w:t>
      </w:r>
      <w:r w:rsidRPr="00105EE1">
        <w:t>alle</w:t>
      </w:r>
      <w:r>
        <w:t xml:space="preserve"> </w:t>
      </w:r>
      <w:r w:rsidRPr="00105EE1">
        <w:t>Ausländer</w:t>
      </w:r>
      <w:r>
        <w:t xml:space="preserve"> </w:t>
      </w:r>
      <w:r w:rsidRPr="00105EE1">
        <w:t>verließen</w:t>
      </w:r>
      <w:r>
        <w:t xml:space="preserve"> </w:t>
      </w:r>
      <w:r w:rsidRPr="00105EE1">
        <w:t>nun</w:t>
      </w:r>
      <w:r>
        <w:t xml:space="preserve"> </w:t>
      </w:r>
      <w:r w:rsidRPr="00105EE1">
        <w:t>Prag,</w:t>
      </w:r>
      <w:r>
        <w:t xml:space="preserve"> </w:t>
      </w:r>
      <w:r w:rsidRPr="00105EE1">
        <w:t>wie</w:t>
      </w:r>
      <w:r>
        <w:t xml:space="preserve"> </w:t>
      </w:r>
      <w:r w:rsidRPr="00105EE1">
        <w:t>die</w:t>
      </w:r>
      <w:r>
        <w:t xml:space="preserve"> </w:t>
      </w:r>
      <w:r w:rsidRPr="00105EE1">
        <w:t>Einen</w:t>
      </w:r>
      <w:r>
        <w:t xml:space="preserve"> </w:t>
      </w:r>
      <w:r w:rsidRPr="00105EE1">
        <w:t>sagen,</w:t>
      </w:r>
      <w:r>
        <w:t xml:space="preserve"> </w:t>
      </w:r>
      <w:r w:rsidRPr="00105EE1">
        <w:t>44,000,</w:t>
      </w:r>
      <w:r>
        <w:t xml:space="preserve"> </w:t>
      </w:r>
      <w:r w:rsidRPr="00105EE1">
        <w:t>und</w:t>
      </w:r>
      <w:r>
        <w:t xml:space="preserve"> </w:t>
      </w:r>
      <w:r w:rsidRPr="00105EE1">
        <w:t>die</w:t>
      </w:r>
      <w:r>
        <w:t xml:space="preserve"> </w:t>
      </w:r>
      <w:r w:rsidRPr="00105EE1">
        <w:t>so</w:t>
      </w:r>
      <w:r>
        <w:t xml:space="preserve"> </w:t>
      </w:r>
      <w:r w:rsidRPr="00105EE1">
        <w:t>am</w:t>
      </w:r>
      <w:r>
        <w:t xml:space="preserve"> </w:t>
      </w:r>
      <w:r w:rsidRPr="00105EE1">
        <w:t>wenigsten</w:t>
      </w:r>
      <w:r>
        <w:t xml:space="preserve"> </w:t>
      </w:r>
      <w:r w:rsidRPr="00105EE1">
        <w:t>annehmen,</w:t>
      </w:r>
      <w:r>
        <w:t xml:space="preserve"> </w:t>
      </w:r>
      <w:r w:rsidRPr="00105EE1">
        <w:t>5000.</w:t>
      </w:r>
      <w:r>
        <w:t xml:space="preserve"> </w:t>
      </w:r>
      <w:r w:rsidRPr="00105EE1">
        <w:t>Doch</w:t>
      </w:r>
      <w:r>
        <w:t xml:space="preserve"> </w:t>
      </w:r>
      <w:r w:rsidRPr="00105EE1">
        <w:t>mußte,</w:t>
      </w:r>
      <w:r>
        <w:t xml:space="preserve"> </w:t>
      </w:r>
      <w:r w:rsidRPr="00105EE1">
        <w:t>wie</w:t>
      </w:r>
      <w:r>
        <w:t xml:space="preserve"> </w:t>
      </w:r>
      <w:r w:rsidRPr="00105EE1">
        <w:t>selbst</w:t>
      </w:r>
      <w:r>
        <w:t xml:space="preserve"> </w:t>
      </w:r>
      <w:r w:rsidRPr="00105EE1">
        <w:t>Gegner</w:t>
      </w:r>
      <w:r>
        <w:t xml:space="preserve"> </w:t>
      </w:r>
      <w:r w:rsidRPr="00105EE1">
        <w:t>von</w:t>
      </w:r>
      <w:r>
        <w:t xml:space="preserve"> </w:t>
      </w:r>
      <w:r w:rsidRPr="00105EE1">
        <w:t>Joh.</w:t>
      </w:r>
      <w:r>
        <w:t xml:space="preserve"> </w:t>
      </w:r>
      <w:r w:rsidRPr="00105EE1">
        <w:t>Hus</w:t>
      </w:r>
      <w:r>
        <w:t xml:space="preserve"> </w:t>
      </w:r>
      <w:r w:rsidRPr="00105EE1">
        <w:t>bemerkt</w:t>
      </w:r>
      <w:r>
        <w:t xml:space="preserve"> </w:t>
      </w:r>
      <w:r w:rsidRPr="00105EE1">
        <w:t>haben,</w:t>
      </w:r>
      <w:r>
        <w:t xml:space="preserve"> </w:t>
      </w:r>
      <w:r w:rsidRPr="00105EE1">
        <w:t>die</w:t>
      </w:r>
      <w:r>
        <w:t xml:space="preserve">s </w:t>
      </w:r>
      <w:r w:rsidRPr="00105EE1">
        <w:t>dazu</w:t>
      </w:r>
      <w:r>
        <w:t xml:space="preserve"> </w:t>
      </w:r>
      <w:r w:rsidRPr="00105EE1">
        <w:t>dienen,</w:t>
      </w:r>
      <w:r>
        <w:t xml:space="preserve"> </w:t>
      </w:r>
      <w:r w:rsidRPr="00105EE1">
        <w:t>den</w:t>
      </w:r>
      <w:r>
        <w:t xml:space="preserve"> </w:t>
      </w:r>
      <w:r w:rsidRPr="00105EE1">
        <w:t>Samen</w:t>
      </w:r>
      <w:r>
        <w:t xml:space="preserve"> </w:t>
      </w:r>
      <w:r w:rsidRPr="00105EE1">
        <w:t>seiner</w:t>
      </w:r>
      <w:r>
        <w:t xml:space="preserve"> </w:t>
      </w:r>
      <w:r w:rsidRPr="00105EE1">
        <w:t>Lehre</w:t>
      </w:r>
      <w:r>
        <w:t xml:space="preserve"> </w:t>
      </w:r>
      <w:r w:rsidRPr="00105EE1">
        <w:t>weithin</w:t>
      </w:r>
      <w:r>
        <w:t xml:space="preserve"> </w:t>
      </w:r>
      <w:r w:rsidRPr="00105EE1">
        <w:t>durch</w:t>
      </w:r>
      <w:r>
        <w:t xml:space="preserve"> </w:t>
      </w:r>
      <w:r w:rsidRPr="00105EE1">
        <w:t>Deutschland</w:t>
      </w:r>
      <w:r>
        <w:t xml:space="preserve"> </w:t>
      </w:r>
      <w:r w:rsidRPr="00105EE1">
        <w:t>auszustreuen.</w:t>
      </w:r>
      <w:r>
        <w:t xml:space="preserve"> </w:t>
      </w:r>
      <w:r w:rsidRPr="00105EE1">
        <w:t>Von</w:t>
      </w:r>
      <w:r>
        <w:t xml:space="preserve"> </w:t>
      </w:r>
      <w:r w:rsidRPr="00105EE1">
        <w:t>Prag</w:t>
      </w:r>
      <w:r>
        <w:t xml:space="preserve"> </w:t>
      </w:r>
      <w:r w:rsidRPr="00105EE1">
        <w:t>war</w:t>
      </w:r>
      <w:r>
        <w:t xml:space="preserve"> </w:t>
      </w:r>
      <w:r w:rsidRPr="00105EE1">
        <w:t>seit</w:t>
      </w:r>
      <w:r>
        <w:t xml:space="preserve"> </w:t>
      </w:r>
      <w:r w:rsidRPr="00105EE1">
        <w:t>einem</w:t>
      </w:r>
      <w:r>
        <w:t xml:space="preserve"> </w:t>
      </w:r>
      <w:r w:rsidRPr="00105EE1">
        <w:t>halben</w:t>
      </w:r>
      <w:r>
        <w:t xml:space="preserve"> </w:t>
      </w:r>
      <w:r w:rsidRPr="00105EE1">
        <w:t>Jahrhundert</w:t>
      </w:r>
      <w:r>
        <w:t xml:space="preserve"> </w:t>
      </w:r>
      <w:r w:rsidRPr="00105EE1">
        <w:t>der</w:t>
      </w:r>
      <w:r>
        <w:t xml:space="preserve"> </w:t>
      </w:r>
      <w:r w:rsidRPr="00105EE1">
        <w:t>vornehmste</w:t>
      </w:r>
      <w:r>
        <w:t xml:space="preserve"> </w:t>
      </w:r>
      <w:r w:rsidRPr="00105EE1">
        <w:t>bildende</w:t>
      </w:r>
      <w:r>
        <w:t xml:space="preserve"> </w:t>
      </w:r>
      <w:r w:rsidRPr="00105EE1">
        <w:t>Einfluß</w:t>
      </w:r>
      <w:r>
        <w:t xml:space="preserve"> </w:t>
      </w:r>
      <w:r w:rsidRPr="00105EE1">
        <w:t>nach</w:t>
      </w:r>
      <w:r>
        <w:t xml:space="preserve"> </w:t>
      </w:r>
      <w:r w:rsidRPr="00105EE1">
        <w:t>allen</w:t>
      </w:r>
      <w:r>
        <w:t xml:space="preserve"> </w:t>
      </w:r>
      <w:r w:rsidRPr="00105EE1">
        <w:t>Seiten,</w:t>
      </w:r>
      <w:r>
        <w:t xml:space="preserve"> </w:t>
      </w:r>
      <w:r w:rsidRPr="00105EE1">
        <w:t>zumeist</w:t>
      </w:r>
      <w:r>
        <w:t xml:space="preserve"> </w:t>
      </w:r>
      <w:r w:rsidRPr="00105EE1">
        <w:t>aber</w:t>
      </w:r>
      <w:r>
        <w:t xml:space="preserve"> </w:t>
      </w:r>
      <w:r w:rsidRPr="00105EE1">
        <w:t>nach</w:t>
      </w:r>
      <w:r>
        <w:t xml:space="preserve"> </w:t>
      </w:r>
      <w:r w:rsidRPr="00105EE1">
        <w:t>Norddeutschland</w:t>
      </w:r>
      <w:r>
        <w:t xml:space="preserve"> </w:t>
      </w:r>
      <w:r w:rsidRPr="00105EE1">
        <w:t>und</w:t>
      </w:r>
      <w:r>
        <w:t xml:space="preserve"> </w:t>
      </w:r>
      <w:r w:rsidRPr="00105EE1">
        <w:t>bis</w:t>
      </w:r>
      <w:r>
        <w:t xml:space="preserve"> </w:t>
      </w:r>
      <w:r w:rsidRPr="00105EE1">
        <w:t>nach</w:t>
      </w:r>
      <w:r>
        <w:t xml:space="preserve"> </w:t>
      </w:r>
      <w:r w:rsidRPr="00105EE1">
        <w:t>Skandinavien</w:t>
      </w:r>
      <w:r>
        <w:t xml:space="preserve"> </w:t>
      </w:r>
      <w:r w:rsidRPr="00105EE1">
        <w:t>hin</w:t>
      </w:r>
      <w:r>
        <w:t xml:space="preserve"> </w:t>
      </w:r>
      <w:r w:rsidRPr="00105EE1">
        <w:t>ausgegangen:</w:t>
      </w:r>
      <w:r>
        <w:t xml:space="preserve"> </w:t>
      </w:r>
      <w:r w:rsidRPr="00105EE1">
        <w:t>der</w:t>
      </w:r>
      <w:r>
        <w:t xml:space="preserve"> </w:t>
      </w:r>
      <w:r w:rsidRPr="00105EE1">
        <w:t>wissenschaftliche</w:t>
      </w:r>
      <w:r>
        <w:t xml:space="preserve"> </w:t>
      </w:r>
      <w:r w:rsidRPr="00105EE1">
        <w:t>Geist</w:t>
      </w:r>
      <w:r>
        <w:t xml:space="preserve"> </w:t>
      </w:r>
      <w:r w:rsidRPr="00105EE1">
        <w:t>Deutschlands</w:t>
      </w:r>
      <w:r>
        <w:t xml:space="preserve"> </w:t>
      </w:r>
      <w:r w:rsidRPr="00105EE1">
        <w:t>nahm</w:t>
      </w:r>
      <w:r>
        <w:t xml:space="preserve"> </w:t>
      </w:r>
      <w:r w:rsidRPr="00105EE1">
        <w:t>nun</w:t>
      </w:r>
      <w:r>
        <w:t xml:space="preserve"> </w:t>
      </w:r>
      <w:r w:rsidRPr="00105EE1">
        <w:t>fortan</w:t>
      </w:r>
      <w:r>
        <w:t xml:space="preserve"> </w:t>
      </w:r>
      <w:r w:rsidRPr="00105EE1">
        <w:t>–</w:t>
      </w:r>
      <w:r>
        <w:t xml:space="preserve"> </w:t>
      </w:r>
      <w:r w:rsidRPr="00105EE1">
        <w:t>seit</w:t>
      </w:r>
      <w:r>
        <w:t xml:space="preserve"> </w:t>
      </w:r>
      <w:r w:rsidRPr="00105EE1">
        <w:t>der</w:t>
      </w:r>
      <w:r>
        <w:t xml:space="preserve"> </w:t>
      </w:r>
      <w:r w:rsidRPr="00105EE1">
        <w:t>Auswanderung</w:t>
      </w:r>
      <w:r>
        <w:t xml:space="preserve"> </w:t>
      </w:r>
      <w:r w:rsidRPr="00105EE1">
        <w:t>–</w:t>
      </w:r>
      <w:r>
        <w:t xml:space="preserve"> </w:t>
      </w:r>
      <w:r w:rsidRPr="00105EE1">
        <w:t>eine</w:t>
      </w:r>
      <w:r>
        <w:t xml:space="preserve"> </w:t>
      </w:r>
      <w:r w:rsidRPr="00105EE1">
        <w:t>vielseitigere</w:t>
      </w:r>
      <w:r>
        <w:t xml:space="preserve"> </w:t>
      </w:r>
      <w:r w:rsidRPr="00105EE1">
        <w:t>und</w:t>
      </w:r>
      <w:r>
        <w:t xml:space="preserve"> </w:t>
      </w:r>
      <w:r w:rsidRPr="00105EE1">
        <w:t>selbstständigere</w:t>
      </w:r>
      <w:r>
        <w:t xml:space="preserve"> </w:t>
      </w:r>
      <w:r w:rsidRPr="00105EE1">
        <w:t>Entwicklung,</w:t>
      </w:r>
      <w:r>
        <w:t xml:space="preserve"> </w:t>
      </w:r>
      <w:r w:rsidRPr="00105EE1">
        <w:t>da</w:t>
      </w:r>
      <w:r>
        <w:t xml:space="preserve"> </w:t>
      </w:r>
      <w:r w:rsidRPr="00105EE1">
        <w:t>keine</w:t>
      </w:r>
      <w:r>
        <w:t xml:space="preserve"> </w:t>
      </w:r>
      <w:r w:rsidRPr="00105EE1">
        <w:t>Hauptstadt</w:t>
      </w:r>
      <w:r>
        <w:t xml:space="preserve"> </w:t>
      </w:r>
      <w:r w:rsidRPr="00105EE1">
        <w:t>mehr</w:t>
      </w:r>
      <w:r>
        <w:t xml:space="preserve"> </w:t>
      </w:r>
      <w:r w:rsidRPr="00105EE1">
        <w:t>den</w:t>
      </w:r>
      <w:r>
        <w:t xml:space="preserve"> </w:t>
      </w:r>
      <w:r w:rsidRPr="00105EE1">
        <w:t>herrschenden</w:t>
      </w:r>
      <w:r>
        <w:t xml:space="preserve"> </w:t>
      </w:r>
      <w:r w:rsidRPr="00105EE1">
        <w:t>Ton</w:t>
      </w:r>
      <w:r>
        <w:t xml:space="preserve"> </w:t>
      </w:r>
      <w:r w:rsidRPr="00105EE1">
        <w:t>angab.</w:t>
      </w:r>
      <w:r>
        <w:t xml:space="preserve"> </w:t>
      </w:r>
      <w:r w:rsidRPr="00105EE1">
        <w:t>In</w:t>
      </w:r>
      <w:r>
        <w:t xml:space="preserve"> </w:t>
      </w:r>
      <w:r w:rsidRPr="00105EE1">
        <w:t>Böhmen</w:t>
      </w:r>
      <w:r>
        <w:t xml:space="preserve"> </w:t>
      </w:r>
      <w:r w:rsidRPr="00105EE1">
        <w:t>aber</w:t>
      </w:r>
      <w:r>
        <w:t xml:space="preserve"> </w:t>
      </w:r>
      <w:r w:rsidRPr="00105EE1">
        <w:t>war</w:t>
      </w:r>
      <w:r>
        <w:t xml:space="preserve"> </w:t>
      </w:r>
      <w:r w:rsidRPr="00105EE1">
        <w:t>mit</w:t>
      </w:r>
      <w:r>
        <w:t xml:space="preserve"> </w:t>
      </w:r>
      <w:r w:rsidRPr="00105EE1">
        <w:t>der</w:t>
      </w:r>
      <w:r>
        <w:t xml:space="preserve"> </w:t>
      </w:r>
      <w:r w:rsidRPr="00105EE1">
        <w:t>Entfernung</w:t>
      </w:r>
      <w:r>
        <w:t xml:space="preserve"> </w:t>
      </w:r>
      <w:r w:rsidRPr="00105EE1">
        <w:t>der</w:t>
      </w:r>
      <w:r>
        <w:t xml:space="preserve"> </w:t>
      </w:r>
      <w:r w:rsidRPr="00105EE1">
        <w:t>deutschen</w:t>
      </w:r>
      <w:r>
        <w:t xml:space="preserve"> </w:t>
      </w:r>
      <w:r w:rsidRPr="00105EE1">
        <w:t>Professoren</w:t>
      </w:r>
      <w:r>
        <w:t xml:space="preserve"> </w:t>
      </w:r>
      <w:r w:rsidRPr="00105EE1">
        <w:t>und</w:t>
      </w:r>
      <w:r>
        <w:t xml:space="preserve"> </w:t>
      </w:r>
      <w:r w:rsidRPr="00105EE1">
        <w:t>Studenten</w:t>
      </w:r>
      <w:r>
        <w:t xml:space="preserve"> </w:t>
      </w:r>
      <w:r w:rsidRPr="00105EE1">
        <w:t>der</w:t>
      </w:r>
      <w:r>
        <w:t xml:space="preserve"> </w:t>
      </w:r>
      <w:r w:rsidRPr="00105EE1">
        <w:t>Damm</w:t>
      </w:r>
      <w:r>
        <w:t xml:space="preserve"> </w:t>
      </w:r>
      <w:r w:rsidRPr="00105EE1">
        <w:t>gegen</w:t>
      </w:r>
      <w:r>
        <w:t xml:space="preserve"> </w:t>
      </w:r>
      <w:r w:rsidRPr="00105EE1">
        <w:t>die</w:t>
      </w:r>
      <w:r>
        <w:t xml:space="preserve"> </w:t>
      </w:r>
      <w:r w:rsidRPr="00105EE1">
        <w:t>reformatorische</w:t>
      </w:r>
      <w:r>
        <w:t xml:space="preserve"> </w:t>
      </w:r>
      <w:r w:rsidRPr="00105EE1">
        <w:t>Ideen</w:t>
      </w:r>
      <w:r>
        <w:t xml:space="preserve"> </w:t>
      </w:r>
      <w:r w:rsidRPr="00105EE1">
        <w:t>weggeräumt</w:t>
      </w:r>
      <w:r>
        <w:t xml:space="preserve"> </w:t>
      </w:r>
      <w:r w:rsidRPr="00105EE1">
        <w:t>und</w:t>
      </w:r>
      <w:r>
        <w:t xml:space="preserve"> </w:t>
      </w:r>
      <w:r w:rsidRPr="00105EE1">
        <w:t>ihr</w:t>
      </w:r>
      <w:r>
        <w:t xml:space="preserve"> </w:t>
      </w:r>
      <w:r w:rsidRPr="00105EE1">
        <w:t>Sieg</w:t>
      </w:r>
      <w:r>
        <w:t xml:space="preserve"> </w:t>
      </w:r>
      <w:r w:rsidRPr="00105EE1">
        <w:t>war</w:t>
      </w:r>
      <w:r>
        <w:t xml:space="preserve"> </w:t>
      </w:r>
      <w:r w:rsidRPr="00105EE1">
        <w:t>nun</w:t>
      </w:r>
      <w:r>
        <w:t xml:space="preserve"> </w:t>
      </w:r>
      <w:r w:rsidRPr="00105EE1">
        <w:t>entschieden,</w:t>
      </w:r>
      <w:r>
        <w:t xml:space="preserve"> </w:t>
      </w:r>
      <w:r w:rsidRPr="00105EE1">
        <w:t>sie</w:t>
      </w:r>
      <w:r>
        <w:t xml:space="preserve"> </w:t>
      </w:r>
      <w:proofErr w:type="spellStart"/>
      <w:r w:rsidRPr="00105EE1">
        <w:t>überflutheten</w:t>
      </w:r>
      <w:proofErr w:type="spellEnd"/>
      <w:r>
        <w:t xml:space="preserve"> </w:t>
      </w:r>
      <w:r w:rsidRPr="00105EE1">
        <w:t>Land</w:t>
      </w:r>
      <w:r>
        <w:t xml:space="preserve"> </w:t>
      </w:r>
      <w:r w:rsidRPr="00105EE1">
        <w:t>und</w:t>
      </w:r>
      <w:r>
        <w:t xml:space="preserve"> </w:t>
      </w:r>
      <w:r w:rsidRPr="00105EE1">
        <w:t>Volk.</w:t>
      </w:r>
      <w:r>
        <w:t xml:space="preserve"> </w:t>
      </w:r>
      <w:r w:rsidRPr="00105EE1">
        <w:t>–</w:t>
      </w:r>
      <w:r>
        <w:t xml:space="preserve"> </w:t>
      </w:r>
      <w:r w:rsidRPr="00105EE1">
        <w:t>In</w:t>
      </w:r>
      <w:r>
        <w:t xml:space="preserve"> </w:t>
      </w:r>
      <w:r w:rsidRPr="00105EE1">
        <w:t>einer</w:t>
      </w:r>
      <w:r>
        <w:t xml:space="preserve"> </w:t>
      </w:r>
      <w:r w:rsidRPr="00105EE1">
        <w:t>Hinsicht</w:t>
      </w:r>
      <w:r>
        <w:t xml:space="preserve"> </w:t>
      </w:r>
      <w:r w:rsidRPr="00105EE1">
        <w:t>freilich</w:t>
      </w:r>
      <w:r>
        <w:t xml:space="preserve"> </w:t>
      </w:r>
      <w:r w:rsidRPr="00105EE1">
        <w:t>diente</w:t>
      </w:r>
      <w:r>
        <w:t xml:space="preserve"> </w:t>
      </w:r>
      <w:r w:rsidRPr="00105EE1">
        <w:t>dieser</w:t>
      </w:r>
      <w:r>
        <w:t xml:space="preserve"> </w:t>
      </w:r>
      <w:r w:rsidRPr="00105EE1">
        <w:t>Sieg</w:t>
      </w:r>
      <w:r>
        <w:t xml:space="preserve"> </w:t>
      </w:r>
      <w:r w:rsidRPr="00105EE1">
        <w:t>dazu,</w:t>
      </w:r>
      <w:r>
        <w:t xml:space="preserve"> </w:t>
      </w:r>
      <w:r w:rsidRPr="00105EE1">
        <w:t>die</w:t>
      </w:r>
      <w:r>
        <w:t xml:space="preserve"> </w:t>
      </w:r>
      <w:r w:rsidRPr="00105EE1">
        <w:t>Verbitterung</w:t>
      </w:r>
      <w:r>
        <w:t xml:space="preserve"> </w:t>
      </w:r>
      <w:r w:rsidRPr="00105EE1">
        <w:t>bei</w:t>
      </w:r>
      <w:r>
        <w:t xml:space="preserve"> </w:t>
      </w:r>
      <w:r w:rsidRPr="00105EE1">
        <w:t>den</w:t>
      </w:r>
      <w:r>
        <w:t xml:space="preserve"> </w:t>
      </w:r>
      <w:r w:rsidRPr="00105EE1">
        <w:t>Anderen</w:t>
      </w:r>
      <w:r>
        <w:t xml:space="preserve"> </w:t>
      </w:r>
      <w:r w:rsidRPr="00105EE1">
        <w:t>zu</w:t>
      </w:r>
      <w:r>
        <w:t xml:space="preserve"> </w:t>
      </w:r>
      <w:r w:rsidRPr="00105EE1">
        <w:t>vermehren:</w:t>
      </w:r>
      <w:r>
        <w:t xml:space="preserve"> </w:t>
      </w:r>
      <w:r w:rsidRPr="00105EE1">
        <w:t>es</w:t>
      </w:r>
      <w:r>
        <w:t xml:space="preserve"> </w:t>
      </w:r>
      <w:r w:rsidRPr="00105EE1">
        <w:t>drängte</w:t>
      </w:r>
      <w:r>
        <w:t xml:space="preserve"> </w:t>
      </w:r>
      <w:r w:rsidRPr="00105EE1">
        <w:t>sich</w:t>
      </w:r>
      <w:r>
        <w:t xml:space="preserve"> </w:t>
      </w:r>
      <w:r w:rsidRPr="00105EE1">
        <w:t>nun</w:t>
      </w:r>
      <w:r>
        <w:t xml:space="preserve"> </w:t>
      </w:r>
      <w:r w:rsidRPr="00105EE1">
        <w:t>so</w:t>
      </w:r>
      <w:r>
        <w:t xml:space="preserve"> </w:t>
      </w:r>
      <w:r w:rsidRPr="00105EE1">
        <w:t>mehr</w:t>
      </w:r>
      <w:r>
        <w:t xml:space="preserve"> </w:t>
      </w:r>
      <w:r w:rsidRPr="00105EE1">
        <w:t>alles</w:t>
      </w:r>
      <w:r>
        <w:t xml:space="preserve"> </w:t>
      </w:r>
      <w:r w:rsidRPr="00105EE1">
        <w:t>zu</w:t>
      </w:r>
      <w:r>
        <w:t xml:space="preserve"> </w:t>
      </w:r>
      <w:r w:rsidRPr="00105EE1">
        <w:t>der</w:t>
      </w:r>
      <w:r>
        <w:t xml:space="preserve"> </w:t>
      </w:r>
      <w:r w:rsidRPr="00105EE1">
        <w:t>ernsten</w:t>
      </w:r>
      <w:r>
        <w:t xml:space="preserve"> </w:t>
      </w:r>
      <w:r w:rsidRPr="00105EE1">
        <w:t>Entscheidung</w:t>
      </w:r>
      <w:r>
        <w:t xml:space="preserve"> </w:t>
      </w:r>
      <w:r w:rsidRPr="00105EE1">
        <w:t>hin,</w:t>
      </w:r>
      <w:r>
        <w:t xml:space="preserve"> </w:t>
      </w:r>
      <w:r w:rsidRPr="00105EE1">
        <w:t>da</w:t>
      </w:r>
      <w:r>
        <w:t xml:space="preserve"> </w:t>
      </w:r>
      <w:r w:rsidRPr="00105EE1">
        <w:t>diejenigen</w:t>
      </w:r>
      <w:r>
        <w:t xml:space="preserve"> </w:t>
      </w:r>
      <w:r w:rsidRPr="00105EE1">
        <w:t>Böhmen,</w:t>
      </w:r>
      <w:r>
        <w:t xml:space="preserve"> </w:t>
      </w:r>
      <w:r w:rsidRPr="00105EE1">
        <w:t>welche</w:t>
      </w:r>
      <w:r>
        <w:t xml:space="preserve"> </w:t>
      </w:r>
      <w:r w:rsidRPr="00105EE1">
        <w:t>mehr</w:t>
      </w:r>
      <w:r>
        <w:t xml:space="preserve"> </w:t>
      </w:r>
      <w:r w:rsidRPr="00105EE1">
        <w:t>aus</w:t>
      </w:r>
      <w:r>
        <w:t xml:space="preserve"> </w:t>
      </w:r>
      <w:r w:rsidRPr="00105EE1">
        <w:t>National-Interesse</w:t>
      </w:r>
      <w:r>
        <w:t xml:space="preserve"> </w:t>
      </w:r>
      <w:r w:rsidRPr="00105EE1">
        <w:t>es</w:t>
      </w:r>
      <w:r>
        <w:t xml:space="preserve"> </w:t>
      </w:r>
      <w:r w:rsidRPr="00105EE1">
        <w:t>mit</w:t>
      </w:r>
      <w:r>
        <w:t xml:space="preserve"> </w:t>
      </w:r>
      <w:r w:rsidRPr="00105EE1">
        <w:t>Joh.</w:t>
      </w:r>
      <w:r>
        <w:t xml:space="preserve"> </w:t>
      </w:r>
      <w:r w:rsidRPr="00105EE1">
        <w:t>Hus</w:t>
      </w:r>
      <w:r>
        <w:t xml:space="preserve"> </w:t>
      </w:r>
      <w:r w:rsidRPr="00105EE1">
        <w:t>gehalten</w:t>
      </w:r>
      <w:r>
        <w:t xml:space="preserve"> </w:t>
      </w:r>
      <w:r w:rsidRPr="00105EE1">
        <w:t>hatten,</w:t>
      </w:r>
      <w:r>
        <w:t xml:space="preserve"> </w:t>
      </w:r>
      <w:r w:rsidRPr="00105EE1">
        <w:t>wenigstens</w:t>
      </w:r>
      <w:r>
        <w:t xml:space="preserve"> </w:t>
      </w:r>
      <w:r w:rsidRPr="00105EE1">
        <w:t>zum</w:t>
      </w:r>
      <w:r>
        <w:t xml:space="preserve"> </w:t>
      </w:r>
      <w:r w:rsidRPr="00105EE1">
        <w:t>Theil</w:t>
      </w:r>
      <w:r>
        <w:t xml:space="preserve"> </w:t>
      </w:r>
      <w:r w:rsidRPr="00105EE1">
        <w:t>jetzt,</w:t>
      </w:r>
      <w:r>
        <w:t xml:space="preserve"> </w:t>
      </w:r>
      <w:r w:rsidRPr="00105EE1">
        <w:t>da</w:t>
      </w:r>
      <w:r>
        <w:t xml:space="preserve"> </w:t>
      </w:r>
      <w:r w:rsidRPr="00105EE1">
        <w:t>der</w:t>
      </w:r>
      <w:r>
        <w:t xml:space="preserve"> </w:t>
      </w:r>
      <w:r w:rsidRPr="00105EE1">
        <w:t>Gegensatz</w:t>
      </w:r>
      <w:r>
        <w:t xml:space="preserve"> </w:t>
      </w:r>
      <w:r w:rsidRPr="00105EE1">
        <w:t>gegen</w:t>
      </w:r>
      <w:r>
        <w:t xml:space="preserve"> </w:t>
      </w:r>
      <w:r w:rsidRPr="00105EE1">
        <w:t>die</w:t>
      </w:r>
      <w:r>
        <w:t xml:space="preserve"> </w:t>
      </w:r>
      <w:r w:rsidRPr="00105EE1">
        <w:t>Deutschen</w:t>
      </w:r>
      <w:r>
        <w:t xml:space="preserve"> </w:t>
      </w:r>
      <w:r w:rsidRPr="00105EE1">
        <w:t>aufhörte,</w:t>
      </w:r>
      <w:r>
        <w:t xml:space="preserve"> </w:t>
      </w:r>
      <w:r w:rsidRPr="00105EE1">
        <w:t>anfingen,</w:t>
      </w:r>
      <w:r>
        <w:t xml:space="preserve"> </w:t>
      </w:r>
      <w:r w:rsidRPr="00105EE1">
        <w:t>Hus</w:t>
      </w:r>
      <w:r>
        <w:t xml:space="preserve"> </w:t>
      </w:r>
      <w:r w:rsidRPr="00105EE1">
        <w:t>zu</w:t>
      </w:r>
      <w:r>
        <w:t xml:space="preserve"> </w:t>
      </w:r>
      <w:r w:rsidRPr="00105EE1">
        <w:t>verlassen</w:t>
      </w:r>
      <w:r>
        <w:t xml:space="preserve"> </w:t>
      </w:r>
      <w:r w:rsidRPr="00105EE1">
        <w:t>und</w:t>
      </w:r>
      <w:r>
        <w:t xml:space="preserve"> </w:t>
      </w:r>
      <w:r w:rsidRPr="00105EE1">
        <w:t>als</w:t>
      </w:r>
      <w:r>
        <w:t xml:space="preserve"> </w:t>
      </w:r>
      <w:r w:rsidRPr="00105EE1">
        <w:t>seine</w:t>
      </w:r>
      <w:r>
        <w:t xml:space="preserve"> </w:t>
      </w:r>
      <w:r w:rsidRPr="00105EE1">
        <w:t>offenen</w:t>
      </w:r>
      <w:r>
        <w:t xml:space="preserve"> </w:t>
      </w:r>
      <w:r w:rsidRPr="00105EE1">
        <w:t>Gegner</w:t>
      </w:r>
      <w:r>
        <w:t xml:space="preserve"> </w:t>
      </w:r>
      <w:r w:rsidRPr="00105EE1">
        <w:t>sich</w:t>
      </w:r>
      <w:r>
        <w:t xml:space="preserve"> </w:t>
      </w:r>
      <w:r w:rsidRPr="00105EE1">
        <w:t>dazustellen.</w:t>
      </w:r>
      <w:r>
        <w:t xml:space="preserve"> </w:t>
      </w:r>
      <w:r w:rsidRPr="00105EE1">
        <w:t>Der</w:t>
      </w:r>
      <w:r>
        <w:t xml:space="preserve"> </w:t>
      </w:r>
      <w:r w:rsidRPr="00105EE1">
        <w:t>Erzbischof</w:t>
      </w:r>
      <w:r>
        <w:t xml:space="preserve"> </w:t>
      </w:r>
      <w:r w:rsidRPr="00105EE1">
        <w:t>tritt</w:t>
      </w:r>
      <w:r>
        <w:t xml:space="preserve"> </w:t>
      </w:r>
      <w:r w:rsidRPr="00105EE1">
        <w:t>von</w:t>
      </w:r>
      <w:r>
        <w:t xml:space="preserve"> </w:t>
      </w:r>
      <w:r w:rsidRPr="00105EE1">
        <w:t>dieser</w:t>
      </w:r>
      <w:r>
        <w:t xml:space="preserve"> </w:t>
      </w:r>
      <w:r w:rsidRPr="00105EE1">
        <w:t>Zeit</w:t>
      </w:r>
      <w:r>
        <w:t xml:space="preserve"> </w:t>
      </w:r>
      <w:r w:rsidRPr="00105EE1">
        <w:t>an</w:t>
      </w:r>
      <w:r>
        <w:t xml:space="preserve"> </w:t>
      </w:r>
      <w:r w:rsidRPr="00105EE1">
        <w:t>entschiedener</w:t>
      </w:r>
      <w:r>
        <w:t xml:space="preserve"> </w:t>
      </w:r>
      <w:r w:rsidRPr="00105EE1">
        <w:t>wider</w:t>
      </w:r>
      <w:r>
        <w:t xml:space="preserve"> </w:t>
      </w:r>
      <w:r w:rsidRPr="00105EE1">
        <w:t>Joh.</w:t>
      </w:r>
      <w:r>
        <w:t xml:space="preserve"> </w:t>
      </w:r>
      <w:r w:rsidRPr="00105EE1">
        <w:t>Hus</w:t>
      </w:r>
      <w:r>
        <w:t xml:space="preserve"> </w:t>
      </w:r>
      <w:r w:rsidRPr="00105EE1">
        <w:t>und</w:t>
      </w:r>
      <w:r>
        <w:t xml:space="preserve"> </w:t>
      </w:r>
      <w:r w:rsidRPr="00105EE1">
        <w:t>die</w:t>
      </w:r>
      <w:r>
        <w:t xml:space="preserve"> </w:t>
      </w:r>
      <w:r w:rsidRPr="00105EE1">
        <w:t>Reformation</w:t>
      </w:r>
      <w:r>
        <w:t xml:space="preserve"> </w:t>
      </w:r>
      <w:r w:rsidRPr="00105EE1">
        <w:t>auf.</w:t>
      </w:r>
      <w:r>
        <w:t xml:space="preserve"> </w:t>
      </w:r>
      <w:r w:rsidRPr="00105EE1">
        <w:t>Den</w:t>
      </w:r>
      <w:r>
        <w:t xml:space="preserve"> </w:t>
      </w:r>
      <w:r w:rsidRPr="00105EE1">
        <w:t>Weisungen</w:t>
      </w:r>
      <w:r>
        <w:t xml:space="preserve"> </w:t>
      </w:r>
      <w:r w:rsidRPr="00105EE1">
        <w:t>des</w:t>
      </w:r>
      <w:r>
        <w:t xml:space="preserve"> </w:t>
      </w:r>
      <w:r w:rsidRPr="00105EE1">
        <w:t>Papstes</w:t>
      </w:r>
      <w:r>
        <w:t xml:space="preserve"> </w:t>
      </w:r>
      <w:r w:rsidRPr="00105EE1">
        <w:t>folgend,</w:t>
      </w:r>
      <w:r>
        <w:t xml:space="preserve"> </w:t>
      </w:r>
      <w:r w:rsidRPr="00105EE1">
        <w:t>der</w:t>
      </w:r>
      <w:r>
        <w:t xml:space="preserve"> </w:t>
      </w:r>
      <w:r w:rsidRPr="00105EE1">
        <w:t>wenig</w:t>
      </w:r>
      <w:r>
        <w:t xml:space="preserve"> </w:t>
      </w:r>
      <w:r w:rsidRPr="00105EE1">
        <w:t>Dankbarkeit</w:t>
      </w:r>
      <w:r>
        <w:t xml:space="preserve"> </w:t>
      </w:r>
      <w:r w:rsidRPr="00105EE1">
        <w:t>dafür</w:t>
      </w:r>
      <w:r>
        <w:t xml:space="preserve"> </w:t>
      </w:r>
      <w:r w:rsidRPr="00105EE1">
        <w:t>bezeugte,</w:t>
      </w:r>
      <w:r>
        <w:t xml:space="preserve"> </w:t>
      </w:r>
      <w:r w:rsidRPr="00105EE1">
        <w:t>daß</w:t>
      </w:r>
      <w:r>
        <w:t xml:space="preserve"> </w:t>
      </w:r>
      <w:r w:rsidRPr="00105EE1">
        <w:t>Joh.</w:t>
      </w:r>
      <w:r>
        <w:t xml:space="preserve"> </w:t>
      </w:r>
      <w:r w:rsidRPr="00105EE1">
        <w:t>Hus</w:t>
      </w:r>
      <w:r>
        <w:t xml:space="preserve"> </w:t>
      </w:r>
      <w:r w:rsidRPr="00105EE1">
        <w:t>sich</w:t>
      </w:r>
      <w:r>
        <w:t xml:space="preserve"> </w:t>
      </w:r>
      <w:r w:rsidRPr="00105EE1">
        <w:t>seiner</w:t>
      </w:r>
      <w:r>
        <w:t xml:space="preserve"> </w:t>
      </w:r>
      <w:r w:rsidRPr="00105EE1">
        <w:t>wider</w:t>
      </w:r>
      <w:r>
        <w:t xml:space="preserve"> </w:t>
      </w:r>
      <w:r w:rsidRPr="00105EE1">
        <w:t>den</w:t>
      </w:r>
      <w:r>
        <w:t xml:space="preserve"> </w:t>
      </w:r>
      <w:r w:rsidRPr="00105EE1">
        <w:t>Gegenpapst</w:t>
      </w:r>
      <w:r>
        <w:t xml:space="preserve"> </w:t>
      </w:r>
      <w:r w:rsidRPr="00105EE1">
        <w:t>angenommen</w:t>
      </w:r>
      <w:r>
        <w:t xml:space="preserve"> </w:t>
      </w:r>
      <w:r w:rsidRPr="00105EE1">
        <w:t>hatte,</w:t>
      </w:r>
      <w:r>
        <w:t xml:space="preserve"> </w:t>
      </w:r>
      <w:r w:rsidRPr="00105EE1">
        <w:t>verbot</w:t>
      </w:r>
      <w:r>
        <w:t xml:space="preserve"> </w:t>
      </w:r>
      <w:proofErr w:type="spellStart"/>
      <w:r w:rsidRPr="00105EE1">
        <w:t>Zbyneck</w:t>
      </w:r>
      <w:proofErr w:type="spellEnd"/>
      <w:r>
        <w:t xml:space="preserve"> </w:t>
      </w:r>
      <w:r w:rsidRPr="00105EE1">
        <w:t>alles</w:t>
      </w:r>
      <w:r>
        <w:t xml:space="preserve"> </w:t>
      </w:r>
      <w:r w:rsidRPr="00105EE1">
        <w:t>Predigen</w:t>
      </w:r>
      <w:r>
        <w:t xml:space="preserve"> </w:t>
      </w:r>
      <w:r w:rsidRPr="00105EE1">
        <w:t>in</w:t>
      </w:r>
      <w:r>
        <w:t xml:space="preserve"> </w:t>
      </w:r>
      <w:r w:rsidRPr="00105EE1">
        <w:t>den</w:t>
      </w:r>
      <w:r>
        <w:t xml:space="preserve"> </w:t>
      </w:r>
      <w:r w:rsidRPr="00105EE1">
        <w:t>Privatkapellen,</w:t>
      </w:r>
      <w:r>
        <w:t xml:space="preserve"> </w:t>
      </w:r>
      <w:r w:rsidRPr="00105EE1">
        <w:t>mithin</w:t>
      </w:r>
      <w:r>
        <w:t xml:space="preserve"> </w:t>
      </w:r>
      <w:r w:rsidRPr="00105EE1">
        <w:t>auch</w:t>
      </w:r>
      <w:r>
        <w:t xml:space="preserve"> </w:t>
      </w:r>
      <w:r w:rsidRPr="00105EE1">
        <w:t>in</w:t>
      </w:r>
      <w:r>
        <w:t xml:space="preserve"> </w:t>
      </w:r>
      <w:r w:rsidRPr="00105EE1">
        <w:t>der</w:t>
      </w:r>
      <w:r>
        <w:t xml:space="preserve"> </w:t>
      </w:r>
      <w:r w:rsidRPr="00105EE1">
        <w:t>Bethlehems-Kapelle.</w:t>
      </w:r>
      <w:r>
        <w:t xml:space="preserve"> </w:t>
      </w:r>
      <w:r w:rsidRPr="00105EE1">
        <w:t>dann</w:t>
      </w:r>
      <w:r>
        <w:t xml:space="preserve"> </w:t>
      </w:r>
      <w:r w:rsidRPr="00105EE1">
        <w:t>wagte</w:t>
      </w:r>
      <w:r>
        <w:t xml:space="preserve"> </w:t>
      </w:r>
      <w:r w:rsidRPr="00105EE1">
        <w:t>er’s,</w:t>
      </w:r>
      <w:r>
        <w:t xml:space="preserve"> </w:t>
      </w:r>
      <w:r w:rsidRPr="00105EE1">
        <w:t>am</w:t>
      </w:r>
      <w:r>
        <w:t xml:space="preserve"> </w:t>
      </w:r>
      <w:r w:rsidRPr="00105EE1">
        <w:t>10.</w:t>
      </w:r>
      <w:r>
        <w:t xml:space="preserve"> </w:t>
      </w:r>
      <w:r w:rsidRPr="00105EE1">
        <w:t>Juli</w:t>
      </w:r>
      <w:r>
        <w:t xml:space="preserve"> </w:t>
      </w:r>
      <w:r w:rsidRPr="00105EE1">
        <w:t>1410</w:t>
      </w:r>
      <w:r>
        <w:t xml:space="preserve"> </w:t>
      </w:r>
      <w:r w:rsidRPr="00105EE1">
        <w:t>gar</w:t>
      </w:r>
      <w:r>
        <w:t xml:space="preserve"> </w:t>
      </w:r>
      <w:r w:rsidRPr="00105EE1">
        <w:t>die</w:t>
      </w:r>
      <w:r>
        <w:t xml:space="preserve"> </w:t>
      </w:r>
      <w:r w:rsidRPr="00105EE1">
        <w:t>Bücher</w:t>
      </w:r>
      <w:r>
        <w:t xml:space="preserve"> </w:t>
      </w:r>
      <w:r w:rsidRPr="00105EE1">
        <w:t>Wycliffes,</w:t>
      </w:r>
      <w:r>
        <w:t xml:space="preserve"> </w:t>
      </w:r>
      <w:r w:rsidRPr="00105EE1">
        <w:t>des</w:t>
      </w:r>
      <w:r>
        <w:t xml:space="preserve"> </w:t>
      </w:r>
      <w:r w:rsidRPr="00105EE1">
        <w:t>Matthias</w:t>
      </w:r>
      <w:r>
        <w:t xml:space="preserve"> </w:t>
      </w:r>
      <w:r w:rsidRPr="00105EE1">
        <w:t>von</w:t>
      </w:r>
      <w:r>
        <w:t xml:space="preserve"> </w:t>
      </w:r>
      <w:proofErr w:type="spellStart"/>
      <w:r w:rsidRPr="00105EE1">
        <w:t>Janow</w:t>
      </w:r>
      <w:proofErr w:type="spellEnd"/>
      <w:r>
        <w:t xml:space="preserve"> </w:t>
      </w:r>
      <w:r w:rsidRPr="00105EE1">
        <w:t>u.</w:t>
      </w:r>
      <w:r>
        <w:t xml:space="preserve"> </w:t>
      </w:r>
      <w:r w:rsidRPr="00105EE1">
        <w:t>A.</w:t>
      </w:r>
      <w:r>
        <w:t xml:space="preserve"> </w:t>
      </w:r>
      <w:r w:rsidRPr="00105EE1">
        <w:t>–</w:t>
      </w:r>
      <w:r>
        <w:t xml:space="preserve"> </w:t>
      </w:r>
      <w:r w:rsidRPr="00105EE1">
        <w:t>an</w:t>
      </w:r>
      <w:r>
        <w:t xml:space="preserve"> </w:t>
      </w:r>
      <w:r w:rsidRPr="00105EE1">
        <w:t>zweihunder</w:t>
      </w:r>
      <w:r>
        <w:t xml:space="preserve">t </w:t>
      </w:r>
      <w:r w:rsidRPr="00105EE1">
        <w:t>Exemplare</w:t>
      </w:r>
      <w:r>
        <w:t xml:space="preserve"> </w:t>
      </w:r>
      <w:r w:rsidRPr="00105EE1">
        <w:t>zum</w:t>
      </w:r>
      <w:r>
        <w:t xml:space="preserve"> </w:t>
      </w:r>
      <w:r w:rsidRPr="00105EE1">
        <w:t>Theil</w:t>
      </w:r>
      <w:r>
        <w:t xml:space="preserve"> </w:t>
      </w:r>
      <w:r w:rsidRPr="00105EE1">
        <w:t>sehr</w:t>
      </w:r>
      <w:r>
        <w:t xml:space="preserve"> </w:t>
      </w:r>
      <w:r w:rsidRPr="00105EE1">
        <w:t>kostbar</w:t>
      </w:r>
      <w:r>
        <w:t xml:space="preserve"> </w:t>
      </w:r>
      <w:r w:rsidRPr="00105EE1">
        <w:t>eingebunden,</w:t>
      </w:r>
      <w:r>
        <w:t xml:space="preserve"> </w:t>
      </w:r>
      <w:r w:rsidRPr="00105EE1">
        <w:t>zu</w:t>
      </w:r>
      <w:r>
        <w:t xml:space="preserve"> </w:t>
      </w:r>
      <w:r w:rsidRPr="00105EE1">
        <w:t>verbrennen,</w:t>
      </w:r>
      <w:r>
        <w:t xml:space="preserve"> </w:t>
      </w:r>
      <w:r w:rsidRPr="00105EE1">
        <w:t>ohne</w:t>
      </w:r>
      <w:r>
        <w:t xml:space="preserve"> </w:t>
      </w:r>
      <w:r w:rsidRPr="00105EE1">
        <w:t>das</w:t>
      </w:r>
      <w:r>
        <w:t xml:space="preserve"> </w:t>
      </w:r>
      <w:r w:rsidRPr="00105EE1">
        <w:t>fremde</w:t>
      </w:r>
      <w:r>
        <w:t xml:space="preserve"> </w:t>
      </w:r>
      <w:proofErr w:type="spellStart"/>
      <w:r w:rsidRPr="00105EE1">
        <w:t>Eigenthumsrecht</w:t>
      </w:r>
      <w:proofErr w:type="spellEnd"/>
      <w:r>
        <w:t xml:space="preserve"> </w:t>
      </w:r>
      <w:r w:rsidRPr="00105EE1">
        <w:t>zu</w:t>
      </w:r>
      <w:r>
        <w:t xml:space="preserve"> </w:t>
      </w:r>
      <w:r w:rsidRPr="00105EE1">
        <w:t>achten.</w:t>
      </w:r>
    </w:p>
    <w:p w14:paraId="6BCBE491" w14:textId="77777777" w:rsidR="00B03BB9" w:rsidRPr="00105EE1" w:rsidRDefault="00B03BB9" w:rsidP="00B03BB9">
      <w:r w:rsidRPr="00105EE1">
        <w:t>Aber</w:t>
      </w:r>
      <w:r>
        <w:t xml:space="preserve"> </w:t>
      </w:r>
      <w:r w:rsidRPr="00105EE1">
        <w:t>diese</w:t>
      </w:r>
      <w:r>
        <w:t xml:space="preserve"> </w:t>
      </w:r>
      <w:r w:rsidRPr="00105EE1">
        <w:t>fleischlichen</w:t>
      </w:r>
      <w:r>
        <w:t xml:space="preserve"> </w:t>
      </w:r>
      <w:r w:rsidRPr="00105EE1">
        <w:t>Waffen,</w:t>
      </w:r>
      <w:r>
        <w:t xml:space="preserve"> </w:t>
      </w:r>
      <w:r w:rsidRPr="00105EE1">
        <w:t>zu</w:t>
      </w:r>
      <w:r>
        <w:t xml:space="preserve"> </w:t>
      </w:r>
      <w:r w:rsidRPr="00105EE1">
        <w:t>denen</w:t>
      </w:r>
      <w:r>
        <w:t xml:space="preserve"> </w:t>
      </w:r>
      <w:r w:rsidRPr="00105EE1">
        <w:t>immer</w:t>
      </w:r>
      <w:r>
        <w:t xml:space="preserve"> </w:t>
      </w:r>
      <w:r w:rsidRPr="00105EE1">
        <w:t>die</w:t>
      </w:r>
      <w:r>
        <w:t xml:space="preserve"> </w:t>
      </w:r>
      <w:r w:rsidRPr="00105EE1">
        <w:t>ihre</w:t>
      </w:r>
      <w:r>
        <w:t xml:space="preserve"> </w:t>
      </w:r>
      <w:r w:rsidRPr="00105EE1">
        <w:t>Zuflucht</w:t>
      </w:r>
      <w:r>
        <w:t xml:space="preserve"> </w:t>
      </w:r>
      <w:r w:rsidRPr="00105EE1">
        <w:t>nehmen,</w:t>
      </w:r>
      <w:r>
        <w:t xml:space="preserve"> </w:t>
      </w:r>
      <w:r w:rsidRPr="00105EE1">
        <w:t>welche</w:t>
      </w:r>
      <w:r>
        <w:t xml:space="preserve"> </w:t>
      </w:r>
      <w:r w:rsidRPr="00105EE1">
        <w:t>die</w:t>
      </w:r>
      <w:r>
        <w:t xml:space="preserve"> </w:t>
      </w:r>
      <w:r w:rsidRPr="00105EE1">
        <w:t>Waffen</w:t>
      </w:r>
      <w:r>
        <w:t xml:space="preserve"> </w:t>
      </w:r>
      <w:r w:rsidRPr="00105EE1">
        <w:t>des</w:t>
      </w:r>
      <w:r>
        <w:t xml:space="preserve"> </w:t>
      </w:r>
      <w:r w:rsidRPr="00105EE1">
        <w:t>Geistes</w:t>
      </w:r>
      <w:r>
        <w:t xml:space="preserve"> </w:t>
      </w:r>
      <w:r w:rsidRPr="00105EE1">
        <w:t>nicht</w:t>
      </w:r>
      <w:r>
        <w:t xml:space="preserve"> </w:t>
      </w:r>
      <w:r w:rsidRPr="00105EE1">
        <w:t>haben,</w:t>
      </w:r>
      <w:r>
        <w:t xml:space="preserve"> </w:t>
      </w:r>
      <w:r w:rsidRPr="00105EE1">
        <w:t>dieses</w:t>
      </w:r>
      <w:r>
        <w:t xml:space="preserve"> </w:t>
      </w:r>
      <w:r w:rsidRPr="00105EE1">
        <w:t>Bücherverbrennen,</w:t>
      </w:r>
      <w:r>
        <w:t xml:space="preserve"> </w:t>
      </w:r>
      <w:r w:rsidRPr="00105EE1">
        <w:t>ein</w:t>
      </w:r>
      <w:r>
        <w:t xml:space="preserve"> </w:t>
      </w:r>
      <w:r w:rsidRPr="00105EE1">
        <w:t>solcher</w:t>
      </w:r>
      <w:r>
        <w:t xml:space="preserve"> </w:t>
      </w:r>
      <w:r w:rsidRPr="00105EE1">
        <w:t>Bann</w:t>
      </w:r>
      <w:r>
        <w:t xml:space="preserve"> </w:t>
      </w:r>
      <w:r w:rsidRPr="00105EE1">
        <w:t>und</w:t>
      </w:r>
      <w:r>
        <w:t xml:space="preserve"> </w:t>
      </w:r>
      <w:r w:rsidRPr="00105EE1">
        <w:t>Interdikt,</w:t>
      </w:r>
      <w:r>
        <w:t xml:space="preserve"> </w:t>
      </w:r>
      <w:r w:rsidRPr="00105EE1">
        <w:t>waren</w:t>
      </w:r>
      <w:r>
        <w:t xml:space="preserve"> </w:t>
      </w:r>
      <w:r w:rsidRPr="00105EE1">
        <w:t>nicht</w:t>
      </w:r>
      <w:r>
        <w:t xml:space="preserve"> </w:t>
      </w:r>
      <w:r w:rsidRPr="00105EE1">
        <w:t>geeignet,</w:t>
      </w:r>
      <w:r>
        <w:t xml:space="preserve"> </w:t>
      </w:r>
      <w:r w:rsidRPr="00105EE1">
        <w:t>die</w:t>
      </w:r>
      <w:r>
        <w:t xml:space="preserve"> </w:t>
      </w:r>
      <w:r w:rsidRPr="00105EE1">
        <w:t>Gegner</w:t>
      </w:r>
      <w:r>
        <w:t xml:space="preserve"> </w:t>
      </w:r>
      <w:r w:rsidRPr="00105EE1">
        <w:t>zu</w:t>
      </w:r>
      <w:r>
        <w:t xml:space="preserve"> </w:t>
      </w:r>
      <w:r w:rsidRPr="00105EE1">
        <w:t>widerlegen</w:t>
      </w:r>
      <w:r>
        <w:t xml:space="preserve"> </w:t>
      </w:r>
      <w:r w:rsidRPr="00105EE1">
        <w:t>oder</w:t>
      </w:r>
      <w:r>
        <w:t xml:space="preserve"> </w:t>
      </w:r>
      <w:r w:rsidRPr="00105EE1">
        <w:t>zu</w:t>
      </w:r>
      <w:r>
        <w:t xml:space="preserve"> </w:t>
      </w:r>
      <w:r w:rsidRPr="00105EE1">
        <w:t>überwinden.</w:t>
      </w:r>
      <w:r>
        <w:t xml:space="preserve"> </w:t>
      </w:r>
      <w:r w:rsidRPr="00105EE1">
        <w:t>Joh.</w:t>
      </w:r>
      <w:r>
        <w:t xml:space="preserve"> </w:t>
      </w:r>
      <w:r w:rsidRPr="00105EE1">
        <w:t>Hus</w:t>
      </w:r>
      <w:r>
        <w:t xml:space="preserve"> </w:t>
      </w:r>
      <w:r w:rsidRPr="00105EE1">
        <w:t>appellierte</w:t>
      </w:r>
      <w:r>
        <w:t xml:space="preserve"> </w:t>
      </w:r>
      <w:r w:rsidRPr="00105EE1">
        <w:t>wider</w:t>
      </w:r>
      <w:r>
        <w:t xml:space="preserve"> </w:t>
      </w:r>
      <w:r w:rsidRPr="00105EE1">
        <w:t>die</w:t>
      </w:r>
      <w:r>
        <w:t xml:space="preserve"> </w:t>
      </w:r>
      <w:r w:rsidRPr="00105EE1">
        <w:t>päpstliche</w:t>
      </w:r>
      <w:r>
        <w:t xml:space="preserve"> </w:t>
      </w:r>
      <w:r w:rsidRPr="00105EE1">
        <w:t>Bulle,</w:t>
      </w:r>
      <w:r>
        <w:t xml:space="preserve"> </w:t>
      </w:r>
      <w:r w:rsidRPr="00105EE1">
        <w:t>die</w:t>
      </w:r>
      <w:r>
        <w:t xml:space="preserve"> </w:t>
      </w:r>
      <w:r w:rsidRPr="00105EE1">
        <w:t>das</w:t>
      </w:r>
      <w:r>
        <w:t xml:space="preserve"> </w:t>
      </w:r>
      <w:r w:rsidRPr="00105EE1">
        <w:t>Predigen</w:t>
      </w:r>
      <w:r>
        <w:t xml:space="preserve"> </w:t>
      </w:r>
      <w:r w:rsidRPr="00105EE1">
        <w:t>in</w:t>
      </w:r>
      <w:r>
        <w:t xml:space="preserve"> </w:t>
      </w:r>
      <w:r w:rsidRPr="00105EE1">
        <w:t>den</w:t>
      </w:r>
      <w:r>
        <w:t xml:space="preserve"> </w:t>
      </w:r>
      <w:r w:rsidRPr="00105EE1">
        <w:t>Privat-Kapellen</w:t>
      </w:r>
      <w:r>
        <w:t xml:space="preserve"> </w:t>
      </w:r>
      <w:r w:rsidRPr="00105EE1">
        <w:t>verbot,</w:t>
      </w:r>
      <w:r>
        <w:t xml:space="preserve"> </w:t>
      </w:r>
      <w:r w:rsidRPr="00105EE1">
        <w:t>von</w:t>
      </w:r>
      <w:r>
        <w:t xml:space="preserve"> </w:t>
      </w:r>
      <w:r w:rsidRPr="00105EE1">
        <w:t>dem</w:t>
      </w:r>
      <w:r>
        <w:t xml:space="preserve"> </w:t>
      </w:r>
      <w:r w:rsidRPr="00105EE1">
        <w:t>schlecht</w:t>
      </w:r>
      <w:r>
        <w:t xml:space="preserve"> </w:t>
      </w:r>
      <w:r w:rsidRPr="00105EE1">
        <w:t>unterrichteten</w:t>
      </w:r>
      <w:r>
        <w:t xml:space="preserve"> </w:t>
      </w:r>
      <w:r w:rsidRPr="00105EE1">
        <w:t>Papst</w:t>
      </w:r>
      <w:r>
        <w:t xml:space="preserve"> </w:t>
      </w:r>
      <w:r w:rsidRPr="00105EE1">
        <w:t>an</w:t>
      </w:r>
      <w:r>
        <w:t xml:space="preserve"> </w:t>
      </w:r>
      <w:r w:rsidRPr="00105EE1">
        <w:t>den</w:t>
      </w:r>
      <w:r>
        <w:t xml:space="preserve"> </w:t>
      </w:r>
      <w:r w:rsidRPr="00105EE1">
        <w:t>besser</w:t>
      </w:r>
      <w:r>
        <w:t xml:space="preserve"> </w:t>
      </w:r>
      <w:r w:rsidRPr="00105EE1">
        <w:t>zu</w:t>
      </w:r>
      <w:r>
        <w:t xml:space="preserve"> </w:t>
      </w:r>
      <w:r w:rsidRPr="00105EE1">
        <w:t>Unterrichtenden.</w:t>
      </w:r>
      <w:r>
        <w:t xml:space="preserve"> </w:t>
      </w:r>
      <w:r w:rsidRPr="00105EE1">
        <w:t>Das</w:t>
      </w:r>
      <w:r>
        <w:t xml:space="preserve"> </w:t>
      </w:r>
      <w:proofErr w:type="spellStart"/>
      <w:r w:rsidRPr="00105EE1">
        <w:t>auto</w:t>
      </w:r>
      <w:proofErr w:type="spellEnd"/>
      <w:r>
        <w:t xml:space="preserve"> </w:t>
      </w:r>
      <w:r w:rsidRPr="00105EE1">
        <w:t>da</w:t>
      </w:r>
      <w:r>
        <w:t xml:space="preserve"> </w:t>
      </w:r>
      <w:proofErr w:type="spellStart"/>
      <w:r w:rsidRPr="00105EE1">
        <w:t>fé</w:t>
      </w:r>
      <w:proofErr w:type="spellEnd"/>
      <w:r>
        <w:t xml:space="preserve"> </w:t>
      </w:r>
      <w:r w:rsidRPr="00105EE1">
        <w:t>des</w:t>
      </w:r>
      <w:r>
        <w:t xml:space="preserve"> </w:t>
      </w:r>
      <w:r w:rsidRPr="00105EE1">
        <w:t>Erzbischofs</w:t>
      </w:r>
      <w:r>
        <w:t xml:space="preserve"> </w:t>
      </w:r>
      <w:r w:rsidRPr="00105EE1">
        <w:t>und</w:t>
      </w:r>
      <w:r>
        <w:t xml:space="preserve"> </w:t>
      </w:r>
      <w:r w:rsidRPr="00105EE1">
        <w:t>der</w:t>
      </w:r>
      <w:r>
        <w:t xml:space="preserve"> </w:t>
      </w:r>
      <w:r w:rsidRPr="00105EE1">
        <w:t>mit</w:t>
      </w:r>
      <w:r>
        <w:t xml:space="preserve"> </w:t>
      </w:r>
      <w:r w:rsidRPr="00105EE1">
        <w:t>ihm</w:t>
      </w:r>
      <w:r>
        <w:t xml:space="preserve"> </w:t>
      </w:r>
      <w:r w:rsidRPr="00105EE1">
        <w:t>Verbundenen</w:t>
      </w:r>
      <w:r>
        <w:t xml:space="preserve"> </w:t>
      </w:r>
      <w:r w:rsidRPr="00105EE1">
        <w:t>brachte</w:t>
      </w:r>
      <w:r>
        <w:t xml:space="preserve"> </w:t>
      </w:r>
      <w:r w:rsidRPr="00105EE1">
        <w:t>gewaltige</w:t>
      </w:r>
      <w:r>
        <w:t xml:space="preserve"> </w:t>
      </w:r>
      <w:r w:rsidRPr="00105EE1">
        <w:t>Aufregung</w:t>
      </w:r>
      <w:r>
        <w:t xml:space="preserve"> </w:t>
      </w:r>
      <w:r w:rsidRPr="00105EE1">
        <w:t>unter</w:t>
      </w:r>
      <w:r>
        <w:t xml:space="preserve"> </w:t>
      </w:r>
      <w:r w:rsidRPr="00105EE1">
        <w:t>den</w:t>
      </w:r>
      <w:r>
        <w:t xml:space="preserve"> </w:t>
      </w:r>
      <w:r w:rsidRPr="00105EE1">
        <w:t>Anhängern</w:t>
      </w:r>
      <w:r>
        <w:t xml:space="preserve"> </w:t>
      </w:r>
      <w:r w:rsidRPr="00105EE1">
        <w:t>des</w:t>
      </w:r>
      <w:r>
        <w:t xml:space="preserve"> </w:t>
      </w:r>
      <w:r w:rsidRPr="00105EE1">
        <w:t>Joh.</w:t>
      </w:r>
      <w:r>
        <w:t xml:space="preserve"> </w:t>
      </w:r>
      <w:r w:rsidRPr="00105EE1">
        <w:t>Hus</w:t>
      </w:r>
      <w:r>
        <w:t xml:space="preserve"> </w:t>
      </w:r>
      <w:r w:rsidRPr="00105EE1">
        <w:t>hervor,</w:t>
      </w:r>
      <w:r>
        <w:t xml:space="preserve"> </w:t>
      </w:r>
      <w:r w:rsidRPr="00105EE1">
        <w:t>hatte</w:t>
      </w:r>
      <w:r>
        <w:t xml:space="preserve"> </w:t>
      </w:r>
      <w:r w:rsidRPr="00105EE1">
        <w:t>selbst</w:t>
      </w:r>
      <w:r>
        <w:t xml:space="preserve"> </w:t>
      </w:r>
      <w:r w:rsidRPr="00105EE1">
        <w:t>blutige</w:t>
      </w:r>
      <w:r>
        <w:t xml:space="preserve"> </w:t>
      </w:r>
      <w:r w:rsidRPr="00105EE1">
        <w:t>Folgen.</w:t>
      </w:r>
      <w:r>
        <w:t xml:space="preserve"> </w:t>
      </w:r>
      <w:r w:rsidRPr="00105EE1">
        <w:t>–</w:t>
      </w:r>
      <w:r>
        <w:t xml:space="preserve"> </w:t>
      </w:r>
      <w:r w:rsidRPr="00105EE1">
        <w:t>Es</w:t>
      </w:r>
      <w:r>
        <w:t xml:space="preserve"> </w:t>
      </w:r>
      <w:r w:rsidRPr="00105EE1">
        <w:t>wurde</w:t>
      </w:r>
      <w:r>
        <w:t xml:space="preserve"> </w:t>
      </w:r>
      <w:r w:rsidRPr="00105EE1">
        <w:t>der</w:t>
      </w:r>
      <w:r>
        <w:t xml:space="preserve"> </w:t>
      </w:r>
      <w:r w:rsidRPr="00105EE1">
        <w:t>Erzbischof</w:t>
      </w:r>
      <w:r>
        <w:t xml:space="preserve"> </w:t>
      </w:r>
      <w:r w:rsidRPr="00105EE1">
        <w:t>in</w:t>
      </w:r>
      <w:r>
        <w:t xml:space="preserve"> </w:t>
      </w:r>
      <w:r w:rsidRPr="00105EE1">
        <w:t>Prag</w:t>
      </w:r>
      <w:r>
        <w:t xml:space="preserve"> </w:t>
      </w:r>
      <w:r w:rsidRPr="00105EE1">
        <w:t>in</w:t>
      </w:r>
      <w:r>
        <w:t xml:space="preserve"> </w:t>
      </w:r>
      <w:r w:rsidRPr="00105EE1">
        <w:t>Spottliedern</w:t>
      </w:r>
      <w:r>
        <w:t xml:space="preserve"> </w:t>
      </w:r>
      <w:r w:rsidRPr="00105EE1">
        <w:t>verhöhnt.</w:t>
      </w:r>
      <w:r>
        <w:t xml:space="preserve"> </w:t>
      </w:r>
      <w:r w:rsidRPr="00105EE1">
        <w:t>„Der</w:t>
      </w:r>
      <w:r>
        <w:t xml:space="preserve"> </w:t>
      </w:r>
      <w:r w:rsidRPr="00105EE1">
        <w:t>Erzbischof</w:t>
      </w:r>
      <w:r>
        <w:t xml:space="preserve"> </w:t>
      </w:r>
      <w:r w:rsidRPr="00105EE1">
        <w:t>–</w:t>
      </w:r>
      <w:r>
        <w:t xml:space="preserve"> </w:t>
      </w:r>
      <w:r w:rsidRPr="00105EE1">
        <w:t>hieß</w:t>
      </w:r>
      <w:r>
        <w:t xml:space="preserve"> </w:t>
      </w:r>
      <w:r w:rsidRPr="00105EE1">
        <w:t>es</w:t>
      </w:r>
      <w:r>
        <w:t xml:space="preserve"> </w:t>
      </w:r>
      <w:r w:rsidRPr="00105EE1">
        <w:t>–</w:t>
      </w:r>
      <w:r>
        <w:t xml:space="preserve"> </w:t>
      </w:r>
      <w:r w:rsidRPr="00105EE1">
        <w:t>ist</w:t>
      </w:r>
      <w:r>
        <w:t xml:space="preserve"> </w:t>
      </w:r>
      <w:r w:rsidRPr="00105EE1">
        <w:t>ein</w:t>
      </w:r>
      <w:r>
        <w:t xml:space="preserve"> </w:t>
      </w:r>
      <w:proofErr w:type="spellStart"/>
      <w:r w:rsidRPr="00105EE1">
        <w:t>A.B.C</w:t>
      </w:r>
      <w:proofErr w:type="spellEnd"/>
      <w:r w:rsidRPr="00105EE1">
        <w:t>.-Schüler,</w:t>
      </w:r>
      <w:r>
        <w:t xml:space="preserve"> </w:t>
      </w:r>
      <w:r w:rsidRPr="00105EE1">
        <w:t>hat</w:t>
      </w:r>
      <w:r>
        <w:t xml:space="preserve"> </w:t>
      </w:r>
      <w:r w:rsidRPr="00105EE1">
        <w:t>Bücher</w:t>
      </w:r>
      <w:r>
        <w:t xml:space="preserve"> </w:t>
      </w:r>
      <w:r w:rsidRPr="00105EE1">
        <w:t>verbrennen</w:t>
      </w:r>
      <w:r>
        <w:t xml:space="preserve"> </w:t>
      </w:r>
      <w:r w:rsidRPr="00105EE1">
        <w:t>lassen,</w:t>
      </w:r>
      <w:r>
        <w:t xml:space="preserve"> </w:t>
      </w:r>
      <w:r w:rsidRPr="00105EE1">
        <w:t>und</w:t>
      </w:r>
      <w:r>
        <w:t xml:space="preserve"> </w:t>
      </w:r>
      <w:r w:rsidRPr="00105EE1">
        <w:t>weiß</w:t>
      </w:r>
      <w:r>
        <w:t xml:space="preserve"> </w:t>
      </w:r>
      <w:r w:rsidRPr="00105EE1">
        <w:t>nicht</w:t>
      </w:r>
      <w:r>
        <w:t xml:space="preserve"> </w:t>
      </w:r>
      <w:r w:rsidRPr="00105EE1">
        <w:t>was</w:t>
      </w:r>
      <w:r>
        <w:t xml:space="preserve"> </w:t>
      </w:r>
      <w:r w:rsidRPr="00105EE1">
        <w:t>darin</w:t>
      </w:r>
      <w:r>
        <w:t xml:space="preserve"> </w:t>
      </w:r>
      <w:r w:rsidRPr="00105EE1">
        <w:t>steht.“</w:t>
      </w:r>
    </w:p>
    <w:p w14:paraId="080C7901" w14:textId="77777777" w:rsidR="00B03BB9" w:rsidRPr="00105EE1" w:rsidRDefault="00B03BB9" w:rsidP="00B03BB9">
      <w:r w:rsidRPr="00105EE1">
        <w:t>Als</w:t>
      </w:r>
      <w:r>
        <w:t xml:space="preserve"> </w:t>
      </w:r>
      <w:r w:rsidRPr="00105EE1">
        <w:t>wollten</w:t>
      </w:r>
      <w:r>
        <w:t xml:space="preserve"> </w:t>
      </w:r>
      <w:r w:rsidRPr="00105EE1">
        <w:t>die</w:t>
      </w:r>
      <w:r>
        <w:t xml:space="preserve"> </w:t>
      </w:r>
      <w:r w:rsidRPr="00105EE1">
        <w:t>Kardinäle</w:t>
      </w:r>
      <w:r>
        <w:t xml:space="preserve"> </w:t>
      </w:r>
      <w:r w:rsidRPr="00105EE1">
        <w:t>die</w:t>
      </w:r>
      <w:r>
        <w:t xml:space="preserve"> </w:t>
      </w:r>
      <w:r w:rsidRPr="00105EE1">
        <w:t>Strafgerichte</w:t>
      </w:r>
      <w:r>
        <w:t xml:space="preserve"> </w:t>
      </w:r>
      <w:r w:rsidRPr="00105EE1">
        <w:t>mit</w:t>
      </w:r>
      <w:r>
        <w:t xml:space="preserve"> </w:t>
      </w:r>
      <w:r w:rsidRPr="00105EE1">
        <w:t>Wagenfeilen</w:t>
      </w:r>
      <w:r>
        <w:t xml:space="preserve"> </w:t>
      </w:r>
      <w:r w:rsidRPr="00105EE1">
        <w:t>herbeiziehen,</w:t>
      </w:r>
      <w:r>
        <w:t xml:space="preserve"> </w:t>
      </w:r>
      <w:r w:rsidRPr="00105EE1">
        <w:t>so</w:t>
      </w:r>
      <w:r>
        <w:t xml:space="preserve"> </w:t>
      </w:r>
      <w:r w:rsidRPr="00105EE1">
        <w:t>wählten</w:t>
      </w:r>
      <w:r>
        <w:t xml:space="preserve"> </w:t>
      </w:r>
      <w:r w:rsidRPr="00105EE1">
        <w:t>sie</w:t>
      </w:r>
      <w:r>
        <w:t xml:space="preserve"> </w:t>
      </w:r>
      <w:r w:rsidRPr="00105EE1">
        <w:t>den</w:t>
      </w:r>
      <w:r>
        <w:t xml:space="preserve"> </w:t>
      </w:r>
      <w:r w:rsidRPr="00105EE1">
        <w:t>Balthasar</w:t>
      </w:r>
      <w:r>
        <w:t xml:space="preserve"> </w:t>
      </w:r>
      <w:proofErr w:type="spellStart"/>
      <w:r w:rsidRPr="00105EE1">
        <w:t>Cossa</w:t>
      </w:r>
      <w:proofErr w:type="spellEnd"/>
      <w:r>
        <w:t xml:space="preserve"> </w:t>
      </w:r>
      <w:r w:rsidRPr="00105EE1">
        <w:t>zum</w:t>
      </w:r>
      <w:r>
        <w:t xml:space="preserve"> </w:t>
      </w:r>
      <w:r w:rsidRPr="00105EE1">
        <w:t>Papste,</w:t>
      </w:r>
      <w:r>
        <w:t xml:space="preserve"> </w:t>
      </w:r>
      <w:r w:rsidRPr="00105EE1">
        <w:t>der</w:t>
      </w:r>
      <w:r>
        <w:t xml:space="preserve"> </w:t>
      </w:r>
      <w:r w:rsidRPr="00105EE1">
        <w:t>früher</w:t>
      </w:r>
      <w:r>
        <w:t xml:space="preserve"> </w:t>
      </w:r>
      <w:r w:rsidRPr="00105EE1">
        <w:t>Seeräuberei</w:t>
      </w:r>
      <w:r>
        <w:t xml:space="preserve"> </w:t>
      </w:r>
      <w:r w:rsidRPr="00105EE1">
        <w:t>getrieben,</w:t>
      </w:r>
      <w:r>
        <w:t xml:space="preserve"> </w:t>
      </w:r>
      <w:r w:rsidRPr="00105EE1">
        <w:t>Blut</w:t>
      </w:r>
      <w:r>
        <w:t xml:space="preserve"> </w:t>
      </w:r>
      <w:r w:rsidRPr="00105EE1">
        <w:t>in</w:t>
      </w:r>
      <w:r>
        <w:t xml:space="preserve"> </w:t>
      </w:r>
      <w:r w:rsidRPr="00105EE1">
        <w:t>Strömen</w:t>
      </w:r>
      <w:r>
        <w:t xml:space="preserve"> </w:t>
      </w:r>
      <w:r w:rsidRPr="00105EE1">
        <w:t>vergossen,</w:t>
      </w:r>
      <w:r>
        <w:t xml:space="preserve"> </w:t>
      </w:r>
      <w:r w:rsidRPr="00105EE1">
        <w:t>Hurerei</w:t>
      </w:r>
      <w:r>
        <w:t xml:space="preserve"> </w:t>
      </w:r>
      <w:r w:rsidRPr="00105EE1">
        <w:t>und</w:t>
      </w:r>
      <w:r>
        <w:t xml:space="preserve"> </w:t>
      </w:r>
      <w:r w:rsidRPr="00105EE1">
        <w:t>Ehebruch</w:t>
      </w:r>
      <w:r>
        <w:t xml:space="preserve"> </w:t>
      </w:r>
      <w:r w:rsidRPr="00105EE1">
        <w:t>auf</w:t>
      </w:r>
      <w:r>
        <w:t xml:space="preserve"> </w:t>
      </w:r>
      <w:r w:rsidRPr="00105EE1">
        <w:t>die</w:t>
      </w:r>
      <w:r>
        <w:t xml:space="preserve"> </w:t>
      </w:r>
      <w:r w:rsidRPr="00105EE1">
        <w:t>schamloseste</w:t>
      </w:r>
      <w:r>
        <w:t xml:space="preserve"> </w:t>
      </w:r>
      <w:r w:rsidRPr="00105EE1">
        <w:t>Weise</w:t>
      </w:r>
      <w:r>
        <w:t xml:space="preserve"> </w:t>
      </w:r>
      <w:r w:rsidRPr="00105EE1">
        <w:t>getrieben</w:t>
      </w:r>
      <w:r>
        <w:t xml:space="preserve"> </w:t>
      </w:r>
      <w:r w:rsidRPr="00105EE1">
        <w:t>hatte;</w:t>
      </w:r>
      <w:r>
        <w:t xml:space="preserve"> </w:t>
      </w:r>
      <w:r w:rsidRPr="00105EE1">
        <w:t>zweihundert</w:t>
      </w:r>
      <w:r>
        <w:t xml:space="preserve"> </w:t>
      </w:r>
      <w:r w:rsidRPr="00105EE1">
        <w:t>Ehefrauen</w:t>
      </w:r>
      <w:r>
        <w:t xml:space="preserve"> </w:t>
      </w:r>
      <w:r w:rsidRPr="00105EE1">
        <w:t>und</w:t>
      </w:r>
      <w:r>
        <w:t xml:space="preserve"> </w:t>
      </w:r>
      <w:r w:rsidRPr="00105EE1">
        <w:t>Nonnen</w:t>
      </w:r>
      <w:r>
        <w:t xml:space="preserve"> </w:t>
      </w:r>
      <w:r w:rsidRPr="00105EE1">
        <w:t>hatte</w:t>
      </w:r>
      <w:r>
        <w:t xml:space="preserve"> </w:t>
      </w:r>
      <w:r w:rsidRPr="00105EE1">
        <w:t>er,</w:t>
      </w:r>
      <w:r>
        <w:t xml:space="preserve"> </w:t>
      </w:r>
      <w:r w:rsidRPr="00105EE1">
        <w:t>-</w:t>
      </w:r>
      <w:r>
        <w:t xml:space="preserve"> </w:t>
      </w:r>
      <w:r w:rsidRPr="00105EE1">
        <w:t>wie</w:t>
      </w:r>
      <w:r>
        <w:t xml:space="preserve"> </w:t>
      </w:r>
      <w:r w:rsidRPr="00105EE1">
        <w:t>die</w:t>
      </w:r>
      <w:r>
        <w:t xml:space="preserve"> </w:t>
      </w:r>
      <w:r w:rsidRPr="00105EE1">
        <w:t>Anklage</w:t>
      </w:r>
      <w:r>
        <w:t xml:space="preserve"> </w:t>
      </w:r>
      <w:r w:rsidRPr="00105EE1">
        <w:t>der</w:t>
      </w:r>
      <w:r>
        <w:t xml:space="preserve"> </w:t>
      </w:r>
      <w:r w:rsidRPr="00105EE1">
        <w:t>Kardinäle</w:t>
      </w:r>
      <w:r>
        <w:t xml:space="preserve"> </w:t>
      </w:r>
      <w:r w:rsidRPr="00105EE1">
        <w:t>lautete,</w:t>
      </w:r>
      <w:r>
        <w:t xml:space="preserve"> </w:t>
      </w:r>
      <w:r w:rsidRPr="00105EE1">
        <w:t>-</w:t>
      </w:r>
      <w:r>
        <w:t xml:space="preserve"> </w:t>
      </w:r>
      <w:r w:rsidRPr="00105EE1">
        <w:t>entehrt,</w:t>
      </w:r>
      <w:r>
        <w:t xml:space="preserve"> </w:t>
      </w:r>
      <w:r w:rsidRPr="00105EE1">
        <w:t>und</w:t>
      </w:r>
      <w:r>
        <w:t xml:space="preserve"> </w:t>
      </w:r>
      <w:r w:rsidRPr="00105EE1">
        <w:t>wurde</w:t>
      </w:r>
      <w:r>
        <w:t xml:space="preserve"> </w:t>
      </w:r>
      <w:r w:rsidRPr="00105EE1">
        <w:t>auch</w:t>
      </w:r>
      <w:r>
        <w:t xml:space="preserve"> </w:t>
      </w:r>
      <w:r w:rsidRPr="00105EE1">
        <w:t>um</w:t>
      </w:r>
      <w:r>
        <w:t xml:space="preserve"> </w:t>
      </w:r>
      <w:r w:rsidRPr="00105EE1">
        <w:t>der</w:t>
      </w:r>
      <w:r>
        <w:t xml:space="preserve"> </w:t>
      </w:r>
      <w:r w:rsidRPr="00105EE1">
        <w:t>Greuel</w:t>
      </w:r>
      <w:r>
        <w:t xml:space="preserve"> </w:t>
      </w:r>
      <w:r w:rsidRPr="00105EE1">
        <w:t>willen,</w:t>
      </w:r>
      <w:r>
        <w:t xml:space="preserve"> </w:t>
      </w:r>
      <w:r w:rsidRPr="00105EE1">
        <w:t>die</w:t>
      </w:r>
      <w:r>
        <w:t xml:space="preserve"> </w:t>
      </w:r>
      <w:r w:rsidRPr="00105EE1">
        <w:t>man</w:t>
      </w:r>
      <w:r>
        <w:t xml:space="preserve"> </w:t>
      </w:r>
      <w:r w:rsidRPr="00105EE1">
        <w:t>ohne</w:t>
      </w:r>
      <w:r>
        <w:t xml:space="preserve"> </w:t>
      </w:r>
      <w:r w:rsidRPr="00105EE1">
        <w:t>zu</w:t>
      </w:r>
      <w:r>
        <w:t xml:space="preserve"> </w:t>
      </w:r>
      <w:r w:rsidRPr="00105EE1">
        <w:t>erröthen</w:t>
      </w:r>
      <w:r>
        <w:t xml:space="preserve"> </w:t>
      </w:r>
      <w:r w:rsidRPr="00105EE1">
        <w:t>nicht</w:t>
      </w:r>
      <w:r>
        <w:t xml:space="preserve"> </w:t>
      </w:r>
      <w:r w:rsidRPr="00105EE1">
        <w:t>nennen</w:t>
      </w:r>
      <w:r>
        <w:t xml:space="preserve"> </w:t>
      </w:r>
      <w:r w:rsidRPr="00105EE1">
        <w:t>kann,</w:t>
      </w:r>
      <w:r>
        <w:t xml:space="preserve"> </w:t>
      </w:r>
      <w:r w:rsidRPr="00105EE1">
        <w:t>später</w:t>
      </w:r>
      <w:r>
        <w:t xml:space="preserve"> </w:t>
      </w:r>
      <w:r w:rsidRPr="00105EE1">
        <w:t>von</w:t>
      </w:r>
      <w:r>
        <w:t xml:space="preserve"> </w:t>
      </w:r>
      <w:r w:rsidRPr="00105EE1">
        <w:t>den</w:t>
      </w:r>
      <w:r>
        <w:t xml:space="preserve"> </w:t>
      </w:r>
      <w:r w:rsidRPr="00105EE1">
        <w:t>Kardinälen</w:t>
      </w:r>
      <w:r>
        <w:t xml:space="preserve"> </w:t>
      </w:r>
      <w:r w:rsidRPr="00105EE1">
        <w:t>abgesetzt.</w:t>
      </w:r>
      <w:r>
        <w:t xml:space="preserve"> </w:t>
      </w:r>
      <w:r w:rsidRPr="00105EE1">
        <w:t>Joh.</w:t>
      </w:r>
      <w:r>
        <w:t xml:space="preserve"> </w:t>
      </w:r>
      <w:r w:rsidRPr="00105EE1">
        <w:t>Hus</w:t>
      </w:r>
      <w:r>
        <w:t xml:space="preserve"> </w:t>
      </w:r>
      <w:r w:rsidRPr="00105EE1">
        <w:t>wendete</w:t>
      </w:r>
      <w:r>
        <w:t xml:space="preserve"> </w:t>
      </w:r>
      <w:r w:rsidRPr="00105EE1">
        <w:t>sich</w:t>
      </w:r>
      <w:r>
        <w:t xml:space="preserve"> </w:t>
      </w:r>
      <w:r w:rsidRPr="00105EE1">
        <w:t>an</w:t>
      </w:r>
      <w:r>
        <w:t xml:space="preserve"> </w:t>
      </w:r>
      <w:r w:rsidRPr="00105EE1">
        <w:t>diesen</w:t>
      </w:r>
      <w:r>
        <w:t xml:space="preserve"> </w:t>
      </w:r>
      <w:r w:rsidRPr="00105EE1">
        <w:t>heiligen</w:t>
      </w:r>
      <w:r>
        <w:t xml:space="preserve"> </w:t>
      </w:r>
      <w:r w:rsidRPr="00105EE1">
        <w:t>Vater</w:t>
      </w:r>
      <w:r>
        <w:t xml:space="preserve"> </w:t>
      </w:r>
      <w:r w:rsidRPr="00105EE1">
        <w:t>Johann</w:t>
      </w:r>
      <w:r>
        <w:t xml:space="preserve"> </w:t>
      </w:r>
      <w:r w:rsidRPr="00105EE1">
        <w:t>XXIII.</w:t>
      </w:r>
      <w:r>
        <w:t xml:space="preserve"> </w:t>
      </w:r>
      <w:r w:rsidRPr="00105EE1">
        <w:t>mit</w:t>
      </w:r>
      <w:r>
        <w:t xml:space="preserve"> </w:t>
      </w:r>
      <w:r w:rsidRPr="00105EE1">
        <w:t>seiner</w:t>
      </w:r>
      <w:r>
        <w:t xml:space="preserve"> </w:t>
      </w:r>
      <w:r w:rsidRPr="00105EE1">
        <w:t>früheren</w:t>
      </w:r>
      <w:r>
        <w:t xml:space="preserve"> </w:t>
      </w:r>
      <w:r w:rsidRPr="00105EE1">
        <w:t>Appellation,</w:t>
      </w:r>
      <w:r>
        <w:t xml:space="preserve"> </w:t>
      </w:r>
      <w:r w:rsidRPr="00105EE1">
        <w:t>worin</w:t>
      </w:r>
      <w:r>
        <w:t xml:space="preserve"> </w:t>
      </w:r>
      <w:r w:rsidRPr="00105EE1">
        <w:t>er</w:t>
      </w:r>
      <w:r>
        <w:t xml:space="preserve"> </w:t>
      </w:r>
      <w:r w:rsidRPr="00105EE1">
        <w:t>es</w:t>
      </w:r>
      <w:r>
        <w:t xml:space="preserve"> </w:t>
      </w:r>
      <w:r w:rsidRPr="00105EE1">
        <w:t>deutlich</w:t>
      </w:r>
      <w:r>
        <w:t xml:space="preserve"> </w:t>
      </w:r>
      <w:r w:rsidRPr="00105EE1">
        <w:t>ausgesprochen</w:t>
      </w:r>
      <w:r>
        <w:t xml:space="preserve"> </w:t>
      </w:r>
      <w:r w:rsidRPr="00105EE1">
        <w:t>hatte,</w:t>
      </w:r>
      <w:r>
        <w:t xml:space="preserve"> </w:t>
      </w:r>
      <w:r w:rsidRPr="00105EE1">
        <w:t>daß</w:t>
      </w:r>
      <w:r>
        <w:t xml:space="preserve"> </w:t>
      </w:r>
      <w:r w:rsidRPr="00105EE1">
        <w:t>er</w:t>
      </w:r>
      <w:r>
        <w:t xml:space="preserve"> </w:t>
      </w:r>
      <w:r w:rsidRPr="00105EE1">
        <w:t>der</w:t>
      </w:r>
      <w:r>
        <w:t xml:space="preserve"> </w:t>
      </w:r>
      <w:r w:rsidRPr="00105EE1">
        <w:t>in</w:t>
      </w:r>
      <w:r>
        <w:t xml:space="preserve"> </w:t>
      </w:r>
      <w:r w:rsidRPr="00105EE1">
        <w:t>der</w:t>
      </w:r>
      <w:r>
        <w:t xml:space="preserve"> </w:t>
      </w:r>
      <w:r w:rsidRPr="00105EE1">
        <w:t>heiligen</w:t>
      </w:r>
      <w:r>
        <w:t xml:space="preserve"> </w:t>
      </w:r>
      <w:r w:rsidRPr="00105EE1">
        <w:t>Schrift</w:t>
      </w:r>
      <w:r>
        <w:t xml:space="preserve"> </w:t>
      </w:r>
      <w:r w:rsidRPr="00105EE1">
        <w:t>bezeugten</w:t>
      </w:r>
      <w:r>
        <w:t xml:space="preserve"> </w:t>
      </w:r>
      <w:r w:rsidRPr="00105EE1">
        <w:t>Wahrheit</w:t>
      </w:r>
      <w:r>
        <w:t xml:space="preserve"> </w:t>
      </w:r>
      <w:r w:rsidRPr="00105EE1">
        <w:t>alles</w:t>
      </w:r>
      <w:r>
        <w:t xml:space="preserve"> </w:t>
      </w:r>
      <w:r w:rsidRPr="00105EE1">
        <w:t>opfern,</w:t>
      </w:r>
      <w:r>
        <w:t xml:space="preserve"> </w:t>
      </w:r>
      <w:r w:rsidRPr="00105EE1">
        <w:t>auch</w:t>
      </w:r>
      <w:r>
        <w:t xml:space="preserve"> </w:t>
      </w:r>
      <w:r w:rsidRPr="00105EE1">
        <w:t>den</w:t>
      </w:r>
      <w:r>
        <w:t xml:space="preserve"> </w:t>
      </w:r>
      <w:r w:rsidRPr="00105EE1">
        <w:t>Märthyrertod</w:t>
      </w:r>
      <w:r>
        <w:t xml:space="preserve"> </w:t>
      </w:r>
      <w:r w:rsidRPr="00105EE1">
        <w:t>nicht</w:t>
      </w:r>
      <w:r>
        <w:t xml:space="preserve"> </w:t>
      </w:r>
      <w:r w:rsidRPr="00105EE1">
        <w:t>scheuen</w:t>
      </w:r>
      <w:r>
        <w:t xml:space="preserve"> </w:t>
      </w:r>
      <w:r w:rsidRPr="00105EE1">
        <w:t>werde.</w:t>
      </w:r>
      <w:r>
        <w:t xml:space="preserve"> </w:t>
      </w:r>
      <w:r w:rsidRPr="00105EE1">
        <w:t>–</w:t>
      </w:r>
      <w:r>
        <w:t xml:space="preserve"> </w:t>
      </w:r>
      <w:r w:rsidRPr="00105EE1">
        <w:t>Das</w:t>
      </w:r>
      <w:r>
        <w:t xml:space="preserve"> </w:t>
      </w:r>
      <w:r w:rsidRPr="00105EE1">
        <w:t>Predigen</w:t>
      </w:r>
      <w:r>
        <w:t xml:space="preserve"> </w:t>
      </w:r>
      <w:r w:rsidRPr="00105EE1">
        <w:t>in</w:t>
      </w:r>
      <w:r>
        <w:t xml:space="preserve"> </w:t>
      </w:r>
      <w:r w:rsidRPr="00105EE1">
        <w:t>der</w:t>
      </w:r>
      <w:r>
        <w:t xml:space="preserve"> </w:t>
      </w:r>
      <w:r w:rsidRPr="00105EE1">
        <w:t>Bethlehems-Kirche</w:t>
      </w:r>
      <w:r>
        <w:t xml:space="preserve"> </w:t>
      </w:r>
      <w:r w:rsidRPr="00105EE1">
        <w:t>können</w:t>
      </w:r>
      <w:r>
        <w:t xml:space="preserve"> </w:t>
      </w:r>
      <w:r w:rsidRPr="00105EE1">
        <w:t>nur</w:t>
      </w:r>
      <w:r>
        <w:t xml:space="preserve"> </w:t>
      </w:r>
      <w:r w:rsidRPr="00105EE1">
        <w:t>der</w:t>
      </w:r>
      <w:r>
        <w:t xml:space="preserve"> </w:t>
      </w:r>
      <w:r w:rsidRPr="00105EE1">
        <w:t>Neid</w:t>
      </w:r>
      <w:r>
        <w:t xml:space="preserve"> </w:t>
      </w:r>
      <w:r w:rsidRPr="00105EE1">
        <w:t>des</w:t>
      </w:r>
      <w:r>
        <w:t xml:space="preserve"> </w:t>
      </w:r>
      <w:r w:rsidRPr="00105EE1">
        <w:t>Antichrists</w:t>
      </w:r>
      <w:r>
        <w:t xml:space="preserve"> </w:t>
      </w:r>
      <w:r w:rsidRPr="00105EE1">
        <w:t>hindern.</w:t>
      </w:r>
      <w:r>
        <w:t xml:space="preserve"> </w:t>
      </w:r>
      <w:r w:rsidRPr="00105EE1">
        <w:t>–</w:t>
      </w:r>
      <w:r>
        <w:t xml:space="preserve"> </w:t>
      </w:r>
      <w:r w:rsidRPr="00105EE1">
        <w:t>Johann</w:t>
      </w:r>
      <w:r>
        <w:t xml:space="preserve"> </w:t>
      </w:r>
      <w:r w:rsidRPr="00105EE1">
        <w:t>XXIII.,</w:t>
      </w:r>
      <w:r>
        <w:t xml:space="preserve"> </w:t>
      </w:r>
      <w:r w:rsidRPr="00105EE1">
        <w:t>der</w:t>
      </w:r>
      <w:r>
        <w:t xml:space="preserve"> </w:t>
      </w:r>
      <w:r w:rsidRPr="00105EE1">
        <w:t>elende</w:t>
      </w:r>
      <w:r>
        <w:t xml:space="preserve"> </w:t>
      </w:r>
      <w:r w:rsidRPr="00105EE1">
        <w:t>Lasterknecht,</w:t>
      </w:r>
      <w:r>
        <w:t xml:space="preserve"> </w:t>
      </w:r>
      <w:r w:rsidRPr="00105EE1">
        <w:t>verstand</w:t>
      </w:r>
      <w:r>
        <w:t xml:space="preserve"> </w:t>
      </w:r>
      <w:r w:rsidRPr="00105EE1">
        <w:t>natürlich</w:t>
      </w:r>
      <w:r>
        <w:t xml:space="preserve"> </w:t>
      </w:r>
      <w:r w:rsidRPr="00105EE1">
        <w:t>von</w:t>
      </w:r>
      <w:r>
        <w:t xml:space="preserve"> </w:t>
      </w:r>
      <w:r w:rsidRPr="00105EE1">
        <w:t>geistlichen</w:t>
      </w:r>
      <w:r>
        <w:t xml:space="preserve"> </w:t>
      </w:r>
      <w:r w:rsidRPr="00105EE1">
        <w:t>Dingen</w:t>
      </w:r>
      <w:r>
        <w:t xml:space="preserve"> </w:t>
      </w:r>
      <w:r w:rsidRPr="00105EE1">
        <w:t>nichts,</w:t>
      </w:r>
      <w:r>
        <w:t xml:space="preserve"> </w:t>
      </w:r>
      <w:r w:rsidRPr="00105EE1">
        <w:t>verwarf</w:t>
      </w:r>
      <w:r>
        <w:t xml:space="preserve"> </w:t>
      </w:r>
      <w:r w:rsidRPr="00105EE1">
        <w:t>die</w:t>
      </w:r>
      <w:r>
        <w:t xml:space="preserve"> </w:t>
      </w:r>
      <w:r w:rsidRPr="00105EE1">
        <w:t>Appellation</w:t>
      </w:r>
      <w:r>
        <w:t xml:space="preserve"> </w:t>
      </w:r>
      <w:r w:rsidRPr="00105EE1">
        <w:t>des</w:t>
      </w:r>
      <w:r>
        <w:t xml:space="preserve"> </w:t>
      </w:r>
      <w:r w:rsidRPr="00105EE1">
        <w:t>J.</w:t>
      </w:r>
      <w:r>
        <w:t xml:space="preserve"> </w:t>
      </w:r>
      <w:r w:rsidRPr="00105EE1">
        <w:t>Hus</w:t>
      </w:r>
      <w:r>
        <w:t xml:space="preserve"> </w:t>
      </w:r>
      <w:r w:rsidRPr="00105EE1">
        <w:t>und</w:t>
      </w:r>
      <w:r>
        <w:t xml:space="preserve"> </w:t>
      </w:r>
      <w:r w:rsidRPr="00105EE1">
        <w:t>citi</w:t>
      </w:r>
      <w:r>
        <w:t>e</w:t>
      </w:r>
      <w:r w:rsidRPr="00105EE1">
        <w:t>rte</w:t>
      </w:r>
      <w:r>
        <w:t xml:space="preserve"> </w:t>
      </w:r>
      <w:r w:rsidRPr="00105EE1">
        <w:t>ihn</w:t>
      </w:r>
      <w:r>
        <w:t xml:space="preserve"> </w:t>
      </w:r>
      <w:r w:rsidRPr="00105EE1">
        <w:t>nach</w:t>
      </w:r>
      <w:r>
        <w:t xml:space="preserve"> </w:t>
      </w:r>
      <w:r w:rsidRPr="00105EE1">
        <w:t>Bologna.</w:t>
      </w:r>
      <w:r>
        <w:t xml:space="preserve"> </w:t>
      </w:r>
      <w:r w:rsidRPr="00105EE1">
        <w:t>Der</w:t>
      </w:r>
      <w:r>
        <w:t xml:space="preserve"> </w:t>
      </w:r>
      <w:r w:rsidRPr="00105EE1">
        <w:t>König</w:t>
      </w:r>
      <w:r>
        <w:t xml:space="preserve"> </w:t>
      </w:r>
      <w:r w:rsidRPr="00105EE1">
        <w:t>Wenceslaus</w:t>
      </w:r>
      <w:r>
        <w:t xml:space="preserve"> </w:t>
      </w:r>
      <w:r w:rsidRPr="00105EE1">
        <w:t>wollte</w:t>
      </w:r>
      <w:r>
        <w:t xml:space="preserve"> </w:t>
      </w:r>
      <w:r w:rsidRPr="00105EE1">
        <w:t>es</w:t>
      </w:r>
      <w:r>
        <w:t xml:space="preserve"> </w:t>
      </w:r>
      <w:r w:rsidRPr="00105EE1">
        <w:t>nicht</w:t>
      </w:r>
      <w:r>
        <w:t xml:space="preserve"> </w:t>
      </w:r>
      <w:r w:rsidRPr="00105EE1">
        <w:t>zugeben,</w:t>
      </w:r>
      <w:r>
        <w:t xml:space="preserve"> </w:t>
      </w:r>
      <w:r w:rsidRPr="00105EE1">
        <w:t>daß</w:t>
      </w:r>
      <w:r>
        <w:t xml:space="preserve"> </w:t>
      </w:r>
      <w:r w:rsidRPr="00105EE1">
        <w:t>J.</w:t>
      </w:r>
      <w:r>
        <w:t xml:space="preserve"> </w:t>
      </w:r>
      <w:r w:rsidRPr="00105EE1">
        <w:t>Hus</w:t>
      </w:r>
      <w:r>
        <w:t xml:space="preserve"> </w:t>
      </w:r>
      <w:r w:rsidRPr="00105EE1">
        <w:t>die</w:t>
      </w:r>
      <w:r>
        <w:t xml:space="preserve"> </w:t>
      </w:r>
      <w:r w:rsidRPr="00105EE1">
        <w:t>gefährliche</w:t>
      </w:r>
      <w:r>
        <w:t xml:space="preserve"> </w:t>
      </w:r>
      <w:r w:rsidRPr="00105EE1">
        <w:t>Reise</w:t>
      </w:r>
      <w:r>
        <w:t xml:space="preserve"> </w:t>
      </w:r>
      <w:r w:rsidRPr="00105EE1">
        <w:t>unternehme,</w:t>
      </w:r>
      <w:r>
        <w:t xml:space="preserve"> </w:t>
      </w:r>
      <w:r w:rsidRPr="00105EE1">
        <w:t>sondern</w:t>
      </w:r>
      <w:r>
        <w:t xml:space="preserve"> </w:t>
      </w:r>
      <w:r w:rsidRPr="00105EE1">
        <w:t>forderte,</w:t>
      </w:r>
      <w:r>
        <w:t xml:space="preserve"> </w:t>
      </w:r>
      <w:r w:rsidRPr="00105EE1">
        <w:t>daß</w:t>
      </w:r>
      <w:r>
        <w:t xml:space="preserve"> </w:t>
      </w:r>
      <w:r w:rsidRPr="00105EE1">
        <w:t>seine</w:t>
      </w:r>
      <w:r>
        <w:t xml:space="preserve"> </w:t>
      </w:r>
      <w:r w:rsidRPr="00105EE1">
        <w:t>Sache</w:t>
      </w:r>
      <w:r>
        <w:t xml:space="preserve"> </w:t>
      </w:r>
      <w:r w:rsidRPr="00105EE1">
        <w:t>in</w:t>
      </w:r>
      <w:r>
        <w:t xml:space="preserve"> </w:t>
      </w:r>
      <w:r w:rsidRPr="00105EE1">
        <w:t>Böhmen</w:t>
      </w:r>
      <w:r>
        <w:t xml:space="preserve"> </w:t>
      </w:r>
      <w:r w:rsidRPr="00105EE1">
        <w:t>verhandelt</w:t>
      </w:r>
      <w:r>
        <w:t xml:space="preserve"> </w:t>
      </w:r>
      <w:r w:rsidRPr="00105EE1">
        <w:t>werde.</w:t>
      </w:r>
      <w:r>
        <w:t xml:space="preserve"> </w:t>
      </w:r>
      <w:r w:rsidRPr="00105EE1">
        <w:t>–</w:t>
      </w:r>
      <w:r>
        <w:t xml:space="preserve"> </w:t>
      </w:r>
      <w:r w:rsidRPr="00105EE1">
        <w:t>Da</w:t>
      </w:r>
      <w:r>
        <w:t xml:space="preserve"> </w:t>
      </w:r>
      <w:r w:rsidRPr="00105EE1">
        <w:t>erscheint</w:t>
      </w:r>
      <w:r>
        <w:t xml:space="preserve"> </w:t>
      </w:r>
      <w:r w:rsidRPr="00105EE1">
        <w:t>denn</w:t>
      </w:r>
      <w:r>
        <w:t xml:space="preserve"> </w:t>
      </w:r>
      <w:r w:rsidRPr="00105EE1">
        <w:t>der</w:t>
      </w:r>
      <w:r>
        <w:t xml:space="preserve"> </w:t>
      </w:r>
      <w:r w:rsidRPr="00105EE1">
        <w:t>päpstliche</w:t>
      </w:r>
      <w:r>
        <w:t xml:space="preserve"> </w:t>
      </w:r>
      <w:r w:rsidRPr="00105EE1">
        <w:t>Legat,</w:t>
      </w:r>
      <w:r>
        <w:t xml:space="preserve"> </w:t>
      </w:r>
      <w:r w:rsidRPr="00105EE1">
        <w:t>dem</w:t>
      </w:r>
      <w:r>
        <w:t xml:space="preserve"> </w:t>
      </w:r>
      <w:r w:rsidRPr="00105EE1">
        <w:t>neuen</w:t>
      </w:r>
      <w:r>
        <w:t xml:space="preserve"> </w:t>
      </w:r>
      <w:r w:rsidRPr="00105EE1">
        <w:t>Erzbischofe</w:t>
      </w:r>
      <w:r>
        <w:t xml:space="preserve"> </w:t>
      </w:r>
      <w:r w:rsidRPr="00105EE1">
        <w:t>das</w:t>
      </w:r>
      <w:r>
        <w:t xml:space="preserve"> </w:t>
      </w:r>
      <w:r w:rsidRPr="00105EE1">
        <w:t>Pallium</w:t>
      </w:r>
      <w:r>
        <w:t xml:space="preserve"> </w:t>
      </w:r>
      <w:r w:rsidRPr="00105EE1">
        <w:t>zu</w:t>
      </w:r>
      <w:r>
        <w:t xml:space="preserve"> </w:t>
      </w:r>
      <w:r w:rsidRPr="00105EE1">
        <w:t>überbringen,</w:t>
      </w:r>
      <w:r>
        <w:t xml:space="preserve"> </w:t>
      </w:r>
      <w:r w:rsidRPr="00105EE1">
        <w:t>und</w:t>
      </w:r>
      <w:r>
        <w:t xml:space="preserve"> </w:t>
      </w:r>
      <w:r w:rsidRPr="00105EE1">
        <w:t>macht</w:t>
      </w:r>
      <w:r>
        <w:t xml:space="preserve"> </w:t>
      </w:r>
      <w:r w:rsidRPr="00105EE1">
        <w:t>eine</w:t>
      </w:r>
      <w:r>
        <w:t xml:space="preserve"> </w:t>
      </w:r>
      <w:r w:rsidRPr="00105EE1">
        <w:t>päpstliche</w:t>
      </w:r>
      <w:r>
        <w:t xml:space="preserve"> </w:t>
      </w:r>
      <w:r w:rsidRPr="00105EE1">
        <w:t>Bann-Bulle</w:t>
      </w:r>
      <w:r>
        <w:t xml:space="preserve"> </w:t>
      </w:r>
      <w:r w:rsidRPr="00105EE1">
        <w:t>bekannt,</w:t>
      </w:r>
      <w:r>
        <w:t xml:space="preserve"> </w:t>
      </w:r>
      <w:r w:rsidRPr="00105EE1">
        <w:t>welche</w:t>
      </w:r>
      <w:r>
        <w:t xml:space="preserve"> </w:t>
      </w:r>
      <w:r w:rsidRPr="00105EE1">
        <w:t>gegen</w:t>
      </w:r>
      <w:r>
        <w:t xml:space="preserve"> </w:t>
      </w:r>
      <w:r w:rsidRPr="00105EE1">
        <w:t>den</w:t>
      </w:r>
      <w:r>
        <w:t xml:space="preserve"> </w:t>
      </w:r>
      <w:r w:rsidRPr="00105EE1">
        <w:t>König</w:t>
      </w:r>
      <w:r>
        <w:t xml:space="preserve"> </w:t>
      </w:r>
      <w:r w:rsidRPr="00105EE1">
        <w:t>Ladislaus</w:t>
      </w:r>
      <w:r>
        <w:t xml:space="preserve"> </w:t>
      </w:r>
      <w:r w:rsidRPr="00105EE1">
        <w:t>von</w:t>
      </w:r>
      <w:r>
        <w:t xml:space="preserve"> </w:t>
      </w:r>
      <w:r w:rsidRPr="00105EE1">
        <w:t>Neapel,</w:t>
      </w:r>
      <w:r>
        <w:t xml:space="preserve"> </w:t>
      </w:r>
      <w:r w:rsidRPr="00105EE1">
        <w:t>den</w:t>
      </w:r>
      <w:r>
        <w:t xml:space="preserve"> </w:t>
      </w:r>
      <w:r w:rsidRPr="00105EE1">
        <w:t>Anhänger</w:t>
      </w:r>
      <w:r>
        <w:t xml:space="preserve"> </w:t>
      </w:r>
      <w:r w:rsidRPr="00105EE1">
        <w:t>des</w:t>
      </w:r>
      <w:r>
        <w:t xml:space="preserve"> </w:t>
      </w:r>
      <w:r w:rsidRPr="00105EE1">
        <w:t>Gegenpapstes</w:t>
      </w:r>
      <w:r>
        <w:t xml:space="preserve"> </w:t>
      </w:r>
      <w:r w:rsidRPr="00105EE1">
        <w:t>Gregor</w:t>
      </w:r>
      <w:r>
        <w:t xml:space="preserve"> </w:t>
      </w:r>
      <w:r w:rsidRPr="00105EE1">
        <w:t>XII,</w:t>
      </w:r>
      <w:r>
        <w:t xml:space="preserve"> </w:t>
      </w:r>
      <w:r w:rsidRPr="00105EE1">
        <w:t>einen</w:t>
      </w:r>
      <w:r>
        <w:t xml:space="preserve"> </w:t>
      </w:r>
      <w:r w:rsidRPr="00105EE1">
        <w:t>Kreuzzug,</w:t>
      </w:r>
      <w:r>
        <w:t xml:space="preserve"> </w:t>
      </w:r>
      <w:r w:rsidRPr="00105EE1">
        <w:t>ja</w:t>
      </w:r>
      <w:r>
        <w:t xml:space="preserve"> </w:t>
      </w:r>
      <w:r w:rsidRPr="00105EE1">
        <w:t>einen</w:t>
      </w:r>
      <w:r>
        <w:t xml:space="preserve"> </w:t>
      </w:r>
      <w:r w:rsidRPr="00105EE1">
        <w:t>förmlichen</w:t>
      </w:r>
      <w:r>
        <w:t xml:space="preserve"> </w:t>
      </w:r>
      <w:r w:rsidRPr="00105EE1">
        <w:t>Vertilgungskrieg</w:t>
      </w:r>
      <w:r>
        <w:t xml:space="preserve"> </w:t>
      </w:r>
      <w:r w:rsidRPr="00105EE1">
        <w:t>predigte.</w:t>
      </w:r>
      <w:r>
        <w:t xml:space="preserve"> </w:t>
      </w:r>
      <w:r w:rsidRPr="00105EE1">
        <w:t>Dabei</w:t>
      </w:r>
      <w:r>
        <w:t xml:space="preserve"> </w:t>
      </w:r>
      <w:r w:rsidRPr="00105EE1">
        <w:t>wurde</w:t>
      </w:r>
      <w:r>
        <w:t xml:space="preserve"> </w:t>
      </w:r>
      <w:r w:rsidRPr="00105EE1">
        <w:t>Allen,</w:t>
      </w:r>
      <w:r>
        <w:t xml:space="preserve"> </w:t>
      </w:r>
      <w:r w:rsidRPr="00105EE1">
        <w:t>welche</w:t>
      </w:r>
      <w:r>
        <w:t xml:space="preserve"> </w:t>
      </w:r>
      <w:r w:rsidRPr="00105EE1">
        <w:t>persönlich</w:t>
      </w:r>
      <w:r>
        <w:t xml:space="preserve"> </w:t>
      </w:r>
      <w:r w:rsidRPr="00105EE1">
        <w:t>an</w:t>
      </w:r>
      <w:r>
        <w:t xml:space="preserve"> </w:t>
      </w:r>
      <w:r w:rsidRPr="00105EE1">
        <w:t>diesem</w:t>
      </w:r>
      <w:r>
        <w:t xml:space="preserve"> </w:t>
      </w:r>
      <w:r w:rsidRPr="00105EE1">
        <w:t>Kreuzzuge</w:t>
      </w:r>
      <w:r>
        <w:t xml:space="preserve"> </w:t>
      </w:r>
      <w:r w:rsidRPr="00105EE1">
        <w:t>Theil</w:t>
      </w:r>
      <w:r>
        <w:t xml:space="preserve"> </w:t>
      </w:r>
      <w:r w:rsidRPr="00105EE1">
        <w:t>nahmen,</w:t>
      </w:r>
      <w:r>
        <w:t xml:space="preserve"> </w:t>
      </w:r>
      <w:r w:rsidRPr="00105EE1">
        <w:t>oder</w:t>
      </w:r>
      <w:r>
        <w:t xml:space="preserve"> </w:t>
      </w:r>
      <w:r w:rsidRPr="00105EE1">
        <w:t>eine</w:t>
      </w:r>
      <w:r>
        <w:t xml:space="preserve"> </w:t>
      </w:r>
      <w:r w:rsidRPr="00105EE1">
        <w:t>angemessene</w:t>
      </w:r>
      <w:r>
        <w:t xml:space="preserve"> </w:t>
      </w:r>
      <w:r w:rsidRPr="00105EE1">
        <w:t>Geldsteuer</w:t>
      </w:r>
      <w:r>
        <w:t xml:space="preserve"> </w:t>
      </w:r>
      <w:r w:rsidRPr="00105EE1">
        <w:t>dazu</w:t>
      </w:r>
      <w:r>
        <w:t xml:space="preserve"> </w:t>
      </w:r>
      <w:r w:rsidRPr="00105EE1">
        <w:t>gaben,</w:t>
      </w:r>
      <w:r>
        <w:t xml:space="preserve"> </w:t>
      </w:r>
      <w:r w:rsidRPr="00105EE1">
        <w:t>die</w:t>
      </w:r>
      <w:r>
        <w:t xml:space="preserve"> </w:t>
      </w:r>
      <w:r w:rsidRPr="00105EE1">
        <w:t>Vergebung</w:t>
      </w:r>
      <w:r>
        <w:t xml:space="preserve"> </w:t>
      </w:r>
      <w:r w:rsidRPr="00105EE1">
        <w:t>ihrer</w:t>
      </w:r>
      <w:r>
        <w:t xml:space="preserve"> </w:t>
      </w:r>
      <w:r w:rsidRPr="00105EE1">
        <w:t>Sünden</w:t>
      </w:r>
      <w:r>
        <w:t xml:space="preserve"> </w:t>
      </w:r>
      <w:r w:rsidRPr="00105EE1">
        <w:t>zugesagt,</w:t>
      </w:r>
      <w:r>
        <w:t xml:space="preserve"> </w:t>
      </w:r>
      <w:r w:rsidRPr="00105EE1">
        <w:t>unter</w:t>
      </w:r>
      <w:r>
        <w:t xml:space="preserve"> </w:t>
      </w:r>
      <w:r w:rsidRPr="00105EE1">
        <w:t>der</w:t>
      </w:r>
      <w:r>
        <w:t xml:space="preserve"> </w:t>
      </w:r>
      <w:r w:rsidRPr="00105EE1">
        <w:t>Voraussetzung,</w:t>
      </w:r>
      <w:r>
        <w:t xml:space="preserve"> </w:t>
      </w:r>
      <w:r w:rsidRPr="00105EE1">
        <w:t>daß</w:t>
      </w:r>
      <w:r>
        <w:t xml:space="preserve"> </w:t>
      </w:r>
      <w:r w:rsidRPr="00105EE1">
        <w:t>sie</w:t>
      </w:r>
      <w:r>
        <w:t xml:space="preserve"> </w:t>
      </w:r>
      <w:r w:rsidRPr="00105EE1">
        <w:t>wahrhaft</w:t>
      </w:r>
      <w:r>
        <w:t xml:space="preserve"> </w:t>
      </w:r>
      <w:r w:rsidRPr="00105EE1">
        <w:t>Buße</w:t>
      </w:r>
      <w:r>
        <w:t xml:space="preserve"> </w:t>
      </w:r>
      <w:r w:rsidRPr="00105EE1">
        <w:t>gethan</w:t>
      </w:r>
      <w:r>
        <w:t xml:space="preserve"> </w:t>
      </w:r>
      <w:r w:rsidRPr="00105EE1">
        <w:t>und</w:t>
      </w:r>
      <w:r>
        <w:t xml:space="preserve"> </w:t>
      </w:r>
      <w:r w:rsidRPr="00105EE1">
        <w:t>gebeichtet</w:t>
      </w:r>
      <w:r>
        <w:t xml:space="preserve"> </w:t>
      </w:r>
      <w:r w:rsidRPr="00105EE1">
        <w:t>hätten.</w:t>
      </w:r>
      <w:r>
        <w:t xml:space="preserve"> </w:t>
      </w:r>
      <w:r w:rsidRPr="00105EE1">
        <w:t>Das</w:t>
      </w:r>
      <w:r>
        <w:t xml:space="preserve"> </w:t>
      </w:r>
      <w:r w:rsidRPr="00105EE1">
        <w:t>war</w:t>
      </w:r>
      <w:r>
        <w:t xml:space="preserve"> </w:t>
      </w:r>
      <w:r w:rsidRPr="00105EE1">
        <w:t>aber</w:t>
      </w:r>
      <w:r>
        <w:t xml:space="preserve"> </w:t>
      </w:r>
      <w:r w:rsidRPr="00105EE1">
        <w:t>nichts</w:t>
      </w:r>
      <w:r>
        <w:t xml:space="preserve"> </w:t>
      </w:r>
      <w:r w:rsidRPr="00105EE1">
        <w:t>als</w:t>
      </w:r>
      <w:r>
        <w:t xml:space="preserve"> </w:t>
      </w:r>
      <w:r w:rsidRPr="00105EE1">
        <w:t>Gespötte</w:t>
      </w:r>
      <w:r>
        <w:t xml:space="preserve"> </w:t>
      </w:r>
      <w:r w:rsidRPr="00105EE1">
        <w:t>treiben</w:t>
      </w:r>
      <w:r>
        <w:t xml:space="preserve"> </w:t>
      </w:r>
      <w:r w:rsidRPr="00105EE1">
        <w:t>mit</w:t>
      </w:r>
      <w:r>
        <w:t xml:space="preserve"> </w:t>
      </w:r>
      <w:r w:rsidRPr="00105EE1">
        <w:t>der</w:t>
      </w:r>
      <w:r>
        <w:t xml:space="preserve"> </w:t>
      </w:r>
      <w:r w:rsidRPr="00105EE1">
        <w:t>Buße,</w:t>
      </w:r>
      <w:r>
        <w:t xml:space="preserve"> </w:t>
      </w:r>
      <w:r w:rsidRPr="00105EE1">
        <w:t>da</w:t>
      </w:r>
      <w:r>
        <w:t xml:space="preserve"> </w:t>
      </w:r>
      <w:r w:rsidRPr="00105EE1">
        <w:t>der</w:t>
      </w:r>
      <w:r>
        <w:t xml:space="preserve"> </w:t>
      </w:r>
      <w:r w:rsidRPr="00105EE1">
        <w:t>in</w:t>
      </w:r>
      <w:r>
        <w:t xml:space="preserve"> </w:t>
      </w:r>
      <w:r w:rsidRPr="00105EE1">
        <w:t>der</w:t>
      </w:r>
      <w:r>
        <w:t xml:space="preserve"> </w:t>
      </w:r>
      <w:r w:rsidRPr="00105EE1">
        <w:t>Bulle</w:t>
      </w:r>
      <w:r>
        <w:t xml:space="preserve"> </w:t>
      </w:r>
      <w:r w:rsidRPr="00105EE1">
        <w:t>Redende</w:t>
      </w:r>
      <w:r>
        <w:t xml:space="preserve"> </w:t>
      </w:r>
      <w:r w:rsidRPr="00105EE1">
        <w:t>als</w:t>
      </w:r>
      <w:r>
        <w:t xml:space="preserve"> </w:t>
      </w:r>
      <w:r w:rsidRPr="00105EE1">
        <w:t>der</w:t>
      </w:r>
      <w:r>
        <w:t xml:space="preserve"> </w:t>
      </w:r>
      <w:r w:rsidRPr="00105EE1">
        <w:t>unbußfertigste</w:t>
      </w:r>
      <w:r>
        <w:t xml:space="preserve"> </w:t>
      </w:r>
      <w:r w:rsidRPr="00105EE1">
        <w:t>Mensch,</w:t>
      </w:r>
      <w:r>
        <w:t xml:space="preserve"> </w:t>
      </w:r>
      <w:r w:rsidRPr="00105EE1">
        <w:t>ja</w:t>
      </w:r>
      <w:r>
        <w:t xml:space="preserve"> </w:t>
      </w:r>
      <w:r w:rsidRPr="00105EE1">
        <w:t>als</w:t>
      </w:r>
      <w:r>
        <w:t xml:space="preserve"> </w:t>
      </w:r>
      <w:r w:rsidRPr="00105EE1">
        <w:t>ein</w:t>
      </w:r>
      <w:r>
        <w:t xml:space="preserve"> </w:t>
      </w:r>
      <w:r w:rsidRPr="00105EE1">
        <w:t>von</w:t>
      </w:r>
      <w:r>
        <w:t xml:space="preserve"> </w:t>
      </w:r>
      <w:r w:rsidRPr="00105EE1">
        <w:t>Haß</w:t>
      </w:r>
      <w:r>
        <w:t xml:space="preserve"> </w:t>
      </w:r>
      <w:r w:rsidRPr="00105EE1">
        <w:t>und</w:t>
      </w:r>
      <w:r>
        <w:t xml:space="preserve"> </w:t>
      </w:r>
      <w:r w:rsidRPr="00105EE1">
        <w:t>Rache</w:t>
      </w:r>
      <w:r>
        <w:t xml:space="preserve"> </w:t>
      </w:r>
      <w:r w:rsidRPr="00105EE1">
        <w:t>bis</w:t>
      </w:r>
      <w:r>
        <w:t xml:space="preserve"> </w:t>
      </w:r>
      <w:r w:rsidRPr="00105EE1">
        <w:t>an</w:t>
      </w:r>
      <w:r>
        <w:t xml:space="preserve"> </w:t>
      </w:r>
      <w:r w:rsidRPr="00105EE1">
        <w:t>die</w:t>
      </w:r>
      <w:r>
        <w:t xml:space="preserve"> </w:t>
      </w:r>
      <w:r w:rsidRPr="00105EE1">
        <w:t>Grenzen</w:t>
      </w:r>
      <w:r>
        <w:t xml:space="preserve"> </w:t>
      </w:r>
      <w:r w:rsidRPr="00105EE1">
        <w:t>des</w:t>
      </w:r>
      <w:r>
        <w:t xml:space="preserve"> </w:t>
      </w:r>
      <w:r w:rsidRPr="00105EE1">
        <w:t>Wahnsinns</w:t>
      </w:r>
      <w:r>
        <w:t xml:space="preserve"> </w:t>
      </w:r>
      <w:r w:rsidRPr="00105EE1">
        <w:t>Fortgerissener</w:t>
      </w:r>
      <w:r>
        <w:t xml:space="preserve"> </w:t>
      </w:r>
      <w:r w:rsidRPr="00105EE1">
        <w:t>sich</w:t>
      </w:r>
      <w:r>
        <w:t xml:space="preserve"> </w:t>
      </w:r>
      <w:r w:rsidRPr="00105EE1">
        <w:t>darstellte.</w:t>
      </w:r>
      <w:r>
        <w:t xml:space="preserve"> </w:t>
      </w:r>
      <w:r w:rsidRPr="00105EE1">
        <w:t>Der</w:t>
      </w:r>
      <w:r>
        <w:t xml:space="preserve"> </w:t>
      </w:r>
      <w:r w:rsidRPr="00105EE1">
        <w:t>Papst</w:t>
      </w:r>
      <w:r>
        <w:t xml:space="preserve"> </w:t>
      </w:r>
      <w:r w:rsidRPr="00105EE1">
        <w:t>nämlich</w:t>
      </w:r>
      <w:r>
        <w:t xml:space="preserve"> </w:t>
      </w:r>
      <w:r w:rsidRPr="00105EE1">
        <w:t>that</w:t>
      </w:r>
      <w:r>
        <w:t xml:space="preserve"> </w:t>
      </w:r>
      <w:r w:rsidRPr="00105EE1">
        <w:t>nicht</w:t>
      </w:r>
      <w:r>
        <w:t xml:space="preserve"> </w:t>
      </w:r>
      <w:r w:rsidRPr="00105EE1">
        <w:t>allein</w:t>
      </w:r>
      <w:r>
        <w:t xml:space="preserve"> </w:t>
      </w:r>
      <w:r w:rsidRPr="00105EE1">
        <w:t>den</w:t>
      </w:r>
      <w:r>
        <w:t xml:space="preserve"> </w:t>
      </w:r>
      <w:r w:rsidRPr="00105EE1">
        <w:t>Ladislaus,</w:t>
      </w:r>
      <w:r>
        <w:t xml:space="preserve"> </w:t>
      </w:r>
      <w:r w:rsidRPr="00105EE1">
        <w:t>sondern</w:t>
      </w:r>
      <w:r>
        <w:t xml:space="preserve"> </w:t>
      </w:r>
      <w:r w:rsidRPr="00105EE1">
        <w:t>auch</w:t>
      </w:r>
      <w:r>
        <w:t xml:space="preserve"> </w:t>
      </w:r>
      <w:r w:rsidRPr="00105EE1">
        <w:t>seine</w:t>
      </w:r>
      <w:r>
        <w:t xml:space="preserve"> </w:t>
      </w:r>
      <w:r w:rsidRPr="00105EE1">
        <w:t>Kinder</w:t>
      </w:r>
      <w:r>
        <w:t xml:space="preserve"> </w:t>
      </w:r>
      <w:r w:rsidRPr="00105EE1">
        <w:t>bis</w:t>
      </w:r>
      <w:r>
        <w:t xml:space="preserve"> </w:t>
      </w:r>
      <w:r w:rsidRPr="00105EE1">
        <w:t>ins</w:t>
      </w:r>
      <w:r>
        <w:t xml:space="preserve"> </w:t>
      </w:r>
      <w:r w:rsidRPr="00105EE1">
        <w:t>dritte</w:t>
      </w:r>
      <w:r>
        <w:t xml:space="preserve"> </w:t>
      </w:r>
      <w:r w:rsidRPr="00105EE1">
        <w:t>Glied</w:t>
      </w:r>
      <w:r>
        <w:t xml:space="preserve"> </w:t>
      </w:r>
      <w:r w:rsidRPr="00105EE1">
        <w:t>in</w:t>
      </w:r>
      <w:r>
        <w:t xml:space="preserve"> </w:t>
      </w:r>
      <w:r w:rsidRPr="00105EE1">
        <w:t>den</w:t>
      </w:r>
      <w:r>
        <w:t xml:space="preserve"> </w:t>
      </w:r>
      <w:r w:rsidRPr="00105EE1">
        <w:t>Bann,</w:t>
      </w:r>
      <w:r>
        <w:t xml:space="preserve"> </w:t>
      </w:r>
      <w:r w:rsidRPr="00105EE1">
        <w:t>dazu</w:t>
      </w:r>
      <w:r>
        <w:t xml:space="preserve"> </w:t>
      </w:r>
      <w:r w:rsidRPr="00105EE1">
        <w:t>alle</w:t>
      </w:r>
      <w:r>
        <w:t xml:space="preserve"> </w:t>
      </w:r>
      <w:r w:rsidRPr="00105EE1">
        <w:t>seine</w:t>
      </w:r>
      <w:r>
        <w:t xml:space="preserve"> </w:t>
      </w:r>
      <w:r w:rsidRPr="00105EE1">
        <w:t>Anhänger</w:t>
      </w:r>
      <w:r>
        <w:t xml:space="preserve"> </w:t>
      </w:r>
      <w:r w:rsidRPr="00105EE1">
        <w:t>und</w:t>
      </w:r>
      <w:r>
        <w:t xml:space="preserve"> </w:t>
      </w:r>
      <w:r w:rsidRPr="00105EE1">
        <w:t>Freunde;</w:t>
      </w:r>
      <w:r>
        <w:t xml:space="preserve"> </w:t>
      </w:r>
      <w:r w:rsidRPr="00105EE1">
        <w:t>er</w:t>
      </w:r>
      <w:r>
        <w:t xml:space="preserve"> </w:t>
      </w:r>
      <w:r w:rsidRPr="00105EE1">
        <w:t>befahl,</w:t>
      </w:r>
      <w:r>
        <w:t xml:space="preserve"> </w:t>
      </w:r>
      <w:r w:rsidRPr="00105EE1">
        <w:t>daß</w:t>
      </w:r>
      <w:r>
        <w:t xml:space="preserve"> </w:t>
      </w:r>
      <w:r w:rsidRPr="00105EE1">
        <w:t>sie,</w:t>
      </w:r>
      <w:r>
        <w:t xml:space="preserve"> </w:t>
      </w:r>
      <w:r w:rsidRPr="00105EE1">
        <w:t>selbst</w:t>
      </w:r>
      <w:r>
        <w:t xml:space="preserve"> </w:t>
      </w:r>
      <w:r w:rsidRPr="00105EE1">
        <w:t>wenn</w:t>
      </w:r>
      <w:r>
        <w:t xml:space="preserve"> </w:t>
      </w:r>
      <w:r w:rsidRPr="00105EE1">
        <w:t>sie</w:t>
      </w:r>
      <w:r>
        <w:t xml:space="preserve"> </w:t>
      </w:r>
      <w:r w:rsidRPr="00105EE1">
        <w:t>vor</w:t>
      </w:r>
      <w:r>
        <w:t xml:space="preserve"> </w:t>
      </w:r>
      <w:r w:rsidRPr="00105EE1">
        <w:t>ihrem</w:t>
      </w:r>
      <w:r>
        <w:t xml:space="preserve"> </w:t>
      </w:r>
      <w:r w:rsidRPr="00105EE1">
        <w:t>Tode</w:t>
      </w:r>
      <w:r>
        <w:t xml:space="preserve"> </w:t>
      </w:r>
      <w:r w:rsidRPr="00105EE1">
        <w:t>Absolution</w:t>
      </w:r>
      <w:r>
        <w:t xml:space="preserve"> </w:t>
      </w:r>
      <w:r w:rsidRPr="00105EE1">
        <w:t>empfangen</w:t>
      </w:r>
      <w:r>
        <w:t xml:space="preserve"> </w:t>
      </w:r>
      <w:r w:rsidRPr="00105EE1">
        <w:t>hätten,</w:t>
      </w:r>
      <w:r>
        <w:t xml:space="preserve"> </w:t>
      </w:r>
      <w:r w:rsidRPr="00105EE1">
        <w:t>eines</w:t>
      </w:r>
      <w:r>
        <w:t xml:space="preserve"> </w:t>
      </w:r>
      <w:r w:rsidRPr="00105EE1">
        <w:t>kirchlichen</w:t>
      </w:r>
      <w:r>
        <w:t xml:space="preserve"> </w:t>
      </w:r>
      <w:r w:rsidRPr="00105EE1">
        <w:t>Begräbnisses</w:t>
      </w:r>
      <w:r>
        <w:t xml:space="preserve"> </w:t>
      </w:r>
      <w:r w:rsidRPr="00105EE1">
        <w:t>nicht</w:t>
      </w:r>
      <w:r>
        <w:t xml:space="preserve"> </w:t>
      </w:r>
      <w:r w:rsidRPr="00105EE1">
        <w:t>theilhaftig</w:t>
      </w:r>
      <w:r>
        <w:t xml:space="preserve"> </w:t>
      </w:r>
      <w:r w:rsidRPr="00105EE1">
        <w:t>werden</w:t>
      </w:r>
      <w:r>
        <w:t xml:space="preserve"> </w:t>
      </w:r>
      <w:r w:rsidRPr="00105EE1">
        <w:t>sollten;</w:t>
      </w:r>
      <w:r>
        <w:t xml:space="preserve"> </w:t>
      </w:r>
      <w:r w:rsidRPr="00105EE1">
        <w:t>er</w:t>
      </w:r>
      <w:r>
        <w:t xml:space="preserve"> </w:t>
      </w:r>
      <w:r w:rsidRPr="00105EE1">
        <w:t>erklärte,</w:t>
      </w:r>
      <w:r>
        <w:t xml:space="preserve"> </w:t>
      </w:r>
      <w:r w:rsidRPr="00105EE1">
        <w:t>wer</w:t>
      </w:r>
      <w:r>
        <w:t xml:space="preserve"> </w:t>
      </w:r>
      <w:r w:rsidRPr="00105EE1">
        <w:t>Ladislaus</w:t>
      </w:r>
      <w:r>
        <w:t xml:space="preserve"> </w:t>
      </w:r>
      <w:r w:rsidRPr="00105EE1">
        <w:t>oder</w:t>
      </w:r>
      <w:r>
        <w:t xml:space="preserve"> </w:t>
      </w:r>
      <w:r w:rsidRPr="00105EE1">
        <w:t>seinen</w:t>
      </w:r>
      <w:r>
        <w:t xml:space="preserve"> </w:t>
      </w:r>
      <w:r w:rsidRPr="00105EE1">
        <w:t>Anhängern</w:t>
      </w:r>
      <w:r>
        <w:t xml:space="preserve"> </w:t>
      </w:r>
      <w:r w:rsidRPr="00105EE1">
        <w:t>ein</w:t>
      </w:r>
      <w:r>
        <w:t xml:space="preserve"> </w:t>
      </w:r>
      <w:r w:rsidRPr="00105EE1">
        <w:t>Begräbnis</w:t>
      </w:r>
      <w:r>
        <w:t xml:space="preserve"> </w:t>
      </w:r>
      <w:r w:rsidRPr="00105EE1">
        <w:t>zu</w:t>
      </w:r>
      <w:r>
        <w:t xml:space="preserve"> </w:t>
      </w:r>
      <w:r w:rsidRPr="00105EE1">
        <w:t>Theil</w:t>
      </w:r>
      <w:r>
        <w:t xml:space="preserve"> </w:t>
      </w:r>
      <w:r w:rsidRPr="00105EE1">
        <w:t>werden</w:t>
      </w:r>
      <w:r>
        <w:t xml:space="preserve"> </w:t>
      </w:r>
      <w:r w:rsidRPr="00105EE1">
        <w:t>lasse,</w:t>
      </w:r>
      <w:r>
        <w:t xml:space="preserve"> </w:t>
      </w:r>
      <w:r w:rsidRPr="00105EE1">
        <w:t>solle</w:t>
      </w:r>
      <w:r>
        <w:t xml:space="preserve"> </w:t>
      </w:r>
      <w:r w:rsidRPr="00105EE1">
        <w:t>exkommuniziert</w:t>
      </w:r>
      <w:r>
        <w:t xml:space="preserve"> </w:t>
      </w:r>
      <w:r w:rsidRPr="00105EE1">
        <w:t>sein</w:t>
      </w:r>
      <w:r>
        <w:t xml:space="preserve"> </w:t>
      </w:r>
      <w:r w:rsidRPr="00105EE1">
        <w:t>und</w:t>
      </w:r>
      <w:r>
        <w:t xml:space="preserve"> </w:t>
      </w:r>
      <w:r w:rsidRPr="00105EE1">
        <w:t>nicht</w:t>
      </w:r>
      <w:r>
        <w:t xml:space="preserve"> </w:t>
      </w:r>
      <w:r w:rsidRPr="00105EE1">
        <w:t>eher</w:t>
      </w:r>
      <w:r>
        <w:t xml:space="preserve"> </w:t>
      </w:r>
      <w:r w:rsidRPr="00105EE1">
        <w:t>Absolution</w:t>
      </w:r>
      <w:r>
        <w:t xml:space="preserve"> </w:t>
      </w:r>
      <w:r w:rsidRPr="00105EE1">
        <w:t>erhalten,</w:t>
      </w:r>
      <w:r>
        <w:t xml:space="preserve"> </w:t>
      </w:r>
      <w:r w:rsidRPr="00105EE1">
        <w:t>als</w:t>
      </w:r>
      <w:r>
        <w:t xml:space="preserve"> </w:t>
      </w:r>
      <w:r w:rsidRPr="00105EE1">
        <w:t>bis</w:t>
      </w:r>
      <w:r>
        <w:t xml:space="preserve"> </w:t>
      </w:r>
      <w:r w:rsidRPr="00105EE1">
        <w:t>er</w:t>
      </w:r>
      <w:r>
        <w:t xml:space="preserve"> </w:t>
      </w:r>
      <w:r w:rsidRPr="00105EE1">
        <w:t>mit</w:t>
      </w:r>
      <w:r>
        <w:t xml:space="preserve"> </w:t>
      </w:r>
      <w:r w:rsidRPr="00105EE1">
        <w:t>eigenen</w:t>
      </w:r>
      <w:r>
        <w:t xml:space="preserve"> </w:t>
      </w:r>
      <w:r w:rsidRPr="00105EE1">
        <w:t>Händen</w:t>
      </w:r>
      <w:r>
        <w:t xml:space="preserve"> </w:t>
      </w:r>
      <w:r w:rsidRPr="00105EE1">
        <w:t>ihre</w:t>
      </w:r>
      <w:r>
        <w:t xml:space="preserve"> </w:t>
      </w:r>
      <w:r w:rsidRPr="00105EE1">
        <w:t>Leiber</w:t>
      </w:r>
      <w:r>
        <w:t xml:space="preserve"> </w:t>
      </w:r>
      <w:r w:rsidRPr="00105EE1">
        <w:t>wieder</w:t>
      </w:r>
      <w:r>
        <w:t xml:space="preserve"> </w:t>
      </w:r>
      <w:r w:rsidRPr="00105EE1">
        <w:t>ausgegraben</w:t>
      </w:r>
      <w:r>
        <w:t xml:space="preserve"> </w:t>
      </w:r>
      <w:r w:rsidRPr="00105EE1">
        <w:t>hätte.</w:t>
      </w:r>
      <w:r>
        <w:t xml:space="preserve"> </w:t>
      </w:r>
      <w:r w:rsidRPr="00105EE1">
        <w:t>–</w:t>
      </w:r>
      <w:r>
        <w:t xml:space="preserve"> </w:t>
      </w:r>
      <w:r w:rsidRPr="00105EE1">
        <w:t>Der</w:t>
      </w:r>
      <w:r>
        <w:t xml:space="preserve"> </w:t>
      </w:r>
      <w:r w:rsidRPr="00105EE1">
        <w:t>schwache</w:t>
      </w:r>
      <w:r>
        <w:t xml:space="preserve"> </w:t>
      </w:r>
      <w:r w:rsidRPr="00105EE1">
        <w:t>König</w:t>
      </w:r>
      <w:r>
        <w:t xml:space="preserve"> </w:t>
      </w:r>
      <w:r w:rsidRPr="00105EE1">
        <w:t>Wenceslaus,</w:t>
      </w:r>
      <w:r>
        <w:t xml:space="preserve"> </w:t>
      </w:r>
      <w:r w:rsidRPr="00105EE1">
        <w:t>überhaupt</w:t>
      </w:r>
      <w:r>
        <w:t xml:space="preserve"> </w:t>
      </w:r>
      <w:r w:rsidRPr="00105EE1">
        <w:t>ohne</w:t>
      </w:r>
      <w:r>
        <w:t xml:space="preserve"> </w:t>
      </w:r>
      <w:r w:rsidRPr="00105EE1">
        <w:t>sittliche</w:t>
      </w:r>
      <w:r>
        <w:t xml:space="preserve"> </w:t>
      </w:r>
      <w:r w:rsidRPr="00105EE1">
        <w:t>Haltung,</w:t>
      </w:r>
      <w:r>
        <w:t xml:space="preserve"> </w:t>
      </w:r>
      <w:r w:rsidRPr="00105EE1">
        <w:t>ohne</w:t>
      </w:r>
      <w:r>
        <w:t xml:space="preserve"> </w:t>
      </w:r>
      <w:r w:rsidRPr="00105EE1">
        <w:t>Thatkraft</w:t>
      </w:r>
      <w:r>
        <w:t xml:space="preserve"> </w:t>
      </w:r>
      <w:r w:rsidRPr="00105EE1">
        <w:t>und</w:t>
      </w:r>
      <w:r>
        <w:t xml:space="preserve"> </w:t>
      </w:r>
      <w:r w:rsidRPr="00105EE1">
        <w:t>doch</w:t>
      </w:r>
      <w:r>
        <w:t xml:space="preserve"> </w:t>
      </w:r>
      <w:r w:rsidRPr="00105EE1">
        <w:t>eigensinnig,</w:t>
      </w:r>
      <w:r>
        <w:t xml:space="preserve"> </w:t>
      </w:r>
      <w:r w:rsidRPr="00105EE1">
        <w:t>sein</w:t>
      </w:r>
      <w:r>
        <w:t xml:space="preserve"> </w:t>
      </w:r>
      <w:r w:rsidRPr="00105EE1">
        <w:t>Lebelang</w:t>
      </w:r>
      <w:r>
        <w:t xml:space="preserve"> </w:t>
      </w:r>
      <w:r w:rsidRPr="00105EE1">
        <w:t>ein</w:t>
      </w:r>
      <w:r>
        <w:t xml:space="preserve"> </w:t>
      </w:r>
      <w:r w:rsidRPr="00105EE1">
        <w:t>verwöhntes</w:t>
      </w:r>
      <w:r>
        <w:t xml:space="preserve"> </w:t>
      </w:r>
      <w:r w:rsidRPr="00105EE1">
        <w:t>Kind,</w:t>
      </w:r>
      <w:r>
        <w:t xml:space="preserve"> </w:t>
      </w:r>
      <w:r w:rsidRPr="00105EE1">
        <w:t>-</w:t>
      </w:r>
      <w:r>
        <w:t xml:space="preserve"> </w:t>
      </w:r>
      <w:r w:rsidRPr="00105EE1">
        <w:t>und</w:t>
      </w:r>
      <w:r>
        <w:t xml:space="preserve"> </w:t>
      </w:r>
      <w:r w:rsidRPr="00105EE1">
        <w:t>keineswegs</w:t>
      </w:r>
      <w:r>
        <w:t xml:space="preserve"> </w:t>
      </w:r>
      <w:r w:rsidRPr="00105EE1">
        <w:t>gemeint,</w:t>
      </w:r>
      <w:r>
        <w:t xml:space="preserve"> </w:t>
      </w:r>
      <w:r w:rsidRPr="00105EE1">
        <w:t>um</w:t>
      </w:r>
      <w:r>
        <w:t xml:space="preserve"> </w:t>
      </w:r>
      <w:r w:rsidRPr="00105EE1">
        <w:t>der</w:t>
      </w:r>
      <w:r>
        <w:t xml:space="preserve"> </w:t>
      </w:r>
      <w:r w:rsidRPr="00105EE1">
        <w:t>Wahrheit</w:t>
      </w:r>
      <w:r>
        <w:t xml:space="preserve"> </w:t>
      </w:r>
      <w:r w:rsidRPr="00105EE1">
        <w:t>willen</w:t>
      </w:r>
      <w:r>
        <w:t xml:space="preserve"> </w:t>
      </w:r>
      <w:r w:rsidRPr="00105EE1">
        <w:t>in</w:t>
      </w:r>
      <w:r>
        <w:t xml:space="preserve"> </w:t>
      </w:r>
      <w:r w:rsidRPr="00105EE1">
        <w:t>ernste</w:t>
      </w:r>
      <w:r>
        <w:t xml:space="preserve"> </w:t>
      </w:r>
      <w:r w:rsidRPr="00105EE1">
        <w:t>Kämpfe</w:t>
      </w:r>
      <w:r>
        <w:t xml:space="preserve"> </w:t>
      </w:r>
      <w:r w:rsidRPr="00105EE1">
        <w:t>sich</w:t>
      </w:r>
      <w:r>
        <w:t xml:space="preserve"> </w:t>
      </w:r>
      <w:r w:rsidRPr="00105EE1">
        <w:t>einzulassen,</w:t>
      </w:r>
      <w:r>
        <w:t xml:space="preserve"> </w:t>
      </w:r>
      <w:r w:rsidRPr="00105EE1">
        <w:t>gestattete</w:t>
      </w:r>
      <w:r>
        <w:t xml:space="preserve"> </w:t>
      </w:r>
      <w:r w:rsidRPr="00105EE1">
        <w:t>die</w:t>
      </w:r>
      <w:r>
        <w:t xml:space="preserve"> </w:t>
      </w:r>
      <w:r w:rsidRPr="00105EE1">
        <w:t>Veröffentlichung</w:t>
      </w:r>
      <w:r>
        <w:t xml:space="preserve"> </w:t>
      </w:r>
      <w:r w:rsidRPr="00105EE1">
        <w:t>der</w:t>
      </w:r>
      <w:r>
        <w:t xml:space="preserve"> </w:t>
      </w:r>
      <w:r w:rsidRPr="00105EE1">
        <w:t>Bulle,</w:t>
      </w:r>
      <w:r>
        <w:t xml:space="preserve"> </w:t>
      </w:r>
      <w:r w:rsidRPr="00105EE1">
        <w:t>und</w:t>
      </w:r>
      <w:r>
        <w:t xml:space="preserve"> </w:t>
      </w:r>
      <w:proofErr w:type="spellStart"/>
      <w:r w:rsidRPr="00105EE1">
        <w:t>Palec</w:t>
      </w:r>
      <w:proofErr w:type="spellEnd"/>
      <w:r w:rsidRPr="00105EE1">
        <w:t>,</w:t>
      </w:r>
      <w:r>
        <w:t xml:space="preserve"> </w:t>
      </w:r>
      <w:r w:rsidRPr="00105EE1">
        <w:t>der</w:t>
      </w:r>
      <w:r>
        <w:t xml:space="preserve"> </w:t>
      </w:r>
      <w:r w:rsidRPr="00105EE1">
        <w:t>bisherige</w:t>
      </w:r>
      <w:r>
        <w:t xml:space="preserve"> </w:t>
      </w:r>
      <w:r w:rsidRPr="00105EE1">
        <w:t>Freund</w:t>
      </w:r>
      <w:r>
        <w:t xml:space="preserve"> </w:t>
      </w:r>
      <w:r w:rsidRPr="00105EE1">
        <w:t>des</w:t>
      </w:r>
      <w:r>
        <w:t xml:space="preserve"> </w:t>
      </w:r>
      <w:r w:rsidRPr="00105EE1">
        <w:t>Joh.</w:t>
      </w:r>
      <w:r>
        <w:t xml:space="preserve"> </w:t>
      </w:r>
      <w:r w:rsidRPr="00105EE1">
        <w:t>Hus,</w:t>
      </w:r>
      <w:r>
        <w:t xml:space="preserve"> </w:t>
      </w:r>
      <w:r w:rsidRPr="00105EE1">
        <w:t>samt</w:t>
      </w:r>
      <w:r>
        <w:t xml:space="preserve"> </w:t>
      </w:r>
      <w:r w:rsidRPr="00105EE1">
        <w:t>den</w:t>
      </w:r>
      <w:r>
        <w:t xml:space="preserve"> </w:t>
      </w:r>
      <w:proofErr w:type="spellStart"/>
      <w:r w:rsidRPr="00105EE1">
        <w:t>mehrsten</w:t>
      </w:r>
      <w:proofErr w:type="spellEnd"/>
      <w:r>
        <w:t xml:space="preserve"> </w:t>
      </w:r>
      <w:r w:rsidRPr="00105EE1">
        <w:t>Lehrern</w:t>
      </w:r>
      <w:r>
        <w:t xml:space="preserve"> </w:t>
      </w:r>
      <w:r w:rsidRPr="00105EE1">
        <w:t>der</w:t>
      </w:r>
      <w:r>
        <w:t xml:space="preserve"> </w:t>
      </w:r>
      <w:r w:rsidRPr="00105EE1">
        <w:t>Universität,</w:t>
      </w:r>
      <w:r>
        <w:t xml:space="preserve"> </w:t>
      </w:r>
      <w:r w:rsidRPr="00105EE1">
        <w:t>wagte</w:t>
      </w:r>
      <w:r>
        <w:t xml:space="preserve"> </w:t>
      </w:r>
      <w:r w:rsidRPr="00105EE1">
        <w:t>es</w:t>
      </w:r>
      <w:r>
        <w:t xml:space="preserve"> </w:t>
      </w:r>
      <w:r w:rsidRPr="00105EE1">
        <w:t>auch</w:t>
      </w:r>
      <w:r>
        <w:t xml:space="preserve"> </w:t>
      </w:r>
      <w:r w:rsidRPr="00105EE1">
        <w:t>nicht,</w:t>
      </w:r>
      <w:r>
        <w:t xml:space="preserve"> </w:t>
      </w:r>
      <w:r w:rsidRPr="00105EE1">
        <w:t>sich</w:t>
      </w:r>
      <w:r>
        <w:t xml:space="preserve"> </w:t>
      </w:r>
      <w:r w:rsidRPr="00105EE1">
        <w:t>derselben</w:t>
      </w:r>
      <w:r>
        <w:t xml:space="preserve"> </w:t>
      </w:r>
      <w:r w:rsidRPr="00105EE1">
        <w:t>entgegen</w:t>
      </w:r>
      <w:r>
        <w:t xml:space="preserve"> </w:t>
      </w:r>
      <w:r w:rsidRPr="00105EE1">
        <w:t>zu</w:t>
      </w:r>
      <w:r>
        <w:t xml:space="preserve"> </w:t>
      </w:r>
      <w:r w:rsidRPr="00105EE1">
        <w:t>setzen.</w:t>
      </w:r>
      <w:r>
        <w:t xml:space="preserve"> </w:t>
      </w:r>
      <w:r w:rsidRPr="00105EE1">
        <w:t>Unterm</w:t>
      </w:r>
      <w:r>
        <w:t xml:space="preserve"> </w:t>
      </w:r>
      <w:r w:rsidRPr="00105EE1">
        <w:t>Schalle</w:t>
      </w:r>
      <w:r>
        <w:t xml:space="preserve"> </w:t>
      </w:r>
      <w:r w:rsidRPr="00105EE1">
        <w:t>der</w:t>
      </w:r>
      <w:r>
        <w:t xml:space="preserve"> </w:t>
      </w:r>
      <w:r w:rsidRPr="00105EE1">
        <w:t>Trommel</w:t>
      </w:r>
      <w:r>
        <w:t xml:space="preserve"> </w:t>
      </w:r>
      <w:r w:rsidRPr="00105EE1">
        <w:t>wurde</w:t>
      </w:r>
      <w:r>
        <w:t xml:space="preserve"> </w:t>
      </w:r>
      <w:r w:rsidRPr="00105EE1">
        <w:t>der</w:t>
      </w:r>
      <w:r>
        <w:t xml:space="preserve"> </w:t>
      </w:r>
      <w:r w:rsidRPr="00105EE1">
        <w:t>Ablaß</w:t>
      </w:r>
      <w:r>
        <w:t xml:space="preserve"> </w:t>
      </w:r>
      <w:r w:rsidRPr="00105EE1">
        <w:t>auf</w:t>
      </w:r>
      <w:r>
        <w:t xml:space="preserve"> </w:t>
      </w:r>
      <w:r w:rsidRPr="00105EE1">
        <w:t>dem</w:t>
      </w:r>
      <w:r>
        <w:t xml:space="preserve"> </w:t>
      </w:r>
      <w:r w:rsidRPr="00105EE1">
        <w:t>Markte</w:t>
      </w:r>
      <w:r>
        <w:t xml:space="preserve"> </w:t>
      </w:r>
      <w:r w:rsidRPr="00105EE1">
        <w:t>verlesen,</w:t>
      </w:r>
      <w:r>
        <w:t xml:space="preserve"> </w:t>
      </w:r>
      <w:r w:rsidRPr="00105EE1">
        <w:t>und</w:t>
      </w:r>
      <w:r>
        <w:t xml:space="preserve"> </w:t>
      </w:r>
      <w:r w:rsidRPr="00105EE1">
        <w:t>in</w:t>
      </w:r>
      <w:r>
        <w:t xml:space="preserve"> </w:t>
      </w:r>
      <w:r w:rsidRPr="00105EE1">
        <w:t>den</w:t>
      </w:r>
      <w:r>
        <w:t xml:space="preserve"> </w:t>
      </w:r>
      <w:r w:rsidRPr="00105EE1">
        <w:t>Kirchen</w:t>
      </w:r>
      <w:r>
        <w:t xml:space="preserve"> </w:t>
      </w:r>
      <w:r w:rsidRPr="00105EE1">
        <w:t>die</w:t>
      </w:r>
      <w:r>
        <w:t xml:space="preserve"> </w:t>
      </w:r>
      <w:r w:rsidRPr="00105EE1">
        <w:t>Becken</w:t>
      </w:r>
      <w:r>
        <w:t xml:space="preserve"> </w:t>
      </w:r>
      <w:r w:rsidRPr="00105EE1">
        <w:t>ausgestellt,</w:t>
      </w:r>
      <w:r>
        <w:t xml:space="preserve"> </w:t>
      </w:r>
      <w:r w:rsidRPr="00105EE1">
        <w:t>die</w:t>
      </w:r>
      <w:r>
        <w:t xml:space="preserve"> </w:t>
      </w:r>
      <w:r w:rsidRPr="00105EE1">
        <w:t>Beiträge</w:t>
      </w:r>
      <w:r>
        <w:t xml:space="preserve"> </w:t>
      </w:r>
      <w:r w:rsidRPr="00105EE1">
        <w:t>in</w:t>
      </w:r>
      <w:r>
        <w:t xml:space="preserve"> </w:t>
      </w:r>
      <w:r w:rsidRPr="00105EE1">
        <w:t>Empfang</w:t>
      </w:r>
      <w:r>
        <w:t xml:space="preserve"> </w:t>
      </w:r>
      <w:r w:rsidRPr="00105EE1">
        <w:t>zu</w:t>
      </w:r>
      <w:r>
        <w:t xml:space="preserve"> </w:t>
      </w:r>
      <w:r w:rsidRPr="00105EE1">
        <w:t>nehmen.</w:t>
      </w:r>
      <w:r>
        <w:t xml:space="preserve"> </w:t>
      </w:r>
      <w:r w:rsidRPr="00105EE1">
        <w:t>Das</w:t>
      </w:r>
      <w:r>
        <w:t xml:space="preserve"> </w:t>
      </w:r>
      <w:r w:rsidRPr="00105EE1">
        <w:t>war</w:t>
      </w:r>
      <w:r>
        <w:t xml:space="preserve"> </w:t>
      </w:r>
      <w:r w:rsidRPr="00105EE1">
        <w:t>die</w:t>
      </w:r>
      <w:r>
        <w:t xml:space="preserve"> </w:t>
      </w:r>
      <w:r w:rsidRPr="00105EE1">
        <w:t>für</w:t>
      </w:r>
      <w:r>
        <w:t xml:space="preserve"> </w:t>
      </w:r>
      <w:r w:rsidRPr="00105EE1">
        <w:t>Hussens</w:t>
      </w:r>
      <w:r>
        <w:t xml:space="preserve"> </w:t>
      </w:r>
      <w:r w:rsidRPr="00105EE1">
        <w:t>Schicksal</w:t>
      </w:r>
      <w:r>
        <w:t xml:space="preserve"> </w:t>
      </w:r>
      <w:r w:rsidRPr="00105EE1">
        <w:t>und</w:t>
      </w:r>
      <w:r>
        <w:t xml:space="preserve"> </w:t>
      </w:r>
      <w:r w:rsidRPr="00105EE1">
        <w:t>die</w:t>
      </w:r>
      <w:r>
        <w:t xml:space="preserve"> </w:t>
      </w:r>
      <w:r w:rsidRPr="00105EE1">
        <w:t>reformatorische</w:t>
      </w:r>
      <w:r>
        <w:t xml:space="preserve"> </w:t>
      </w:r>
      <w:r w:rsidRPr="00105EE1">
        <w:t>Bewegung</w:t>
      </w:r>
      <w:r>
        <w:t xml:space="preserve"> </w:t>
      </w:r>
      <w:r w:rsidRPr="00105EE1">
        <w:t>in</w:t>
      </w:r>
      <w:r>
        <w:t xml:space="preserve"> </w:t>
      </w:r>
      <w:r w:rsidRPr="00105EE1">
        <w:t>Böhmen</w:t>
      </w:r>
      <w:r>
        <w:t xml:space="preserve"> </w:t>
      </w:r>
      <w:r w:rsidRPr="00105EE1">
        <w:t>bedeutende</w:t>
      </w:r>
      <w:r>
        <w:t xml:space="preserve"> </w:t>
      </w:r>
      <w:r w:rsidRPr="00105EE1">
        <w:t>Krisis,</w:t>
      </w:r>
      <w:r>
        <w:t xml:space="preserve"> </w:t>
      </w:r>
      <w:r w:rsidRPr="00105EE1">
        <w:t>die</w:t>
      </w:r>
      <w:r>
        <w:t xml:space="preserve"> </w:t>
      </w:r>
      <w:r w:rsidRPr="00105EE1">
        <w:t>nun</w:t>
      </w:r>
      <w:r>
        <w:t xml:space="preserve"> </w:t>
      </w:r>
      <w:r w:rsidRPr="00105EE1">
        <w:t>völlige</w:t>
      </w:r>
      <w:r>
        <w:t xml:space="preserve"> </w:t>
      </w:r>
      <w:r w:rsidRPr="00105EE1">
        <w:t>Zertrennung</w:t>
      </w:r>
      <w:r>
        <w:t xml:space="preserve"> </w:t>
      </w:r>
      <w:r w:rsidRPr="00105EE1">
        <w:t>des</w:t>
      </w:r>
      <w:r>
        <w:t xml:space="preserve"> </w:t>
      </w:r>
      <w:r w:rsidRPr="00105EE1">
        <w:t>Bundes</w:t>
      </w:r>
      <w:r>
        <w:t xml:space="preserve"> </w:t>
      </w:r>
      <w:r w:rsidRPr="00105EE1">
        <w:t>der</w:t>
      </w:r>
      <w:r>
        <w:t xml:space="preserve"> </w:t>
      </w:r>
      <w:r w:rsidRPr="00105EE1">
        <w:t>böhmischen</w:t>
      </w:r>
      <w:r>
        <w:t xml:space="preserve"> </w:t>
      </w:r>
      <w:r w:rsidRPr="00105EE1">
        <w:t>Parthei</w:t>
      </w:r>
      <w:r>
        <w:t xml:space="preserve"> </w:t>
      </w:r>
      <w:r w:rsidRPr="00105EE1">
        <w:t>auf</w:t>
      </w:r>
      <w:r>
        <w:t xml:space="preserve"> </w:t>
      </w:r>
      <w:r w:rsidRPr="00105EE1">
        <w:t>der</w:t>
      </w:r>
      <w:r>
        <w:t xml:space="preserve"> </w:t>
      </w:r>
      <w:r w:rsidRPr="00105EE1">
        <w:t>Prager</w:t>
      </w:r>
      <w:r>
        <w:t xml:space="preserve"> </w:t>
      </w:r>
      <w:r w:rsidRPr="00105EE1">
        <w:t>Universität.</w:t>
      </w:r>
      <w:r>
        <w:t xml:space="preserve"> </w:t>
      </w:r>
      <w:r w:rsidRPr="00105EE1">
        <w:t>„Der</w:t>
      </w:r>
      <w:r>
        <w:t xml:space="preserve"> </w:t>
      </w:r>
      <w:r w:rsidRPr="00105EE1">
        <w:t>Verkauf</w:t>
      </w:r>
      <w:r>
        <w:t xml:space="preserve"> </w:t>
      </w:r>
      <w:r w:rsidRPr="00105EE1">
        <w:t>des</w:t>
      </w:r>
      <w:r>
        <w:t xml:space="preserve"> </w:t>
      </w:r>
      <w:r w:rsidRPr="00105EE1">
        <w:t>Ablasses,</w:t>
      </w:r>
      <w:r>
        <w:t xml:space="preserve"> </w:t>
      </w:r>
      <w:r w:rsidRPr="00105EE1">
        <w:t>sagt</w:t>
      </w:r>
      <w:r>
        <w:t xml:space="preserve"> </w:t>
      </w:r>
      <w:r w:rsidRPr="00105EE1">
        <w:t>Hus,</w:t>
      </w:r>
      <w:r>
        <w:t xml:space="preserve"> </w:t>
      </w:r>
      <w:r w:rsidRPr="00105EE1">
        <w:t>und</w:t>
      </w:r>
      <w:r>
        <w:t xml:space="preserve"> </w:t>
      </w:r>
      <w:r w:rsidRPr="00105EE1">
        <w:t>die</w:t>
      </w:r>
      <w:r>
        <w:t xml:space="preserve"> </w:t>
      </w:r>
      <w:r w:rsidRPr="00105EE1">
        <w:t>Aufrichtung</w:t>
      </w:r>
      <w:r>
        <w:t xml:space="preserve"> </w:t>
      </w:r>
      <w:r w:rsidRPr="00105EE1">
        <w:t>des</w:t>
      </w:r>
      <w:r>
        <w:t xml:space="preserve"> </w:t>
      </w:r>
      <w:r w:rsidRPr="00105EE1">
        <w:t>Kreuzes</w:t>
      </w:r>
      <w:r>
        <w:t xml:space="preserve"> </w:t>
      </w:r>
      <w:r w:rsidRPr="00105EE1">
        <w:t>gegen</w:t>
      </w:r>
      <w:r>
        <w:t xml:space="preserve"> </w:t>
      </w:r>
      <w:r w:rsidRPr="00105EE1">
        <w:t>die</w:t>
      </w:r>
      <w:r>
        <w:t xml:space="preserve"> </w:t>
      </w:r>
      <w:r w:rsidRPr="00105EE1">
        <w:t>Christen</w:t>
      </w:r>
      <w:r>
        <w:t xml:space="preserve"> </w:t>
      </w:r>
      <w:r w:rsidRPr="00105EE1">
        <w:t>hat</w:t>
      </w:r>
      <w:r>
        <w:t xml:space="preserve"> </w:t>
      </w:r>
      <w:r w:rsidRPr="00105EE1">
        <w:t>mich</w:t>
      </w:r>
      <w:r>
        <w:t xml:space="preserve"> </w:t>
      </w:r>
      <w:r w:rsidRPr="00105EE1">
        <w:t>zuerst</w:t>
      </w:r>
      <w:r>
        <w:t xml:space="preserve"> </w:t>
      </w:r>
      <w:r w:rsidRPr="00105EE1">
        <w:t>von</w:t>
      </w:r>
      <w:r>
        <w:t xml:space="preserve"> </w:t>
      </w:r>
      <w:r w:rsidRPr="00105EE1">
        <w:t>meinen</w:t>
      </w:r>
      <w:r>
        <w:t xml:space="preserve"> </w:t>
      </w:r>
      <w:r w:rsidRPr="00105EE1">
        <w:t>alten</w:t>
      </w:r>
      <w:r>
        <w:t xml:space="preserve"> </w:t>
      </w:r>
      <w:r w:rsidRPr="00105EE1">
        <w:t>Freunden</w:t>
      </w:r>
      <w:r>
        <w:t xml:space="preserve"> </w:t>
      </w:r>
      <w:r w:rsidRPr="00105EE1">
        <w:t>getrennt.“</w:t>
      </w:r>
      <w:r>
        <w:t xml:space="preserve"> </w:t>
      </w:r>
      <w:r w:rsidRPr="00105EE1">
        <w:t>–</w:t>
      </w:r>
      <w:r>
        <w:t xml:space="preserve"> </w:t>
      </w:r>
      <w:r w:rsidRPr="00105EE1">
        <w:t>Hus</w:t>
      </w:r>
      <w:r>
        <w:t xml:space="preserve"> </w:t>
      </w:r>
      <w:r w:rsidRPr="00105EE1">
        <w:t>kündigte</w:t>
      </w:r>
      <w:r>
        <w:t xml:space="preserve"> </w:t>
      </w:r>
      <w:r w:rsidRPr="00105EE1">
        <w:t>für</w:t>
      </w:r>
      <w:r>
        <w:t xml:space="preserve"> </w:t>
      </w:r>
      <w:r w:rsidRPr="00105EE1">
        <w:t>den</w:t>
      </w:r>
      <w:r>
        <w:t xml:space="preserve"> </w:t>
      </w:r>
      <w:r w:rsidRPr="00105EE1">
        <w:t>7.</w:t>
      </w:r>
      <w:r>
        <w:t xml:space="preserve"> </w:t>
      </w:r>
      <w:r w:rsidRPr="00105EE1">
        <w:t>Juni</w:t>
      </w:r>
      <w:r>
        <w:t xml:space="preserve"> </w:t>
      </w:r>
      <w:r w:rsidRPr="00105EE1">
        <w:t>eine</w:t>
      </w:r>
      <w:r>
        <w:t xml:space="preserve"> </w:t>
      </w:r>
      <w:r w:rsidRPr="00105EE1">
        <w:t>öffentliche</w:t>
      </w:r>
      <w:r>
        <w:t xml:space="preserve"> </w:t>
      </w:r>
      <w:r w:rsidRPr="00105EE1">
        <w:t>Disputation</w:t>
      </w:r>
      <w:r>
        <w:t xml:space="preserve"> </w:t>
      </w:r>
      <w:r w:rsidRPr="00105EE1">
        <w:t>über</w:t>
      </w:r>
      <w:r>
        <w:t xml:space="preserve"> </w:t>
      </w:r>
      <w:r w:rsidRPr="00105EE1">
        <w:t>den</w:t>
      </w:r>
      <w:r>
        <w:t xml:space="preserve"> </w:t>
      </w:r>
      <w:r w:rsidRPr="00105EE1">
        <w:t>Ablaß</w:t>
      </w:r>
      <w:r>
        <w:t xml:space="preserve"> </w:t>
      </w:r>
      <w:r w:rsidRPr="00105EE1">
        <w:t>an.</w:t>
      </w:r>
      <w:r>
        <w:t xml:space="preserve"> </w:t>
      </w:r>
      <w:r w:rsidRPr="00105EE1">
        <w:t>Trotz</w:t>
      </w:r>
      <w:r>
        <w:t xml:space="preserve"> </w:t>
      </w:r>
      <w:r w:rsidRPr="00105EE1">
        <w:t>der</w:t>
      </w:r>
      <w:r>
        <w:t xml:space="preserve"> </w:t>
      </w:r>
      <w:r w:rsidRPr="00105EE1">
        <w:t>Gegenbemühungen</w:t>
      </w:r>
      <w:r>
        <w:t xml:space="preserve"> </w:t>
      </w:r>
      <w:r w:rsidRPr="00105EE1">
        <w:t>kam</w:t>
      </w:r>
      <w:r>
        <w:t xml:space="preserve"> </w:t>
      </w:r>
      <w:r w:rsidRPr="00105EE1">
        <w:t>dieselbe</w:t>
      </w:r>
      <w:r>
        <w:t xml:space="preserve"> </w:t>
      </w:r>
      <w:r w:rsidRPr="00105EE1">
        <w:t>zu</w:t>
      </w:r>
      <w:r>
        <w:t xml:space="preserve"> </w:t>
      </w:r>
      <w:r w:rsidRPr="00105EE1">
        <w:t>Stande,</w:t>
      </w:r>
      <w:r>
        <w:t xml:space="preserve"> </w:t>
      </w:r>
      <w:r w:rsidRPr="00105EE1">
        <w:t>und</w:t>
      </w:r>
      <w:r>
        <w:t xml:space="preserve"> </w:t>
      </w:r>
      <w:r w:rsidRPr="00105EE1">
        <w:t>fand</w:t>
      </w:r>
      <w:r>
        <w:t xml:space="preserve"> </w:t>
      </w:r>
      <w:r w:rsidRPr="00105EE1">
        <w:t>unter</w:t>
      </w:r>
      <w:r>
        <w:t xml:space="preserve"> </w:t>
      </w:r>
      <w:r w:rsidRPr="00105EE1">
        <w:t>ungeheurem</w:t>
      </w:r>
      <w:r>
        <w:t xml:space="preserve"> </w:t>
      </w:r>
      <w:r w:rsidRPr="00105EE1">
        <w:t>Zudrange</w:t>
      </w:r>
      <w:r>
        <w:t xml:space="preserve"> </w:t>
      </w:r>
      <w:r w:rsidRPr="00105EE1">
        <w:t>statt.</w:t>
      </w:r>
      <w:r>
        <w:t xml:space="preserve"> </w:t>
      </w:r>
      <w:r w:rsidRPr="00105EE1">
        <w:t>Er</w:t>
      </w:r>
      <w:r>
        <w:t xml:space="preserve"> </w:t>
      </w:r>
      <w:r w:rsidRPr="00105EE1">
        <w:t>spricht</w:t>
      </w:r>
      <w:r>
        <w:t xml:space="preserve"> </w:t>
      </w:r>
      <w:r w:rsidRPr="00105EE1">
        <w:t>sich</w:t>
      </w:r>
      <w:r>
        <w:t xml:space="preserve"> </w:t>
      </w:r>
      <w:r w:rsidRPr="00105EE1">
        <w:t>dabei</w:t>
      </w:r>
      <w:r>
        <w:t xml:space="preserve"> </w:t>
      </w:r>
      <w:r w:rsidRPr="00105EE1">
        <w:t>aus,</w:t>
      </w:r>
      <w:r>
        <w:t xml:space="preserve"> </w:t>
      </w:r>
      <w:r w:rsidRPr="00105EE1">
        <w:t>er</w:t>
      </w:r>
      <w:r>
        <w:t xml:space="preserve"> </w:t>
      </w:r>
      <w:r w:rsidRPr="00105EE1">
        <w:t>wolle</w:t>
      </w:r>
      <w:r>
        <w:t xml:space="preserve"> </w:t>
      </w:r>
      <w:r w:rsidRPr="00105EE1">
        <w:t>sich</w:t>
      </w:r>
      <w:r>
        <w:t xml:space="preserve"> </w:t>
      </w:r>
      <w:r w:rsidRPr="00105EE1">
        <w:t>stützen</w:t>
      </w:r>
      <w:r>
        <w:t xml:space="preserve"> </w:t>
      </w:r>
      <w:r w:rsidRPr="00105EE1">
        <w:t>auf</w:t>
      </w:r>
      <w:r>
        <w:t xml:space="preserve"> </w:t>
      </w:r>
      <w:r w:rsidRPr="00105EE1">
        <w:t>den</w:t>
      </w:r>
      <w:r>
        <w:t xml:space="preserve"> </w:t>
      </w:r>
      <w:r w:rsidRPr="00105EE1">
        <w:t>unerschütterlichen</w:t>
      </w:r>
      <w:r>
        <w:t xml:space="preserve"> </w:t>
      </w:r>
      <w:r w:rsidRPr="00105EE1">
        <w:t>Grund,</w:t>
      </w:r>
      <w:r>
        <w:t xml:space="preserve"> </w:t>
      </w:r>
      <w:r w:rsidRPr="00105EE1">
        <w:t>den</w:t>
      </w:r>
      <w:r>
        <w:t xml:space="preserve"> </w:t>
      </w:r>
      <w:r w:rsidRPr="00105EE1">
        <w:t>Eckstein,</w:t>
      </w:r>
      <w:r>
        <w:t xml:space="preserve"> </w:t>
      </w:r>
      <w:r w:rsidRPr="00105EE1">
        <w:t>welcher</w:t>
      </w:r>
      <w:r>
        <w:t xml:space="preserve"> </w:t>
      </w:r>
      <w:r w:rsidRPr="00105EE1">
        <w:t>ist</w:t>
      </w:r>
      <w:r>
        <w:t xml:space="preserve"> </w:t>
      </w:r>
      <w:r w:rsidRPr="00105EE1">
        <w:t>die</w:t>
      </w:r>
      <w:r>
        <w:t xml:space="preserve"> </w:t>
      </w:r>
      <w:r w:rsidRPr="00105EE1">
        <w:t>Wahrheit,</w:t>
      </w:r>
      <w:r>
        <w:t xml:space="preserve"> </w:t>
      </w:r>
      <w:r w:rsidRPr="00105EE1">
        <w:t>der</w:t>
      </w:r>
      <w:r>
        <w:t xml:space="preserve"> </w:t>
      </w:r>
      <w:r w:rsidRPr="00105EE1">
        <w:t>Weg</w:t>
      </w:r>
      <w:r>
        <w:t xml:space="preserve"> </w:t>
      </w:r>
      <w:r w:rsidRPr="00105EE1">
        <w:t>und</w:t>
      </w:r>
      <w:r>
        <w:t xml:space="preserve"> </w:t>
      </w:r>
      <w:r w:rsidRPr="00105EE1">
        <w:t>das</w:t>
      </w:r>
      <w:r>
        <w:t xml:space="preserve"> </w:t>
      </w:r>
      <w:r w:rsidRPr="00105EE1">
        <w:t>Leben,</w:t>
      </w:r>
      <w:r>
        <w:t xml:space="preserve"> </w:t>
      </w:r>
      <w:r w:rsidRPr="00105EE1">
        <w:t>den</w:t>
      </w:r>
      <w:r>
        <w:t xml:space="preserve"> </w:t>
      </w:r>
      <w:r w:rsidRPr="00105EE1">
        <w:t>Herrn</w:t>
      </w:r>
      <w:r>
        <w:t xml:space="preserve"> </w:t>
      </w:r>
      <w:r w:rsidRPr="00105EE1">
        <w:t>Jesus</w:t>
      </w:r>
      <w:r>
        <w:t xml:space="preserve"> </w:t>
      </w:r>
      <w:r w:rsidRPr="00105EE1">
        <w:t>Christus;</w:t>
      </w:r>
      <w:r>
        <w:t xml:space="preserve"> </w:t>
      </w:r>
      <w:r w:rsidRPr="00105EE1">
        <w:t>nur,</w:t>
      </w:r>
      <w:r>
        <w:t xml:space="preserve"> </w:t>
      </w:r>
      <w:r w:rsidRPr="00105EE1">
        <w:t>was</w:t>
      </w:r>
      <w:r>
        <w:t xml:space="preserve"> </w:t>
      </w:r>
      <w:r w:rsidRPr="00105EE1">
        <w:t>von</w:t>
      </w:r>
      <w:r>
        <w:t xml:space="preserve"> </w:t>
      </w:r>
      <w:r w:rsidRPr="00105EE1">
        <w:t>der</w:t>
      </w:r>
      <w:r>
        <w:t xml:space="preserve"> </w:t>
      </w:r>
      <w:r w:rsidRPr="00105EE1">
        <w:t>Liebe</w:t>
      </w:r>
      <w:r>
        <w:t xml:space="preserve"> </w:t>
      </w:r>
      <w:r w:rsidRPr="00105EE1">
        <w:t>ausgehe,</w:t>
      </w:r>
      <w:r>
        <w:t xml:space="preserve"> </w:t>
      </w:r>
      <w:r w:rsidRPr="00105EE1">
        <w:t>könne</w:t>
      </w:r>
      <w:r>
        <w:t xml:space="preserve"> </w:t>
      </w:r>
      <w:r w:rsidRPr="00105EE1">
        <w:t>von</w:t>
      </w:r>
      <w:r>
        <w:t xml:space="preserve"> </w:t>
      </w:r>
      <w:r w:rsidRPr="00105EE1">
        <w:t>Christus</w:t>
      </w:r>
      <w:r>
        <w:t xml:space="preserve"> </w:t>
      </w:r>
      <w:r w:rsidRPr="00105EE1">
        <w:t>gutgeheißen</w:t>
      </w:r>
      <w:r>
        <w:t xml:space="preserve"> </w:t>
      </w:r>
      <w:r w:rsidRPr="00105EE1">
        <w:t>werden,</w:t>
      </w:r>
      <w:r>
        <w:t xml:space="preserve"> </w:t>
      </w:r>
      <w:r w:rsidRPr="00105EE1">
        <w:t>aber</w:t>
      </w:r>
      <w:r>
        <w:t xml:space="preserve"> </w:t>
      </w:r>
      <w:r w:rsidRPr="00105EE1">
        <w:t>weder</w:t>
      </w:r>
      <w:r>
        <w:t xml:space="preserve"> </w:t>
      </w:r>
      <w:r w:rsidRPr="00105EE1">
        <w:t>das</w:t>
      </w:r>
      <w:r>
        <w:t xml:space="preserve"> </w:t>
      </w:r>
      <w:r w:rsidRPr="00105EE1">
        <w:t>Blutvergießen</w:t>
      </w:r>
      <w:r>
        <w:t xml:space="preserve"> </w:t>
      </w:r>
      <w:r w:rsidRPr="00105EE1">
        <w:t>unter</w:t>
      </w:r>
      <w:r>
        <w:t xml:space="preserve"> </w:t>
      </w:r>
      <w:r w:rsidRPr="00105EE1">
        <w:t>dem</w:t>
      </w:r>
      <w:r>
        <w:t xml:space="preserve"> </w:t>
      </w:r>
      <w:r w:rsidRPr="00105EE1">
        <w:t>christlichen</w:t>
      </w:r>
      <w:r>
        <w:t xml:space="preserve"> </w:t>
      </w:r>
      <w:r w:rsidRPr="00105EE1">
        <w:t>Volke</w:t>
      </w:r>
      <w:r>
        <w:t xml:space="preserve"> </w:t>
      </w:r>
      <w:r w:rsidRPr="00105EE1">
        <w:t>noch</w:t>
      </w:r>
      <w:r>
        <w:t xml:space="preserve"> </w:t>
      </w:r>
      <w:r w:rsidRPr="00105EE1">
        <w:t>die</w:t>
      </w:r>
      <w:r>
        <w:t xml:space="preserve"> </w:t>
      </w:r>
      <w:r w:rsidRPr="00105EE1">
        <w:t>Verheerung</w:t>
      </w:r>
      <w:r>
        <w:t xml:space="preserve"> </w:t>
      </w:r>
      <w:r w:rsidRPr="00105EE1">
        <w:t>und</w:t>
      </w:r>
      <w:r>
        <w:t xml:space="preserve"> </w:t>
      </w:r>
      <w:r w:rsidRPr="00105EE1">
        <w:t>Verarmung</w:t>
      </w:r>
      <w:r>
        <w:t xml:space="preserve"> </w:t>
      </w:r>
      <w:r w:rsidRPr="00105EE1">
        <w:t>der</w:t>
      </w:r>
      <w:r>
        <w:t xml:space="preserve"> </w:t>
      </w:r>
      <w:r w:rsidRPr="00105EE1">
        <w:t>Länder</w:t>
      </w:r>
      <w:r>
        <w:t xml:space="preserve"> </w:t>
      </w:r>
      <w:r w:rsidRPr="00105EE1">
        <w:t>könne</w:t>
      </w:r>
      <w:r>
        <w:t xml:space="preserve"> </w:t>
      </w:r>
      <w:r w:rsidRPr="00105EE1">
        <w:t>von</w:t>
      </w:r>
      <w:r>
        <w:t xml:space="preserve"> </w:t>
      </w:r>
      <w:r w:rsidRPr="00105EE1">
        <w:t>der</w:t>
      </w:r>
      <w:r>
        <w:t xml:space="preserve"> </w:t>
      </w:r>
      <w:r w:rsidRPr="00105EE1">
        <w:t>Liebe</w:t>
      </w:r>
      <w:r>
        <w:t xml:space="preserve"> </w:t>
      </w:r>
      <w:r w:rsidRPr="00105EE1">
        <w:t>Christi</w:t>
      </w:r>
      <w:r>
        <w:t xml:space="preserve"> </w:t>
      </w:r>
      <w:r w:rsidRPr="00105EE1">
        <w:t>ausgegangen</w:t>
      </w:r>
      <w:r>
        <w:t xml:space="preserve"> </w:t>
      </w:r>
      <w:r w:rsidRPr="00105EE1">
        <w:t>sein;</w:t>
      </w:r>
      <w:r>
        <w:t xml:space="preserve"> </w:t>
      </w:r>
      <w:r w:rsidRPr="00105EE1">
        <w:t>dem</w:t>
      </w:r>
      <w:r>
        <w:t xml:space="preserve"> </w:t>
      </w:r>
      <w:r w:rsidRPr="00105EE1">
        <w:t>Papste</w:t>
      </w:r>
      <w:r>
        <w:t xml:space="preserve"> </w:t>
      </w:r>
      <w:r w:rsidRPr="00105EE1">
        <w:t>oder</w:t>
      </w:r>
      <w:r>
        <w:t xml:space="preserve"> </w:t>
      </w:r>
      <w:r w:rsidRPr="00105EE1">
        <w:t>irgend</w:t>
      </w:r>
      <w:r>
        <w:t xml:space="preserve"> </w:t>
      </w:r>
      <w:r w:rsidRPr="00105EE1">
        <w:t>einem</w:t>
      </w:r>
      <w:r>
        <w:t xml:space="preserve"> </w:t>
      </w:r>
      <w:r w:rsidRPr="00105EE1">
        <w:t>Bischof</w:t>
      </w:r>
      <w:r>
        <w:t xml:space="preserve"> </w:t>
      </w:r>
      <w:r w:rsidRPr="00105EE1">
        <w:t>oder</w:t>
      </w:r>
      <w:r>
        <w:t xml:space="preserve"> </w:t>
      </w:r>
      <w:r w:rsidRPr="00105EE1">
        <w:t>Kleriker</w:t>
      </w:r>
      <w:r>
        <w:t xml:space="preserve"> </w:t>
      </w:r>
      <w:r w:rsidRPr="00105EE1">
        <w:t>sei</w:t>
      </w:r>
      <w:r>
        <w:t xml:space="preserve"> </w:t>
      </w:r>
      <w:r w:rsidRPr="00105EE1">
        <w:t>es</w:t>
      </w:r>
      <w:r>
        <w:t xml:space="preserve"> </w:t>
      </w:r>
      <w:r w:rsidRPr="00105EE1">
        <w:t>nicht</w:t>
      </w:r>
      <w:r>
        <w:t xml:space="preserve"> </w:t>
      </w:r>
      <w:r w:rsidRPr="00105EE1">
        <w:t>erlaubt,</w:t>
      </w:r>
      <w:r>
        <w:t xml:space="preserve"> </w:t>
      </w:r>
      <w:r w:rsidRPr="00105EE1">
        <w:t>für</w:t>
      </w:r>
      <w:r>
        <w:t xml:space="preserve"> </w:t>
      </w:r>
      <w:r w:rsidRPr="00105EE1">
        <w:t>weltliche</w:t>
      </w:r>
      <w:r>
        <w:t xml:space="preserve"> </w:t>
      </w:r>
      <w:r w:rsidRPr="00105EE1">
        <w:t>Herrschaft</w:t>
      </w:r>
      <w:r>
        <w:t xml:space="preserve"> </w:t>
      </w:r>
      <w:r w:rsidRPr="00105EE1">
        <w:t>oder</w:t>
      </w:r>
      <w:r>
        <w:t xml:space="preserve"> </w:t>
      </w:r>
      <w:r w:rsidRPr="00105EE1">
        <w:t>die</w:t>
      </w:r>
      <w:r>
        <w:t xml:space="preserve"> </w:t>
      </w:r>
      <w:r w:rsidRPr="00105EE1">
        <w:t>Reichthümer</w:t>
      </w:r>
      <w:r>
        <w:t xml:space="preserve"> </w:t>
      </w:r>
      <w:r w:rsidRPr="00105EE1">
        <w:t>der</w:t>
      </w:r>
      <w:r>
        <w:t xml:space="preserve"> </w:t>
      </w:r>
      <w:r w:rsidRPr="00105EE1">
        <w:t>Welt</w:t>
      </w:r>
      <w:r>
        <w:t xml:space="preserve"> </w:t>
      </w:r>
      <w:r w:rsidRPr="00105EE1">
        <w:t>zu</w:t>
      </w:r>
      <w:r>
        <w:t xml:space="preserve"> </w:t>
      </w:r>
      <w:r w:rsidRPr="00105EE1">
        <w:t>kämpfen.</w:t>
      </w:r>
      <w:r>
        <w:t xml:space="preserve"> </w:t>
      </w:r>
      <w:r w:rsidRPr="00105EE1">
        <w:t>Wenn</w:t>
      </w:r>
      <w:r>
        <w:t xml:space="preserve"> </w:t>
      </w:r>
      <w:r w:rsidRPr="00105EE1">
        <w:t>der</w:t>
      </w:r>
      <w:r>
        <w:t xml:space="preserve"> </w:t>
      </w:r>
      <w:r w:rsidRPr="00105EE1">
        <w:t>Papst</w:t>
      </w:r>
      <w:r>
        <w:t xml:space="preserve"> </w:t>
      </w:r>
      <w:r w:rsidRPr="00105EE1">
        <w:t>seine</w:t>
      </w:r>
      <w:r>
        <w:t xml:space="preserve"> </w:t>
      </w:r>
      <w:r w:rsidRPr="00105EE1">
        <w:t>Feinde</w:t>
      </w:r>
      <w:r>
        <w:t xml:space="preserve"> </w:t>
      </w:r>
      <w:r w:rsidRPr="00105EE1">
        <w:t>besiegen</w:t>
      </w:r>
      <w:r>
        <w:t xml:space="preserve"> </w:t>
      </w:r>
      <w:r w:rsidRPr="00105EE1">
        <w:t>wolle,</w:t>
      </w:r>
      <w:r>
        <w:t xml:space="preserve"> </w:t>
      </w:r>
      <w:r w:rsidRPr="00105EE1">
        <w:t>so</w:t>
      </w:r>
      <w:r>
        <w:t xml:space="preserve"> </w:t>
      </w:r>
      <w:r w:rsidRPr="00105EE1">
        <w:t>solle</w:t>
      </w:r>
      <w:r>
        <w:t xml:space="preserve"> </w:t>
      </w:r>
      <w:r w:rsidRPr="00105EE1">
        <w:t>er</w:t>
      </w:r>
      <w:r>
        <w:t xml:space="preserve"> </w:t>
      </w:r>
      <w:r w:rsidRPr="00105EE1">
        <w:t>dem</w:t>
      </w:r>
      <w:r>
        <w:t xml:space="preserve"> </w:t>
      </w:r>
      <w:r w:rsidRPr="00105EE1">
        <w:t>Beispiele</w:t>
      </w:r>
      <w:r>
        <w:t xml:space="preserve"> </w:t>
      </w:r>
      <w:r w:rsidRPr="00105EE1">
        <w:t>Christi</w:t>
      </w:r>
      <w:r>
        <w:t xml:space="preserve"> </w:t>
      </w:r>
      <w:r w:rsidRPr="00105EE1">
        <w:t>folgen,</w:t>
      </w:r>
      <w:r>
        <w:t xml:space="preserve"> </w:t>
      </w:r>
      <w:r w:rsidRPr="00105EE1">
        <w:t>dessen</w:t>
      </w:r>
      <w:r>
        <w:t xml:space="preserve"> </w:t>
      </w:r>
      <w:r w:rsidRPr="00105EE1">
        <w:t>Stellvertreter</w:t>
      </w:r>
      <w:r>
        <w:t xml:space="preserve"> </w:t>
      </w:r>
      <w:r w:rsidRPr="00105EE1">
        <w:t>er</w:t>
      </w:r>
      <w:r>
        <w:t xml:space="preserve"> </w:t>
      </w:r>
      <w:r w:rsidRPr="00105EE1">
        <w:t>sich</w:t>
      </w:r>
      <w:r>
        <w:t xml:space="preserve"> </w:t>
      </w:r>
      <w:r w:rsidRPr="00105EE1">
        <w:t>nenne,</w:t>
      </w:r>
      <w:r>
        <w:t xml:space="preserve"> </w:t>
      </w:r>
      <w:r w:rsidRPr="00105EE1">
        <w:t>für</w:t>
      </w:r>
      <w:r>
        <w:t xml:space="preserve"> </w:t>
      </w:r>
      <w:r w:rsidRPr="00105EE1">
        <w:t>seine</w:t>
      </w:r>
      <w:r>
        <w:t xml:space="preserve"> </w:t>
      </w:r>
      <w:r w:rsidRPr="00105EE1">
        <w:t>Feinde</w:t>
      </w:r>
      <w:r>
        <w:t xml:space="preserve"> </w:t>
      </w:r>
      <w:r w:rsidRPr="00105EE1">
        <w:t>und</w:t>
      </w:r>
      <w:r>
        <w:t xml:space="preserve"> </w:t>
      </w:r>
      <w:r w:rsidRPr="00105EE1">
        <w:t>die</w:t>
      </w:r>
      <w:r>
        <w:t xml:space="preserve"> </w:t>
      </w:r>
      <w:r w:rsidRPr="00105EE1">
        <w:t>Kirche</w:t>
      </w:r>
      <w:r>
        <w:t xml:space="preserve"> </w:t>
      </w:r>
      <w:r w:rsidRPr="00105EE1">
        <w:t>beten</w:t>
      </w:r>
      <w:r>
        <w:t xml:space="preserve"> </w:t>
      </w:r>
      <w:r w:rsidRPr="00105EE1">
        <w:t>und</w:t>
      </w:r>
      <w:r>
        <w:t xml:space="preserve"> </w:t>
      </w:r>
      <w:r w:rsidRPr="00105EE1">
        <w:t>sprechen:</w:t>
      </w:r>
      <w:r>
        <w:t xml:space="preserve"> </w:t>
      </w:r>
      <w:r w:rsidRPr="00105EE1">
        <w:t>Mein</w:t>
      </w:r>
      <w:r>
        <w:t xml:space="preserve"> </w:t>
      </w:r>
      <w:r w:rsidRPr="00105EE1">
        <w:t>Reich</w:t>
      </w:r>
      <w:r>
        <w:t xml:space="preserve"> </w:t>
      </w:r>
      <w:r w:rsidRPr="00105EE1">
        <w:t>ist</w:t>
      </w:r>
      <w:r>
        <w:t xml:space="preserve"> </w:t>
      </w:r>
      <w:r w:rsidRPr="00105EE1">
        <w:t>nicht</w:t>
      </w:r>
      <w:r>
        <w:t xml:space="preserve"> </w:t>
      </w:r>
      <w:r w:rsidRPr="00105EE1">
        <w:t>von</w:t>
      </w:r>
      <w:r>
        <w:t xml:space="preserve"> </w:t>
      </w:r>
      <w:r w:rsidRPr="00105EE1">
        <w:t>dieser</w:t>
      </w:r>
      <w:r>
        <w:t xml:space="preserve"> </w:t>
      </w:r>
      <w:r w:rsidRPr="00105EE1">
        <w:t>Welt.</w:t>
      </w:r>
      <w:r>
        <w:t xml:space="preserve"> </w:t>
      </w:r>
      <w:r w:rsidRPr="00105EE1">
        <w:t>–</w:t>
      </w:r>
      <w:r>
        <w:t xml:space="preserve"> </w:t>
      </w:r>
      <w:r w:rsidRPr="00105EE1">
        <w:t>Noch</w:t>
      </w:r>
      <w:r>
        <w:t xml:space="preserve"> </w:t>
      </w:r>
      <w:r w:rsidRPr="00105EE1">
        <w:t>besonders</w:t>
      </w:r>
      <w:r>
        <w:t xml:space="preserve"> </w:t>
      </w:r>
      <w:r w:rsidRPr="00105EE1">
        <w:t>hebt</w:t>
      </w:r>
      <w:r>
        <w:t xml:space="preserve"> </w:t>
      </w:r>
      <w:r w:rsidRPr="00105EE1">
        <w:t>Joh.</w:t>
      </w:r>
      <w:r>
        <w:t xml:space="preserve"> </w:t>
      </w:r>
      <w:r w:rsidRPr="00105EE1">
        <w:t>Hus</w:t>
      </w:r>
      <w:r>
        <w:t xml:space="preserve"> </w:t>
      </w:r>
      <w:r w:rsidRPr="00105EE1">
        <w:t>das</w:t>
      </w:r>
      <w:r>
        <w:t xml:space="preserve"> </w:t>
      </w:r>
      <w:r w:rsidRPr="00105EE1">
        <w:t>Unchristliche</w:t>
      </w:r>
      <w:r>
        <w:t xml:space="preserve"> </w:t>
      </w:r>
      <w:r w:rsidRPr="00105EE1">
        <w:t>in</w:t>
      </w:r>
      <w:r>
        <w:t xml:space="preserve"> </w:t>
      </w:r>
      <w:r w:rsidRPr="00105EE1">
        <w:t>der</w:t>
      </w:r>
      <w:r>
        <w:t xml:space="preserve"> </w:t>
      </w:r>
      <w:r w:rsidRPr="00105EE1">
        <w:t>Bulle</w:t>
      </w:r>
      <w:r>
        <w:t xml:space="preserve"> </w:t>
      </w:r>
      <w:r w:rsidRPr="00105EE1">
        <w:t>hervor,</w:t>
      </w:r>
      <w:r>
        <w:t xml:space="preserve"> </w:t>
      </w:r>
      <w:r w:rsidRPr="00105EE1">
        <w:t>daß</w:t>
      </w:r>
      <w:r>
        <w:t xml:space="preserve"> </w:t>
      </w:r>
      <w:r w:rsidRPr="00105EE1">
        <w:t>sie</w:t>
      </w:r>
      <w:r>
        <w:t xml:space="preserve"> </w:t>
      </w:r>
      <w:r w:rsidRPr="00105EE1">
        <w:t>von</w:t>
      </w:r>
      <w:r>
        <w:t xml:space="preserve"> </w:t>
      </w:r>
      <w:r w:rsidRPr="00105EE1">
        <w:t>einer</w:t>
      </w:r>
      <w:r>
        <w:t xml:space="preserve"> </w:t>
      </w:r>
      <w:r w:rsidRPr="00105EE1">
        <w:t>Vertilgung</w:t>
      </w:r>
      <w:r>
        <w:t xml:space="preserve"> </w:t>
      </w:r>
      <w:r w:rsidRPr="00105EE1">
        <w:t>des</w:t>
      </w:r>
      <w:r>
        <w:t xml:space="preserve"> </w:t>
      </w:r>
      <w:r w:rsidRPr="00105EE1">
        <w:t>Ladislaus</w:t>
      </w:r>
      <w:r>
        <w:t xml:space="preserve"> </w:t>
      </w:r>
      <w:r w:rsidRPr="00105EE1">
        <w:t>bis</w:t>
      </w:r>
      <w:r>
        <w:t xml:space="preserve"> </w:t>
      </w:r>
      <w:r w:rsidRPr="00105EE1">
        <w:t>ins</w:t>
      </w:r>
      <w:r>
        <w:t xml:space="preserve"> </w:t>
      </w:r>
      <w:r w:rsidRPr="00105EE1">
        <w:t>dritte</w:t>
      </w:r>
      <w:r>
        <w:t xml:space="preserve"> </w:t>
      </w:r>
      <w:r w:rsidRPr="00105EE1">
        <w:t>Glied</w:t>
      </w:r>
      <w:r>
        <w:t xml:space="preserve"> </w:t>
      </w:r>
      <w:r w:rsidRPr="00105EE1">
        <w:t>rede,</w:t>
      </w:r>
      <w:r>
        <w:t xml:space="preserve"> </w:t>
      </w:r>
      <w:r w:rsidRPr="00105EE1">
        <w:t>da</w:t>
      </w:r>
      <w:r>
        <w:t xml:space="preserve"> </w:t>
      </w:r>
      <w:r w:rsidRPr="00105EE1">
        <w:t>doch</w:t>
      </w:r>
      <w:r>
        <w:t xml:space="preserve"> </w:t>
      </w:r>
      <w:r w:rsidRPr="00105EE1">
        <w:t>der</w:t>
      </w:r>
      <w:r>
        <w:t xml:space="preserve"> </w:t>
      </w:r>
      <w:r w:rsidRPr="00105EE1">
        <w:t>Sohn</w:t>
      </w:r>
      <w:r>
        <w:t xml:space="preserve"> </w:t>
      </w:r>
      <w:r w:rsidRPr="00105EE1">
        <w:t>nicht</w:t>
      </w:r>
      <w:r>
        <w:t xml:space="preserve"> </w:t>
      </w:r>
      <w:r w:rsidRPr="00105EE1">
        <w:t>tragen</w:t>
      </w:r>
      <w:r>
        <w:t xml:space="preserve"> </w:t>
      </w:r>
      <w:r w:rsidRPr="00105EE1">
        <w:t>sollte</w:t>
      </w:r>
      <w:r>
        <w:t xml:space="preserve"> </w:t>
      </w:r>
      <w:r w:rsidRPr="00105EE1">
        <w:t>die</w:t>
      </w:r>
      <w:r>
        <w:t xml:space="preserve"> </w:t>
      </w:r>
      <w:r w:rsidRPr="00105EE1">
        <w:t>Missethat</w:t>
      </w:r>
      <w:r>
        <w:t xml:space="preserve"> </w:t>
      </w:r>
      <w:r w:rsidRPr="00105EE1">
        <w:t>seines</w:t>
      </w:r>
      <w:r>
        <w:t xml:space="preserve"> </w:t>
      </w:r>
      <w:r w:rsidRPr="00105EE1">
        <w:t>Vaters.</w:t>
      </w:r>
      <w:r>
        <w:t xml:space="preserve"> </w:t>
      </w:r>
      <w:r w:rsidRPr="00105EE1">
        <w:t>Die</w:t>
      </w:r>
      <w:r>
        <w:t xml:space="preserve"> </w:t>
      </w:r>
      <w:r w:rsidRPr="00105EE1">
        <w:t>Sünden-Vergebung</w:t>
      </w:r>
      <w:r>
        <w:t xml:space="preserve"> </w:t>
      </w:r>
      <w:r w:rsidRPr="00105EE1">
        <w:t>werde</w:t>
      </w:r>
      <w:r>
        <w:t xml:space="preserve"> </w:t>
      </w:r>
      <w:r w:rsidRPr="00105EE1">
        <w:t>offenbar</w:t>
      </w:r>
      <w:r>
        <w:t xml:space="preserve"> </w:t>
      </w:r>
      <w:r w:rsidRPr="00105EE1">
        <w:t>nach</w:t>
      </w:r>
      <w:r>
        <w:t xml:space="preserve"> </w:t>
      </w:r>
      <w:r w:rsidRPr="00105EE1">
        <w:t>einer</w:t>
      </w:r>
      <w:r>
        <w:t xml:space="preserve"> </w:t>
      </w:r>
      <w:r w:rsidRPr="00105EE1">
        <w:t>Geldtaxe</w:t>
      </w:r>
      <w:r>
        <w:t xml:space="preserve"> </w:t>
      </w:r>
      <w:r w:rsidRPr="00105EE1">
        <w:t>ertheilt.</w:t>
      </w:r>
      <w:r>
        <w:t xml:space="preserve"> </w:t>
      </w:r>
      <w:r w:rsidRPr="00105EE1">
        <w:t>Wenn</w:t>
      </w:r>
      <w:r>
        <w:t xml:space="preserve"> </w:t>
      </w:r>
      <w:r w:rsidRPr="00105EE1">
        <w:t>der</w:t>
      </w:r>
      <w:r>
        <w:t xml:space="preserve"> </w:t>
      </w:r>
      <w:r w:rsidRPr="00105EE1">
        <w:t>Papst</w:t>
      </w:r>
      <w:r>
        <w:t xml:space="preserve"> </w:t>
      </w:r>
      <w:r w:rsidRPr="00105EE1">
        <w:t>wirklich</w:t>
      </w:r>
      <w:r>
        <w:t xml:space="preserve"> </w:t>
      </w:r>
      <w:r w:rsidRPr="00105EE1">
        <w:t>Macht</w:t>
      </w:r>
      <w:r>
        <w:t xml:space="preserve"> </w:t>
      </w:r>
      <w:r w:rsidRPr="00105EE1">
        <w:t>hätte,</w:t>
      </w:r>
      <w:r>
        <w:t xml:space="preserve"> </w:t>
      </w:r>
      <w:r w:rsidRPr="00105EE1">
        <w:t>Allen</w:t>
      </w:r>
      <w:r>
        <w:t xml:space="preserve"> </w:t>
      </w:r>
      <w:r w:rsidRPr="00105EE1">
        <w:t>Ablaß</w:t>
      </w:r>
      <w:r>
        <w:t xml:space="preserve"> </w:t>
      </w:r>
      <w:r w:rsidRPr="00105EE1">
        <w:t>zu</w:t>
      </w:r>
      <w:r>
        <w:t xml:space="preserve"> </w:t>
      </w:r>
      <w:r w:rsidRPr="00105EE1">
        <w:t>ertheilen,</w:t>
      </w:r>
      <w:r>
        <w:t xml:space="preserve"> </w:t>
      </w:r>
      <w:r w:rsidRPr="00105EE1">
        <w:t>so</w:t>
      </w:r>
      <w:r>
        <w:t xml:space="preserve"> </w:t>
      </w:r>
      <w:r w:rsidRPr="00105EE1">
        <w:t>fordere</w:t>
      </w:r>
      <w:r>
        <w:t xml:space="preserve"> </w:t>
      </w:r>
      <w:r w:rsidRPr="00105EE1">
        <w:t>es</w:t>
      </w:r>
      <w:r>
        <w:t xml:space="preserve"> </w:t>
      </w:r>
      <w:r w:rsidRPr="00105EE1">
        <w:t>die</w:t>
      </w:r>
      <w:r>
        <w:t xml:space="preserve"> </w:t>
      </w:r>
      <w:r w:rsidRPr="00105EE1">
        <w:t>christliche</w:t>
      </w:r>
      <w:r>
        <w:t xml:space="preserve"> </w:t>
      </w:r>
      <w:r w:rsidRPr="00105EE1">
        <w:t>Liebe,</w:t>
      </w:r>
      <w:r>
        <w:t xml:space="preserve"> </w:t>
      </w:r>
      <w:r w:rsidRPr="00105EE1">
        <w:t>daß</w:t>
      </w:r>
      <w:r>
        <w:t xml:space="preserve"> </w:t>
      </w:r>
      <w:r w:rsidRPr="00105EE1">
        <w:t>er</w:t>
      </w:r>
      <w:r>
        <w:t xml:space="preserve"> </w:t>
      </w:r>
      <w:r w:rsidRPr="00105EE1">
        <w:t>Allen</w:t>
      </w:r>
      <w:r>
        <w:t xml:space="preserve"> </w:t>
      </w:r>
      <w:r w:rsidRPr="00105EE1">
        <w:t>auf</w:t>
      </w:r>
      <w:r>
        <w:t xml:space="preserve"> </w:t>
      </w:r>
      <w:r w:rsidRPr="00105EE1">
        <w:t>gleiche</w:t>
      </w:r>
      <w:r>
        <w:t xml:space="preserve"> </w:t>
      </w:r>
      <w:r w:rsidRPr="00105EE1">
        <w:t>Weise</w:t>
      </w:r>
      <w:r>
        <w:t xml:space="preserve"> </w:t>
      </w:r>
      <w:r w:rsidRPr="00105EE1">
        <w:t>diese</w:t>
      </w:r>
      <w:r>
        <w:t xml:space="preserve"> </w:t>
      </w:r>
      <w:r w:rsidRPr="00105EE1">
        <w:t>Wohlthat</w:t>
      </w:r>
      <w:r>
        <w:t xml:space="preserve"> </w:t>
      </w:r>
      <w:r w:rsidRPr="00105EE1">
        <w:t>erzeige;</w:t>
      </w:r>
      <w:r>
        <w:t xml:space="preserve"> </w:t>
      </w:r>
      <w:r w:rsidRPr="00105EE1">
        <w:t>Gedanken,</w:t>
      </w:r>
      <w:r>
        <w:t xml:space="preserve"> </w:t>
      </w:r>
      <w:r w:rsidRPr="00105EE1">
        <w:t>in</w:t>
      </w:r>
      <w:r>
        <w:t xml:space="preserve"> </w:t>
      </w:r>
      <w:r w:rsidRPr="00105EE1">
        <w:t>Luthers</w:t>
      </w:r>
      <w:r>
        <w:t xml:space="preserve"> </w:t>
      </w:r>
      <w:r w:rsidRPr="00105EE1">
        <w:t>95</w:t>
      </w:r>
      <w:r>
        <w:t xml:space="preserve"> </w:t>
      </w:r>
      <w:r w:rsidRPr="00105EE1">
        <w:t>Thesen</w:t>
      </w:r>
      <w:r>
        <w:t xml:space="preserve"> </w:t>
      </w:r>
      <w:r w:rsidRPr="00105EE1">
        <w:t>wiederkehrend.</w:t>
      </w:r>
      <w:r>
        <w:t xml:space="preserve"> </w:t>
      </w:r>
      <w:r w:rsidRPr="00105EE1">
        <w:t>–</w:t>
      </w:r>
      <w:r>
        <w:t xml:space="preserve"> </w:t>
      </w:r>
      <w:r w:rsidRPr="00105EE1">
        <w:t>Die</w:t>
      </w:r>
      <w:r>
        <w:t xml:space="preserve"> </w:t>
      </w:r>
      <w:r w:rsidRPr="00105EE1">
        <w:t>Entrüstung</w:t>
      </w:r>
      <w:r>
        <w:t xml:space="preserve"> </w:t>
      </w:r>
      <w:r w:rsidRPr="00105EE1">
        <w:t>über</w:t>
      </w:r>
      <w:r>
        <w:t xml:space="preserve"> </w:t>
      </w:r>
      <w:r w:rsidRPr="00105EE1">
        <w:t>den</w:t>
      </w:r>
      <w:r>
        <w:t xml:space="preserve"> </w:t>
      </w:r>
      <w:r w:rsidRPr="00105EE1">
        <w:t>Greuel</w:t>
      </w:r>
      <w:r>
        <w:t xml:space="preserve"> </w:t>
      </w:r>
      <w:r w:rsidRPr="00105EE1">
        <w:t>dieses</w:t>
      </w:r>
      <w:r>
        <w:t xml:space="preserve"> </w:t>
      </w:r>
      <w:r w:rsidRPr="00105EE1">
        <w:t>Ablaßwesens</w:t>
      </w:r>
      <w:r>
        <w:t xml:space="preserve"> </w:t>
      </w:r>
      <w:r w:rsidRPr="00105EE1">
        <w:t>wurde</w:t>
      </w:r>
      <w:r>
        <w:t xml:space="preserve"> </w:t>
      </w:r>
      <w:r w:rsidRPr="00105EE1">
        <w:t>noch</w:t>
      </w:r>
      <w:r>
        <w:t xml:space="preserve"> </w:t>
      </w:r>
      <w:r w:rsidRPr="00105EE1">
        <w:t>sehr</w:t>
      </w:r>
      <w:r>
        <w:t xml:space="preserve"> </w:t>
      </w:r>
      <w:r w:rsidRPr="00105EE1">
        <w:t>verstärkt</w:t>
      </w:r>
      <w:r>
        <w:t xml:space="preserve"> </w:t>
      </w:r>
      <w:r w:rsidRPr="00105EE1">
        <w:t>durch</w:t>
      </w:r>
      <w:r>
        <w:t xml:space="preserve"> </w:t>
      </w:r>
      <w:r w:rsidRPr="00105EE1">
        <w:t>eine</w:t>
      </w:r>
      <w:r>
        <w:t xml:space="preserve"> </w:t>
      </w:r>
      <w:r w:rsidRPr="00105EE1">
        <w:t>feurige</w:t>
      </w:r>
      <w:r>
        <w:t xml:space="preserve"> </w:t>
      </w:r>
      <w:r w:rsidRPr="00105EE1">
        <w:t>Rede</w:t>
      </w:r>
      <w:r>
        <w:t xml:space="preserve"> </w:t>
      </w:r>
      <w:r w:rsidRPr="00105EE1">
        <w:t>des</w:t>
      </w:r>
      <w:r>
        <w:t xml:space="preserve"> </w:t>
      </w:r>
      <w:r w:rsidRPr="00105EE1">
        <w:t>Hieronymus,</w:t>
      </w:r>
      <w:r>
        <w:t xml:space="preserve"> </w:t>
      </w:r>
      <w:r w:rsidRPr="00105EE1">
        <w:t>des</w:t>
      </w:r>
      <w:r>
        <w:t xml:space="preserve"> </w:t>
      </w:r>
      <w:r w:rsidRPr="00105EE1">
        <w:t>hochbegabten</w:t>
      </w:r>
      <w:r>
        <w:t xml:space="preserve"> </w:t>
      </w:r>
      <w:r w:rsidRPr="00105EE1">
        <w:t>Kampfgenossen</w:t>
      </w:r>
      <w:r>
        <w:t xml:space="preserve"> </w:t>
      </w:r>
      <w:r w:rsidRPr="00105EE1">
        <w:t>Hussens,</w:t>
      </w:r>
      <w:r>
        <w:t xml:space="preserve"> </w:t>
      </w:r>
      <w:r w:rsidRPr="00105EE1">
        <w:t>der</w:t>
      </w:r>
      <w:r>
        <w:t xml:space="preserve"> </w:t>
      </w:r>
      <w:r w:rsidRPr="00105EE1">
        <w:t>durch</w:t>
      </w:r>
      <w:r>
        <w:t xml:space="preserve"> </w:t>
      </w:r>
      <w:r w:rsidRPr="00105EE1">
        <w:t>sein</w:t>
      </w:r>
      <w:r>
        <w:t xml:space="preserve"> </w:t>
      </w:r>
      <w:r w:rsidRPr="00105EE1">
        <w:t>Zeugnis</w:t>
      </w:r>
      <w:r>
        <w:t xml:space="preserve"> </w:t>
      </w:r>
      <w:r w:rsidRPr="00105EE1">
        <w:t>bis</w:t>
      </w:r>
      <w:r>
        <w:t xml:space="preserve"> </w:t>
      </w:r>
      <w:r w:rsidRPr="00105EE1">
        <w:t>nach</w:t>
      </w:r>
      <w:r>
        <w:t xml:space="preserve"> </w:t>
      </w:r>
      <w:r w:rsidRPr="00105EE1">
        <w:t>Oestreich,</w:t>
      </w:r>
      <w:r>
        <w:t xml:space="preserve"> </w:t>
      </w:r>
      <w:r w:rsidRPr="00105EE1">
        <w:t>Polen,</w:t>
      </w:r>
      <w:r>
        <w:t xml:space="preserve"> </w:t>
      </w:r>
      <w:proofErr w:type="spellStart"/>
      <w:r w:rsidRPr="00105EE1">
        <w:t>Litthauen</w:t>
      </w:r>
      <w:proofErr w:type="spellEnd"/>
      <w:r>
        <w:t xml:space="preserve"> </w:t>
      </w:r>
      <w:r w:rsidRPr="00105EE1">
        <w:t>hin</w:t>
      </w:r>
      <w:r>
        <w:t xml:space="preserve"> </w:t>
      </w:r>
      <w:r w:rsidRPr="00105EE1">
        <w:t>große</w:t>
      </w:r>
      <w:r>
        <w:t xml:space="preserve"> </w:t>
      </w:r>
      <w:r w:rsidRPr="00105EE1">
        <w:t>Aufregung</w:t>
      </w:r>
      <w:r>
        <w:t xml:space="preserve"> </w:t>
      </w:r>
      <w:r w:rsidRPr="00105EE1">
        <w:t>hervorgebracht</w:t>
      </w:r>
      <w:r>
        <w:t xml:space="preserve"> </w:t>
      </w:r>
      <w:r w:rsidRPr="00105EE1">
        <w:t>hatte.</w:t>
      </w:r>
      <w:r>
        <w:t xml:space="preserve"> </w:t>
      </w:r>
      <w:r w:rsidRPr="00105EE1">
        <w:t>Der</w:t>
      </w:r>
      <w:r>
        <w:t xml:space="preserve"> </w:t>
      </w:r>
      <w:r w:rsidRPr="00105EE1">
        <w:t>Unwille</w:t>
      </w:r>
      <w:r>
        <w:t xml:space="preserve"> </w:t>
      </w:r>
      <w:r w:rsidRPr="00105EE1">
        <w:t>machte</w:t>
      </w:r>
      <w:r>
        <w:t xml:space="preserve"> </w:t>
      </w:r>
      <w:r w:rsidRPr="00105EE1">
        <w:t>sich</w:t>
      </w:r>
      <w:r>
        <w:t xml:space="preserve"> </w:t>
      </w:r>
      <w:r w:rsidRPr="00105EE1">
        <w:t>Luft</w:t>
      </w:r>
      <w:r>
        <w:t xml:space="preserve"> </w:t>
      </w:r>
      <w:r w:rsidRPr="00105EE1">
        <w:t>in</w:t>
      </w:r>
      <w:r>
        <w:t xml:space="preserve"> </w:t>
      </w:r>
      <w:r w:rsidRPr="00105EE1">
        <w:t>einem</w:t>
      </w:r>
      <w:r>
        <w:t xml:space="preserve"> </w:t>
      </w:r>
      <w:proofErr w:type="spellStart"/>
      <w:r w:rsidRPr="00105EE1">
        <w:t>satyrischen</w:t>
      </w:r>
      <w:proofErr w:type="spellEnd"/>
      <w:r>
        <w:t xml:space="preserve"> </w:t>
      </w:r>
      <w:r w:rsidRPr="00105EE1">
        <w:t>Aufzuge.</w:t>
      </w:r>
      <w:r>
        <w:t xml:space="preserve"> </w:t>
      </w:r>
      <w:r w:rsidRPr="00105EE1">
        <w:t>Die</w:t>
      </w:r>
      <w:r>
        <w:t xml:space="preserve"> </w:t>
      </w:r>
      <w:r w:rsidRPr="00105EE1">
        <w:t>päpst</w:t>
      </w:r>
      <w:r>
        <w:t>l</w:t>
      </w:r>
      <w:r w:rsidRPr="00105EE1">
        <w:t>ichen</w:t>
      </w:r>
      <w:r>
        <w:t xml:space="preserve"> </w:t>
      </w:r>
      <w:r w:rsidRPr="00105EE1">
        <w:t>Bullen</w:t>
      </w:r>
      <w:r>
        <w:t xml:space="preserve"> </w:t>
      </w:r>
      <w:r w:rsidRPr="00105EE1">
        <w:t>wurden</w:t>
      </w:r>
      <w:r>
        <w:t xml:space="preserve"> </w:t>
      </w:r>
      <w:r w:rsidRPr="00105EE1">
        <w:t>übel</w:t>
      </w:r>
      <w:r>
        <w:t xml:space="preserve"> </w:t>
      </w:r>
      <w:r w:rsidRPr="00105EE1">
        <w:t>berüchtigten</w:t>
      </w:r>
      <w:r>
        <w:t xml:space="preserve"> </w:t>
      </w:r>
      <w:r w:rsidRPr="00105EE1">
        <w:t>Weibern</w:t>
      </w:r>
      <w:r>
        <w:t xml:space="preserve"> </w:t>
      </w:r>
      <w:r w:rsidRPr="00105EE1">
        <w:t>um</w:t>
      </w:r>
      <w:r>
        <w:t xml:space="preserve"> </w:t>
      </w:r>
      <w:r w:rsidRPr="00105EE1">
        <w:t>den</w:t>
      </w:r>
      <w:r>
        <w:t xml:space="preserve"> </w:t>
      </w:r>
      <w:r w:rsidRPr="00105EE1">
        <w:t>Hals</w:t>
      </w:r>
      <w:r>
        <w:t xml:space="preserve"> </w:t>
      </w:r>
      <w:r w:rsidRPr="00105EE1">
        <w:t>gehängt</w:t>
      </w:r>
      <w:r>
        <w:t xml:space="preserve"> </w:t>
      </w:r>
      <w:r w:rsidRPr="00105EE1">
        <w:t>und</w:t>
      </w:r>
      <w:r>
        <w:t xml:space="preserve"> </w:t>
      </w:r>
      <w:r w:rsidRPr="00105EE1">
        <w:t>so</w:t>
      </w:r>
      <w:r>
        <w:t xml:space="preserve"> </w:t>
      </w:r>
      <w:r w:rsidRPr="00105EE1">
        <w:t>unter</w:t>
      </w:r>
      <w:r>
        <w:t xml:space="preserve"> </w:t>
      </w:r>
      <w:r w:rsidRPr="00105EE1">
        <w:t>ungeheurem</w:t>
      </w:r>
      <w:r>
        <w:t xml:space="preserve"> </w:t>
      </w:r>
      <w:r w:rsidRPr="00105EE1">
        <w:t>Zulauf</w:t>
      </w:r>
      <w:r>
        <w:t xml:space="preserve"> </w:t>
      </w:r>
      <w:r w:rsidRPr="00105EE1">
        <w:t>des</w:t>
      </w:r>
      <w:r>
        <w:t xml:space="preserve"> </w:t>
      </w:r>
      <w:r w:rsidRPr="00105EE1">
        <w:t>Volkes</w:t>
      </w:r>
      <w:r>
        <w:t xml:space="preserve"> </w:t>
      </w:r>
      <w:r w:rsidRPr="00105EE1">
        <w:t>durch</w:t>
      </w:r>
      <w:r>
        <w:t xml:space="preserve"> </w:t>
      </w:r>
      <w:r w:rsidRPr="00105EE1">
        <w:t>einen</w:t>
      </w:r>
      <w:r>
        <w:t xml:space="preserve"> </w:t>
      </w:r>
      <w:r w:rsidRPr="00105EE1">
        <w:t>großen</w:t>
      </w:r>
      <w:r>
        <w:t xml:space="preserve"> </w:t>
      </w:r>
      <w:r w:rsidRPr="00105EE1">
        <w:t>Theil</w:t>
      </w:r>
      <w:r>
        <w:t xml:space="preserve"> </w:t>
      </w:r>
      <w:r w:rsidRPr="00105EE1">
        <w:t>der</w:t>
      </w:r>
      <w:r>
        <w:t xml:space="preserve"> </w:t>
      </w:r>
      <w:r w:rsidRPr="00105EE1">
        <w:t>Stadt</w:t>
      </w:r>
      <w:r>
        <w:t xml:space="preserve"> </w:t>
      </w:r>
      <w:r w:rsidRPr="00105EE1">
        <w:t>Prag</w:t>
      </w:r>
      <w:r>
        <w:t xml:space="preserve"> </w:t>
      </w:r>
      <w:r w:rsidRPr="00105EE1">
        <w:t>gefahren.</w:t>
      </w:r>
      <w:r>
        <w:t xml:space="preserve"> </w:t>
      </w:r>
      <w:r w:rsidRPr="00105EE1">
        <w:t>Der</w:t>
      </w:r>
      <w:r>
        <w:t xml:space="preserve"> </w:t>
      </w:r>
      <w:r w:rsidRPr="00105EE1">
        <w:t>Wagen</w:t>
      </w:r>
      <w:r>
        <w:t xml:space="preserve"> </w:t>
      </w:r>
      <w:r w:rsidRPr="00105EE1">
        <w:t>war</w:t>
      </w:r>
      <w:r>
        <w:t xml:space="preserve"> </w:t>
      </w:r>
      <w:r w:rsidRPr="00105EE1">
        <w:t>umgeben</w:t>
      </w:r>
      <w:r>
        <w:t xml:space="preserve"> </w:t>
      </w:r>
      <w:r w:rsidRPr="00105EE1">
        <w:t>von</w:t>
      </w:r>
      <w:r>
        <w:t xml:space="preserve"> </w:t>
      </w:r>
      <w:r w:rsidRPr="00105EE1">
        <w:t>bewaffneten</w:t>
      </w:r>
      <w:r>
        <w:t xml:space="preserve"> </w:t>
      </w:r>
      <w:r w:rsidRPr="00105EE1">
        <w:t>Männern</w:t>
      </w:r>
      <w:r>
        <w:t xml:space="preserve"> </w:t>
      </w:r>
      <w:r w:rsidRPr="00105EE1">
        <w:t>der</w:t>
      </w:r>
      <w:r>
        <w:t xml:space="preserve"> </w:t>
      </w:r>
      <w:r w:rsidRPr="00105EE1">
        <w:t>Partei,</w:t>
      </w:r>
      <w:r>
        <w:t xml:space="preserve"> </w:t>
      </w:r>
      <w:r w:rsidRPr="00105EE1">
        <w:t>welche</w:t>
      </w:r>
      <w:r>
        <w:t xml:space="preserve"> </w:t>
      </w:r>
      <w:r w:rsidRPr="00105EE1">
        <w:t>ausriefen:</w:t>
      </w:r>
      <w:r>
        <w:t xml:space="preserve"> </w:t>
      </w:r>
      <w:r w:rsidRPr="00105EE1">
        <w:t>hier</w:t>
      </w:r>
      <w:r>
        <w:t xml:space="preserve"> </w:t>
      </w:r>
      <w:r w:rsidRPr="00105EE1">
        <w:t>führen</w:t>
      </w:r>
      <w:r>
        <w:t xml:space="preserve"> </w:t>
      </w:r>
      <w:r w:rsidRPr="00105EE1">
        <w:t>wir</w:t>
      </w:r>
      <w:r>
        <w:t xml:space="preserve"> </w:t>
      </w:r>
      <w:r w:rsidRPr="00105EE1">
        <w:t>die</w:t>
      </w:r>
      <w:r>
        <w:t xml:space="preserve"> </w:t>
      </w:r>
      <w:r w:rsidRPr="00105EE1">
        <w:t>Briefe</w:t>
      </w:r>
      <w:r>
        <w:t xml:space="preserve"> </w:t>
      </w:r>
      <w:r w:rsidRPr="00105EE1">
        <w:t>eines</w:t>
      </w:r>
      <w:r>
        <w:t xml:space="preserve"> </w:t>
      </w:r>
      <w:r w:rsidRPr="00105EE1">
        <w:t>Ketzers</w:t>
      </w:r>
      <w:r>
        <w:t xml:space="preserve"> </w:t>
      </w:r>
      <w:r w:rsidRPr="00105EE1">
        <w:t>und</w:t>
      </w:r>
      <w:r>
        <w:t xml:space="preserve"> </w:t>
      </w:r>
      <w:r w:rsidRPr="00105EE1">
        <w:t>Schurken</w:t>
      </w:r>
      <w:r>
        <w:t xml:space="preserve"> </w:t>
      </w:r>
      <w:r w:rsidRPr="00105EE1">
        <w:t>zum</w:t>
      </w:r>
      <w:r>
        <w:t xml:space="preserve"> </w:t>
      </w:r>
      <w:r w:rsidRPr="00105EE1">
        <w:t>Scheiterhaufen.</w:t>
      </w:r>
      <w:r>
        <w:t xml:space="preserve"> </w:t>
      </w:r>
      <w:r w:rsidRPr="00105EE1">
        <w:t>Dann</w:t>
      </w:r>
      <w:r>
        <w:t xml:space="preserve"> </w:t>
      </w:r>
      <w:r w:rsidRPr="00105EE1">
        <w:t>wurden</w:t>
      </w:r>
      <w:r>
        <w:t xml:space="preserve"> </w:t>
      </w:r>
      <w:r w:rsidRPr="00105EE1">
        <w:t>die</w:t>
      </w:r>
      <w:r>
        <w:t xml:space="preserve"> </w:t>
      </w:r>
      <w:r w:rsidRPr="00105EE1">
        <w:t>Bullen</w:t>
      </w:r>
      <w:r>
        <w:t xml:space="preserve"> </w:t>
      </w:r>
      <w:r w:rsidRPr="00105EE1">
        <w:t>zuletzt</w:t>
      </w:r>
      <w:r>
        <w:t xml:space="preserve"> </w:t>
      </w:r>
      <w:r w:rsidRPr="00105EE1">
        <w:t>nach</w:t>
      </w:r>
      <w:r>
        <w:t xml:space="preserve"> </w:t>
      </w:r>
      <w:r w:rsidRPr="00105EE1">
        <w:t>dem</w:t>
      </w:r>
      <w:r>
        <w:t xml:space="preserve"> </w:t>
      </w:r>
      <w:r w:rsidRPr="00105EE1">
        <w:t>Pranger</w:t>
      </w:r>
      <w:r>
        <w:t xml:space="preserve"> </w:t>
      </w:r>
      <w:r w:rsidRPr="00105EE1">
        <w:t>gefahren,</w:t>
      </w:r>
      <w:r>
        <w:t xml:space="preserve"> </w:t>
      </w:r>
      <w:r w:rsidRPr="00105EE1">
        <w:t>und</w:t>
      </w:r>
      <w:r>
        <w:t xml:space="preserve"> </w:t>
      </w:r>
      <w:r w:rsidRPr="00105EE1">
        <w:t>auf</w:t>
      </w:r>
      <w:r>
        <w:t xml:space="preserve"> </w:t>
      </w:r>
      <w:r w:rsidRPr="00105EE1">
        <w:t>einem</w:t>
      </w:r>
      <w:r>
        <w:t xml:space="preserve"> </w:t>
      </w:r>
      <w:r w:rsidRPr="00105EE1">
        <w:t>Scheiterhaufen</w:t>
      </w:r>
      <w:r>
        <w:t xml:space="preserve"> </w:t>
      </w:r>
      <w:r w:rsidRPr="00105EE1">
        <w:t>verbrannt.</w:t>
      </w:r>
    </w:p>
    <w:p w14:paraId="618AC53F" w14:textId="77777777" w:rsidR="00B03BB9" w:rsidRPr="00105EE1" w:rsidRDefault="00B03BB9" w:rsidP="00B03BB9">
      <w:r w:rsidRPr="00105EE1">
        <w:t>Der</w:t>
      </w:r>
      <w:r>
        <w:t xml:space="preserve"> </w:t>
      </w:r>
      <w:r w:rsidRPr="00105EE1">
        <w:t>König</w:t>
      </w:r>
      <w:r>
        <w:t xml:space="preserve"> </w:t>
      </w:r>
      <w:r w:rsidRPr="00105EE1">
        <w:t>Wenceslaus,</w:t>
      </w:r>
      <w:r>
        <w:t xml:space="preserve"> </w:t>
      </w:r>
      <w:r w:rsidRPr="00105EE1">
        <w:t>dem</w:t>
      </w:r>
      <w:r>
        <w:t xml:space="preserve"> </w:t>
      </w:r>
      <w:r w:rsidRPr="00105EE1">
        <w:t>die</w:t>
      </w:r>
      <w:r>
        <w:t xml:space="preserve"> </w:t>
      </w:r>
      <w:r w:rsidRPr="00105EE1">
        <w:t>Aufregung</w:t>
      </w:r>
      <w:r>
        <w:t xml:space="preserve"> </w:t>
      </w:r>
      <w:r w:rsidRPr="00105EE1">
        <w:t>zu</w:t>
      </w:r>
      <w:r>
        <w:t xml:space="preserve"> </w:t>
      </w:r>
      <w:r w:rsidRPr="00105EE1">
        <w:t>groß</w:t>
      </w:r>
      <w:r>
        <w:t xml:space="preserve"> </w:t>
      </w:r>
      <w:r w:rsidRPr="00105EE1">
        <w:t>wurde,</w:t>
      </w:r>
      <w:r>
        <w:t xml:space="preserve"> </w:t>
      </w:r>
      <w:r w:rsidRPr="00105EE1">
        <w:t>verbot</w:t>
      </w:r>
      <w:r>
        <w:t xml:space="preserve"> </w:t>
      </w:r>
      <w:r w:rsidRPr="00105EE1">
        <w:t>nun</w:t>
      </w:r>
      <w:r>
        <w:t xml:space="preserve"> </w:t>
      </w:r>
      <w:r w:rsidRPr="00105EE1">
        <w:t>jede</w:t>
      </w:r>
      <w:r>
        <w:t xml:space="preserve"> </w:t>
      </w:r>
      <w:r w:rsidRPr="00105EE1">
        <w:t>öffentliche</w:t>
      </w:r>
      <w:r>
        <w:t xml:space="preserve"> </w:t>
      </w:r>
      <w:r w:rsidRPr="00105EE1">
        <w:t>Auflehnung</w:t>
      </w:r>
      <w:r>
        <w:t xml:space="preserve"> </w:t>
      </w:r>
      <w:r w:rsidRPr="00105EE1">
        <w:t>gegen</w:t>
      </w:r>
      <w:r>
        <w:t xml:space="preserve"> </w:t>
      </w:r>
      <w:r w:rsidRPr="00105EE1">
        <w:t>die</w:t>
      </w:r>
      <w:r>
        <w:t xml:space="preserve"> </w:t>
      </w:r>
      <w:r w:rsidRPr="00105EE1">
        <w:t>päpstlichen</w:t>
      </w:r>
      <w:r>
        <w:t xml:space="preserve"> </w:t>
      </w:r>
      <w:r w:rsidRPr="00105EE1">
        <w:t>Bullen</w:t>
      </w:r>
      <w:r>
        <w:t xml:space="preserve"> </w:t>
      </w:r>
      <w:r w:rsidRPr="00105EE1">
        <w:t>bei</w:t>
      </w:r>
      <w:r>
        <w:t xml:space="preserve"> </w:t>
      </w:r>
      <w:r w:rsidRPr="00105EE1">
        <w:t>Todesstrafe:</w:t>
      </w:r>
      <w:r>
        <w:t xml:space="preserve"> </w:t>
      </w:r>
      <w:r w:rsidRPr="00105EE1">
        <w:t>aber</w:t>
      </w:r>
      <w:r>
        <w:t xml:space="preserve"> </w:t>
      </w:r>
      <w:r w:rsidRPr="00105EE1">
        <w:t>Hus</w:t>
      </w:r>
      <w:r>
        <w:t xml:space="preserve"> </w:t>
      </w:r>
      <w:r w:rsidRPr="00105EE1">
        <w:t>ließ</w:t>
      </w:r>
      <w:r>
        <w:t xml:space="preserve"> </w:t>
      </w:r>
      <w:r w:rsidRPr="00105EE1">
        <w:t>sich</w:t>
      </w:r>
      <w:r>
        <w:t xml:space="preserve"> </w:t>
      </w:r>
      <w:r w:rsidRPr="00105EE1">
        <w:t>durch</w:t>
      </w:r>
      <w:r>
        <w:t xml:space="preserve"> </w:t>
      </w:r>
      <w:r w:rsidRPr="00105EE1">
        <w:t>keine</w:t>
      </w:r>
      <w:r>
        <w:t xml:space="preserve"> </w:t>
      </w:r>
      <w:r w:rsidRPr="00105EE1">
        <w:t>Macht</w:t>
      </w:r>
      <w:r>
        <w:t xml:space="preserve"> </w:t>
      </w:r>
      <w:r w:rsidRPr="00105EE1">
        <w:t>der</w:t>
      </w:r>
      <w:r>
        <w:t xml:space="preserve"> </w:t>
      </w:r>
      <w:r w:rsidRPr="00105EE1">
        <w:t>Erde</w:t>
      </w:r>
      <w:r>
        <w:t xml:space="preserve"> </w:t>
      </w:r>
      <w:r w:rsidRPr="00105EE1">
        <w:t>abhalten,</w:t>
      </w:r>
      <w:r>
        <w:t xml:space="preserve"> </w:t>
      </w:r>
      <w:r w:rsidRPr="00105EE1">
        <w:t>das</w:t>
      </w:r>
      <w:r>
        <w:t xml:space="preserve"> </w:t>
      </w:r>
      <w:r w:rsidRPr="00105EE1">
        <w:t>Amt</w:t>
      </w:r>
      <w:r>
        <w:t xml:space="preserve"> </w:t>
      </w:r>
      <w:r w:rsidRPr="00105EE1">
        <w:t>eines</w:t>
      </w:r>
      <w:r>
        <w:t xml:space="preserve"> </w:t>
      </w:r>
      <w:r w:rsidRPr="00105EE1">
        <w:t>Predigers</w:t>
      </w:r>
      <w:r>
        <w:t xml:space="preserve"> </w:t>
      </w:r>
      <w:r w:rsidRPr="00105EE1">
        <w:t>des</w:t>
      </w:r>
      <w:r>
        <w:t xml:space="preserve"> </w:t>
      </w:r>
      <w:r w:rsidRPr="00105EE1">
        <w:t>Evangeliums</w:t>
      </w:r>
      <w:r>
        <w:t xml:space="preserve"> </w:t>
      </w:r>
      <w:r w:rsidRPr="00105EE1">
        <w:t>zu</w:t>
      </w:r>
      <w:r>
        <w:t xml:space="preserve"> </w:t>
      </w:r>
      <w:r w:rsidRPr="00105EE1">
        <w:t>erfüllen,</w:t>
      </w:r>
      <w:r>
        <w:t xml:space="preserve"> </w:t>
      </w:r>
      <w:r w:rsidRPr="00105EE1">
        <w:t>und</w:t>
      </w:r>
      <w:r>
        <w:t xml:space="preserve"> </w:t>
      </w:r>
      <w:r w:rsidRPr="00105EE1">
        <w:t>die</w:t>
      </w:r>
      <w:r>
        <w:t xml:space="preserve"> </w:t>
      </w:r>
      <w:r w:rsidRPr="00105EE1">
        <w:t>Irrthümer</w:t>
      </w:r>
      <w:r>
        <w:t xml:space="preserve"> </w:t>
      </w:r>
      <w:r w:rsidRPr="00105EE1">
        <w:t>des</w:t>
      </w:r>
      <w:r>
        <w:t xml:space="preserve"> </w:t>
      </w:r>
      <w:r w:rsidRPr="00105EE1">
        <w:t>Ablaßwesens</w:t>
      </w:r>
      <w:r>
        <w:t xml:space="preserve"> </w:t>
      </w:r>
      <w:r w:rsidRPr="00105EE1">
        <w:t>zu</w:t>
      </w:r>
      <w:r>
        <w:t xml:space="preserve"> </w:t>
      </w:r>
      <w:r w:rsidRPr="00105EE1">
        <w:t>bekämpfen,</w:t>
      </w:r>
      <w:r>
        <w:t xml:space="preserve"> </w:t>
      </w:r>
      <w:r w:rsidRPr="00105EE1">
        <w:t>desgleichen</w:t>
      </w:r>
      <w:r>
        <w:t xml:space="preserve"> </w:t>
      </w:r>
      <w:r w:rsidRPr="00105EE1">
        <w:t>hörte</w:t>
      </w:r>
      <w:r>
        <w:t xml:space="preserve"> </w:t>
      </w:r>
      <w:r w:rsidRPr="00105EE1">
        <w:t>die</w:t>
      </w:r>
      <w:r>
        <w:t xml:space="preserve"> </w:t>
      </w:r>
      <w:r w:rsidRPr="00105EE1">
        <w:t>Königin</w:t>
      </w:r>
      <w:r>
        <w:t xml:space="preserve"> </w:t>
      </w:r>
      <w:r w:rsidRPr="00105EE1">
        <w:t>Sophia</w:t>
      </w:r>
      <w:r>
        <w:t xml:space="preserve"> </w:t>
      </w:r>
      <w:r w:rsidRPr="00105EE1">
        <w:t>auch</w:t>
      </w:r>
      <w:r>
        <w:t xml:space="preserve"> </w:t>
      </w:r>
      <w:r w:rsidRPr="00105EE1">
        <w:t>nicht</w:t>
      </w:r>
      <w:r>
        <w:t xml:space="preserve"> </w:t>
      </w:r>
      <w:r w:rsidRPr="00105EE1">
        <w:t>auf,</w:t>
      </w:r>
      <w:r>
        <w:t xml:space="preserve"> </w:t>
      </w:r>
      <w:proofErr w:type="spellStart"/>
      <w:r w:rsidRPr="00105EE1">
        <w:t>Hussen’s</w:t>
      </w:r>
      <w:proofErr w:type="spellEnd"/>
      <w:r>
        <w:t xml:space="preserve"> </w:t>
      </w:r>
      <w:r w:rsidRPr="00105EE1">
        <w:t>Kapelle</w:t>
      </w:r>
      <w:r>
        <w:t xml:space="preserve"> </w:t>
      </w:r>
      <w:r w:rsidRPr="00105EE1">
        <w:t>zu</w:t>
      </w:r>
      <w:r>
        <w:t xml:space="preserve"> </w:t>
      </w:r>
      <w:r w:rsidRPr="00105EE1">
        <w:t>besuchen.</w:t>
      </w:r>
      <w:r>
        <w:t xml:space="preserve"> </w:t>
      </w:r>
      <w:r w:rsidRPr="00105EE1">
        <w:t>Eine</w:t>
      </w:r>
      <w:r>
        <w:t xml:space="preserve"> </w:t>
      </w:r>
      <w:r w:rsidRPr="00105EE1">
        <w:t>große</w:t>
      </w:r>
      <w:r>
        <w:t xml:space="preserve"> </w:t>
      </w:r>
      <w:r w:rsidRPr="00105EE1">
        <w:t>Schaar</w:t>
      </w:r>
      <w:r>
        <w:t xml:space="preserve"> </w:t>
      </w:r>
      <w:r w:rsidRPr="00105EE1">
        <w:t>von</w:t>
      </w:r>
      <w:r>
        <w:t xml:space="preserve"> </w:t>
      </w:r>
      <w:r w:rsidRPr="00105EE1">
        <w:t>Adligen,</w:t>
      </w:r>
      <w:r>
        <w:t xml:space="preserve"> </w:t>
      </w:r>
      <w:r w:rsidRPr="00105EE1">
        <w:t>Rittern,</w:t>
      </w:r>
      <w:r>
        <w:t xml:space="preserve"> </w:t>
      </w:r>
      <w:r w:rsidRPr="00105EE1">
        <w:t>von</w:t>
      </w:r>
      <w:r>
        <w:t xml:space="preserve"> </w:t>
      </w:r>
      <w:r w:rsidRPr="00105EE1">
        <w:t>Männern</w:t>
      </w:r>
      <w:r>
        <w:t xml:space="preserve"> </w:t>
      </w:r>
      <w:r w:rsidRPr="00105EE1">
        <w:t>und</w:t>
      </w:r>
      <w:r>
        <w:t xml:space="preserve"> </w:t>
      </w:r>
      <w:r w:rsidRPr="00105EE1">
        <w:t>Frauen</w:t>
      </w:r>
      <w:r>
        <w:t xml:space="preserve"> </w:t>
      </w:r>
      <w:r w:rsidRPr="00105EE1">
        <w:t>aus</w:t>
      </w:r>
      <w:r>
        <w:t xml:space="preserve"> </w:t>
      </w:r>
      <w:r w:rsidRPr="00105EE1">
        <w:t>allen</w:t>
      </w:r>
      <w:r>
        <w:t xml:space="preserve"> </w:t>
      </w:r>
      <w:r w:rsidRPr="00105EE1">
        <w:t>Ständen,</w:t>
      </w:r>
      <w:r>
        <w:t xml:space="preserve"> </w:t>
      </w:r>
      <w:r w:rsidRPr="00105EE1">
        <w:t>besonders</w:t>
      </w:r>
      <w:r>
        <w:t xml:space="preserve"> </w:t>
      </w:r>
      <w:r w:rsidRPr="00105EE1">
        <w:t>auch</w:t>
      </w:r>
      <w:r>
        <w:t xml:space="preserve"> </w:t>
      </w:r>
      <w:r w:rsidRPr="00105EE1">
        <w:t>unter</w:t>
      </w:r>
      <w:r>
        <w:t xml:space="preserve"> </w:t>
      </w:r>
      <w:r w:rsidRPr="00105EE1">
        <w:t>dem</w:t>
      </w:r>
      <w:r>
        <w:t xml:space="preserve"> </w:t>
      </w:r>
      <w:r w:rsidRPr="00105EE1">
        <w:t>Handwerkerstande,</w:t>
      </w:r>
      <w:r>
        <w:t xml:space="preserve"> </w:t>
      </w:r>
      <w:r w:rsidRPr="00105EE1">
        <w:t>sammelte</w:t>
      </w:r>
      <w:r>
        <w:t xml:space="preserve"> </w:t>
      </w:r>
      <w:r w:rsidRPr="00105EE1">
        <w:t>sich</w:t>
      </w:r>
      <w:r>
        <w:t xml:space="preserve"> </w:t>
      </w:r>
      <w:r w:rsidRPr="00105EE1">
        <w:t>um</w:t>
      </w:r>
      <w:r>
        <w:t xml:space="preserve"> </w:t>
      </w:r>
      <w:r w:rsidRPr="00105EE1">
        <w:t>J.</w:t>
      </w:r>
      <w:r>
        <w:t xml:space="preserve"> </w:t>
      </w:r>
      <w:r w:rsidRPr="00105EE1">
        <w:t>Hus,</w:t>
      </w:r>
      <w:r>
        <w:t xml:space="preserve"> </w:t>
      </w:r>
      <w:r w:rsidRPr="00105EE1">
        <w:t>-</w:t>
      </w:r>
      <w:r>
        <w:t xml:space="preserve"> </w:t>
      </w:r>
      <w:r w:rsidRPr="00105EE1">
        <w:t>von</w:t>
      </w:r>
      <w:r>
        <w:t xml:space="preserve"> </w:t>
      </w:r>
      <w:r w:rsidRPr="00105EE1">
        <w:t>der</w:t>
      </w:r>
      <w:r>
        <w:t xml:space="preserve"> </w:t>
      </w:r>
      <w:r w:rsidRPr="00105EE1">
        <w:t>Macht</w:t>
      </w:r>
      <w:r>
        <w:t xml:space="preserve"> </w:t>
      </w:r>
      <w:r w:rsidRPr="00105EE1">
        <w:t>der</w:t>
      </w:r>
      <w:r>
        <w:t xml:space="preserve"> </w:t>
      </w:r>
      <w:r w:rsidRPr="00105EE1">
        <w:t>Wahrheit</w:t>
      </w:r>
      <w:r>
        <w:t xml:space="preserve"> </w:t>
      </w:r>
      <w:r w:rsidRPr="00105EE1">
        <w:t>ergriffen</w:t>
      </w:r>
      <w:r>
        <w:t xml:space="preserve"> </w:t>
      </w:r>
      <w:r w:rsidRPr="00105EE1">
        <w:t>und</w:t>
      </w:r>
      <w:r>
        <w:t xml:space="preserve"> </w:t>
      </w:r>
      <w:r w:rsidRPr="00105EE1">
        <w:t>für</w:t>
      </w:r>
      <w:r>
        <w:t xml:space="preserve"> </w:t>
      </w:r>
      <w:r w:rsidRPr="00105EE1">
        <w:t>dieselbe</w:t>
      </w:r>
      <w:r>
        <w:t xml:space="preserve"> </w:t>
      </w:r>
      <w:r w:rsidRPr="00105EE1">
        <w:t>und</w:t>
      </w:r>
      <w:r>
        <w:t xml:space="preserve"> </w:t>
      </w:r>
      <w:r w:rsidRPr="00105EE1">
        <w:t>wider</w:t>
      </w:r>
      <w:r>
        <w:t xml:space="preserve"> </w:t>
      </w:r>
      <w:r w:rsidRPr="00105EE1">
        <w:t>den</w:t>
      </w:r>
      <w:r>
        <w:t xml:space="preserve"> </w:t>
      </w:r>
      <w:r w:rsidRPr="00105EE1">
        <w:t>Ablaßhandel</w:t>
      </w:r>
      <w:r>
        <w:t xml:space="preserve"> </w:t>
      </w:r>
      <w:r w:rsidRPr="00105EE1">
        <w:t>eifernd.</w:t>
      </w:r>
      <w:r>
        <w:t xml:space="preserve"> </w:t>
      </w:r>
      <w:r w:rsidRPr="00105EE1">
        <w:t>Als</w:t>
      </w:r>
      <w:r>
        <w:t xml:space="preserve"> </w:t>
      </w:r>
      <w:r w:rsidRPr="00105EE1">
        <w:t>daher</w:t>
      </w:r>
      <w:r>
        <w:t xml:space="preserve"> </w:t>
      </w:r>
      <w:r w:rsidRPr="00105EE1">
        <w:t>am</w:t>
      </w:r>
      <w:r>
        <w:t xml:space="preserve"> </w:t>
      </w:r>
      <w:r w:rsidRPr="00105EE1">
        <w:t>10.</w:t>
      </w:r>
      <w:r>
        <w:t xml:space="preserve"> </w:t>
      </w:r>
      <w:r w:rsidRPr="00105EE1">
        <w:t>Juli</w:t>
      </w:r>
      <w:r>
        <w:t xml:space="preserve"> </w:t>
      </w:r>
      <w:r w:rsidRPr="00105EE1">
        <w:t>mehrere</w:t>
      </w:r>
      <w:r>
        <w:t xml:space="preserve"> </w:t>
      </w:r>
      <w:r w:rsidRPr="00105EE1">
        <w:t>Priester</w:t>
      </w:r>
      <w:r>
        <w:t xml:space="preserve"> </w:t>
      </w:r>
      <w:r w:rsidRPr="00105EE1">
        <w:t>die</w:t>
      </w:r>
      <w:r>
        <w:t xml:space="preserve"> </w:t>
      </w:r>
      <w:r w:rsidRPr="00105EE1">
        <w:t>päpstliche</w:t>
      </w:r>
      <w:r>
        <w:t xml:space="preserve"> </w:t>
      </w:r>
      <w:r w:rsidRPr="00105EE1">
        <w:t>Bulle</w:t>
      </w:r>
      <w:r>
        <w:t xml:space="preserve"> </w:t>
      </w:r>
      <w:r w:rsidRPr="00105EE1">
        <w:t>verkündeten</w:t>
      </w:r>
      <w:r>
        <w:t xml:space="preserve"> </w:t>
      </w:r>
      <w:r w:rsidRPr="00105EE1">
        <w:t>und</w:t>
      </w:r>
      <w:r>
        <w:t xml:space="preserve"> </w:t>
      </w:r>
      <w:r w:rsidRPr="00105EE1">
        <w:t>die</w:t>
      </w:r>
      <w:r>
        <w:t xml:space="preserve"> </w:t>
      </w:r>
      <w:r w:rsidRPr="00105EE1">
        <w:t>Leute</w:t>
      </w:r>
      <w:r>
        <w:t xml:space="preserve"> </w:t>
      </w:r>
      <w:r w:rsidRPr="00105EE1">
        <w:t>zum</w:t>
      </w:r>
      <w:r>
        <w:t xml:space="preserve"> </w:t>
      </w:r>
      <w:r w:rsidRPr="00105EE1">
        <w:t>Ablaßkaufe</w:t>
      </w:r>
      <w:r>
        <w:t xml:space="preserve"> </w:t>
      </w:r>
      <w:r w:rsidRPr="00105EE1">
        <w:t>aufforderten,</w:t>
      </w:r>
      <w:r>
        <w:t xml:space="preserve"> </w:t>
      </w:r>
      <w:r w:rsidRPr="00105EE1">
        <w:t>traten</w:t>
      </w:r>
      <w:r>
        <w:t xml:space="preserve"> </w:t>
      </w:r>
      <w:r w:rsidRPr="00105EE1">
        <w:t>drei</w:t>
      </w:r>
      <w:r>
        <w:t xml:space="preserve"> </w:t>
      </w:r>
      <w:r w:rsidRPr="00105EE1">
        <w:t>junge</w:t>
      </w:r>
      <w:r>
        <w:t xml:space="preserve"> </w:t>
      </w:r>
      <w:r w:rsidRPr="00105EE1">
        <w:t>Handwerker</w:t>
      </w:r>
      <w:r>
        <w:t xml:space="preserve"> </w:t>
      </w:r>
      <w:r w:rsidRPr="00105EE1">
        <w:t>auf,</w:t>
      </w:r>
      <w:r>
        <w:t xml:space="preserve"> </w:t>
      </w:r>
      <w:r w:rsidRPr="00105EE1">
        <w:t>Johannes,</w:t>
      </w:r>
      <w:r>
        <w:t xml:space="preserve"> </w:t>
      </w:r>
      <w:r w:rsidRPr="00105EE1">
        <w:t>Martin</w:t>
      </w:r>
      <w:r>
        <w:t xml:space="preserve"> </w:t>
      </w:r>
      <w:r w:rsidRPr="00105EE1">
        <w:t>und</w:t>
      </w:r>
      <w:r>
        <w:t xml:space="preserve"> </w:t>
      </w:r>
      <w:r w:rsidRPr="00105EE1">
        <w:t>Starek,</w:t>
      </w:r>
      <w:r>
        <w:t xml:space="preserve"> </w:t>
      </w:r>
      <w:r w:rsidRPr="00105EE1">
        <w:t>und</w:t>
      </w:r>
      <w:r>
        <w:t xml:space="preserve"> </w:t>
      </w:r>
      <w:r w:rsidRPr="00105EE1">
        <w:t>riefe</w:t>
      </w:r>
      <w:r>
        <w:t xml:space="preserve">n </w:t>
      </w:r>
      <w:r w:rsidRPr="00105EE1">
        <w:t>dem</w:t>
      </w:r>
      <w:r>
        <w:t xml:space="preserve"> </w:t>
      </w:r>
      <w:r w:rsidRPr="00105EE1">
        <w:t>Prediger</w:t>
      </w:r>
      <w:r>
        <w:t xml:space="preserve"> </w:t>
      </w:r>
      <w:r w:rsidRPr="00105EE1">
        <w:t>laut</w:t>
      </w:r>
      <w:r>
        <w:t xml:space="preserve"> </w:t>
      </w:r>
      <w:r w:rsidRPr="00105EE1">
        <w:t>entgegen:</w:t>
      </w:r>
      <w:r>
        <w:t xml:space="preserve"> </w:t>
      </w:r>
      <w:r w:rsidRPr="00105EE1">
        <w:t>„Du</w:t>
      </w:r>
      <w:r>
        <w:t xml:space="preserve"> </w:t>
      </w:r>
      <w:r w:rsidRPr="00105EE1">
        <w:t>lügst!</w:t>
      </w:r>
      <w:r>
        <w:t xml:space="preserve"> </w:t>
      </w:r>
      <w:r w:rsidRPr="00105EE1">
        <w:t>von</w:t>
      </w:r>
      <w:r>
        <w:t xml:space="preserve"> </w:t>
      </w:r>
      <w:r w:rsidRPr="00105EE1">
        <w:t>dem</w:t>
      </w:r>
      <w:r>
        <w:t xml:space="preserve"> </w:t>
      </w:r>
      <w:r w:rsidRPr="00105EE1">
        <w:t>Magister</w:t>
      </w:r>
      <w:r>
        <w:t xml:space="preserve"> </w:t>
      </w:r>
      <w:r w:rsidRPr="00105EE1">
        <w:t>Hus</w:t>
      </w:r>
      <w:r>
        <w:t xml:space="preserve"> </w:t>
      </w:r>
      <w:r w:rsidRPr="00105EE1">
        <w:t>haben</w:t>
      </w:r>
      <w:r>
        <w:t xml:space="preserve"> </w:t>
      </w:r>
      <w:r w:rsidRPr="00105EE1">
        <w:t>wir</w:t>
      </w:r>
      <w:r>
        <w:t xml:space="preserve"> </w:t>
      </w:r>
      <w:r w:rsidRPr="00105EE1">
        <w:t>es</w:t>
      </w:r>
      <w:r>
        <w:t xml:space="preserve"> </w:t>
      </w:r>
      <w:r w:rsidRPr="00105EE1">
        <w:t>ganz</w:t>
      </w:r>
      <w:r>
        <w:t xml:space="preserve"> </w:t>
      </w:r>
      <w:r w:rsidRPr="00105EE1">
        <w:t>anders</w:t>
      </w:r>
      <w:r>
        <w:t xml:space="preserve"> </w:t>
      </w:r>
      <w:r w:rsidRPr="00105EE1">
        <w:t>gehört,</w:t>
      </w:r>
      <w:r>
        <w:t xml:space="preserve"> </w:t>
      </w:r>
      <w:r w:rsidRPr="00105EE1">
        <w:t>wie</w:t>
      </w:r>
      <w:r>
        <w:t xml:space="preserve"> </w:t>
      </w:r>
      <w:r w:rsidRPr="00105EE1">
        <w:t>dies</w:t>
      </w:r>
      <w:r>
        <w:t xml:space="preserve"> </w:t>
      </w:r>
      <w:r w:rsidRPr="00105EE1">
        <w:t>alles</w:t>
      </w:r>
      <w:r>
        <w:t xml:space="preserve"> </w:t>
      </w:r>
      <w:r w:rsidRPr="00105EE1">
        <w:t>Lügen</w:t>
      </w:r>
      <w:r>
        <w:t xml:space="preserve"> </w:t>
      </w:r>
      <w:r w:rsidRPr="00105EE1">
        <w:t>sind.“</w:t>
      </w:r>
      <w:r>
        <w:t xml:space="preserve"> </w:t>
      </w:r>
      <w:r w:rsidRPr="00105EE1">
        <w:t>–</w:t>
      </w:r>
      <w:r>
        <w:t xml:space="preserve"> </w:t>
      </w:r>
      <w:r w:rsidRPr="00105EE1">
        <w:t>Sie</w:t>
      </w:r>
      <w:r>
        <w:t xml:space="preserve"> </w:t>
      </w:r>
      <w:r w:rsidRPr="00105EE1">
        <w:t>wurden</w:t>
      </w:r>
      <w:r>
        <w:t xml:space="preserve"> </w:t>
      </w:r>
      <w:r w:rsidRPr="00105EE1">
        <w:t>ergriffen,</w:t>
      </w:r>
      <w:r>
        <w:t xml:space="preserve"> </w:t>
      </w:r>
      <w:r w:rsidRPr="00105EE1">
        <w:t>nach</w:t>
      </w:r>
      <w:r>
        <w:t xml:space="preserve"> </w:t>
      </w:r>
      <w:r w:rsidRPr="00105EE1">
        <w:t>dem</w:t>
      </w:r>
      <w:r>
        <w:t xml:space="preserve"> </w:t>
      </w:r>
      <w:proofErr w:type="spellStart"/>
      <w:r w:rsidRPr="00105EE1">
        <w:t>Rathhause</w:t>
      </w:r>
      <w:proofErr w:type="spellEnd"/>
      <w:r>
        <w:t xml:space="preserve"> </w:t>
      </w:r>
      <w:r w:rsidRPr="00105EE1">
        <w:t>geschleppt</w:t>
      </w:r>
      <w:r>
        <w:t xml:space="preserve"> </w:t>
      </w:r>
      <w:r w:rsidRPr="00105EE1">
        <w:t>und,</w:t>
      </w:r>
      <w:r>
        <w:t xml:space="preserve"> </w:t>
      </w:r>
      <w:r w:rsidRPr="00105EE1">
        <w:t>jenem</w:t>
      </w:r>
      <w:r>
        <w:t xml:space="preserve"> </w:t>
      </w:r>
      <w:r w:rsidRPr="00105EE1">
        <w:t>königlichen</w:t>
      </w:r>
      <w:r>
        <w:t xml:space="preserve"> </w:t>
      </w:r>
      <w:r w:rsidRPr="00105EE1">
        <w:t>Befehle</w:t>
      </w:r>
      <w:r>
        <w:t xml:space="preserve"> </w:t>
      </w:r>
      <w:r w:rsidRPr="00105EE1">
        <w:t>gemäß,</w:t>
      </w:r>
      <w:r>
        <w:t xml:space="preserve"> </w:t>
      </w:r>
      <w:r w:rsidRPr="00105EE1">
        <w:t>zum</w:t>
      </w:r>
      <w:r>
        <w:t xml:space="preserve"> </w:t>
      </w:r>
      <w:r w:rsidRPr="00105EE1">
        <w:t>Tode</w:t>
      </w:r>
      <w:r>
        <w:t xml:space="preserve"> </w:t>
      </w:r>
      <w:r w:rsidRPr="00105EE1">
        <w:t>verurtheilt.</w:t>
      </w:r>
      <w:r>
        <w:t xml:space="preserve"> </w:t>
      </w:r>
      <w:r w:rsidRPr="00105EE1">
        <w:t>J.</w:t>
      </w:r>
      <w:r>
        <w:t xml:space="preserve"> </w:t>
      </w:r>
      <w:r w:rsidRPr="00105EE1">
        <w:t>Hus</w:t>
      </w:r>
      <w:r>
        <w:t xml:space="preserve"> </w:t>
      </w:r>
      <w:r w:rsidRPr="00105EE1">
        <w:t>begab</w:t>
      </w:r>
      <w:r>
        <w:t xml:space="preserve"> </w:t>
      </w:r>
      <w:r w:rsidRPr="00105EE1">
        <w:t>sich,</w:t>
      </w:r>
      <w:r>
        <w:t xml:space="preserve"> </w:t>
      </w:r>
      <w:r w:rsidRPr="00105EE1">
        <w:t>von</w:t>
      </w:r>
      <w:r>
        <w:t xml:space="preserve"> </w:t>
      </w:r>
      <w:r w:rsidRPr="00105EE1">
        <w:t>2000</w:t>
      </w:r>
      <w:r>
        <w:t xml:space="preserve"> </w:t>
      </w:r>
      <w:r w:rsidRPr="00105EE1">
        <w:t>Studenten</w:t>
      </w:r>
      <w:r>
        <w:t xml:space="preserve"> </w:t>
      </w:r>
      <w:r w:rsidRPr="00105EE1">
        <w:t>begleitet,</w:t>
      </w:r>
      <w:r>
        <w:t xml:space="preserve"> </w:t>
      </w:r>
      <w:r w:rsidRPr="00105EE1">
        <w:t>auf</w:t>
      </w:r>
      <w:r>
        <w:t xml:space="preserve"> </w:t>
      </w:r>
      <w:r w:rsidRPr="00105EE1">
        <w:t>das</w:t>
      </w:r>
      <w:r>
        <w:t xml:space="preserve"> </w:t>
      </w:r>
      <w:r w:rsidRPr="00105EE1">
        <w:t>Rathhaus,</w:t>
      </w:r>
      <w:r>
        <w:t xml:space="preserve"> </w:t>
      </w:r>
      <w:r w:rsidRPr="00105EE1">
        <w:t>erklärte,</w:t>
      </w:r>
      <w:r>
        <w:t xml:space="preserve"> </w:t>
      </w:r>
      <w:r w:rsidRPr="00105EE1">
        <w:t>daß</w:t>
      </w:r>
      <w:r>
        <w:t xml:space="preserve"> </w:t>
      </w:r>
      <w:r w:rsidRPr="00105EE1">
        <w:t>er</w:t>
      </w:r>
      <w:r>
        <w:t xml:space="preserve"> </w:t>
      </w:r>
      <w:r w:rsidRPr="00105EE1">
        <w:t>die</w:t>
      </w:r>
      <w:r>
        <w:t xml:space="preserve"> </w:t>
      </w:r>
      <w:r w:rsidRPr="00105EE1">
        <w:t>Schuld</w:t>
      </w:r>
      <w:r>
        <w:t xml:space="preserve"> </w:t>
      </w:r>
      <w:r w:rsidRPr="00105EE1">
        <w:t>der</w:t>
      </w:r>
      <w:r>
        <w:t xml:space="preserve"> </w:t>
      </w:r>
      <w:r w:rsidRPr="00105EE1">
        <w:t>Jünglinge</w:t>
      </w:r>
      <w:r>
        <w:t xml:space="preserve"> </w:t>
      </w:r>
      <w:r w:rsidRPr="00105EE1">
        <w:t>als</w:t>
      </w:r>
      <w:r>
        <w:t xml:space="preserve"> </w:t>
      </w:r>
      <w:r w:rsidRPr="00105EE1">
        <w:t>die</w:t>
      </w:r>
      <w:r>
        <w:t xml:space="preserve"> </w:t>
      </w:r>
      <w:r w:rsidRPr="00105EE1">
        <w:t>seine</w:t>
      </w:r>
      <w:r>
        <w:t xml:space="preserve"> </w:t>
      </w:r>
      <w:r w:rsidRPr="00105EE1">
        <w:t>betrachte.</w:t>
      </w:r>
      <w:r>
        <w:t xml:space="preserve"> </w:t>
      </w:r>
      <w:r w:rsidRPr="00105EE1">
        <w:t>–</w:t>
      </w:r>
      <w:r>
        <w:t xml:space="preserve"> </w:t>
      </w:r>
      <w:r w:rsidRPr="00105EE1">
        <w:t>Trotz</w:t>
      </w:r>
      <w:r>
        <w:t xml:space="preserve"> </w:t>
      </w:r>
      <w:r w:rsidRPr="00105EE1">
        <w:t>des</w:t>
      </w:r>
      <w:r>
        <w:t xml:space="preserve"> </w:t>
      </w:r>
      <w:r w:rsidRPr="00105EE1">
        <w:t>gegebenen</w:t>
      </w:r>
      <w:r>
        <w:t xml:space="preserve"> </w:t>
      </w:r>
      <w:r w:rsidRPr="00105EE1">
        <w:t>Versprechens,</w:t>
      </w:r>
      <w:r>
        <w:t xml:space="preserve"> </w:t>
      </w:r>
      <w:r w:rsidRPr="00105EE1">
        <w:t>kein</w:t>
      </w:r>
      <w:r>
        <w:t xml:space="preserve"> </w:t>
      </w:r>
      <w:r w:rsidRPr="00105EE1">
        <w:t>Blut</w:t>
      </w:r>
      <w:r>
        <w:t xml:space="preserve"> </w:t>
      </w:r>
      <w:r w:rsidRPr="00105EE1">
        <w:t>zu</w:t>
      </w:r>
      <w:r>
        <w:t xml:space="preserve"> </w:t>
      </w:r>
      <w:r w:rsidRPr="00105EE1">
        <w:t>vergießen,</w:t>
      </w:r>
      <w:r>
        <w:t xml:space="preserve"> </w:t>
      </w:r>
      <w:r w:rsidRPr="00105EE1">
        <w:t>wurden</w:t>
      </w:r>
      <w:r>
        <w:t xml:space="preserve"> </w:t>
      </w:r>
      <w:r w:rsidRPr="00105EE1">
        <w:t>die</w:t>
      </w:r>
      <w:r>
        <w:t xml:space="preserve"> </w:t>
      </w:r>
      <w:r w:rsidRPr="00105EE1">
        <w:t>drei</w:t>
      </w:r>
      <w:r>
        <w:t xml:space="preserve"> </w:t>
      </w:r>
      <w:r w:rsidRPr="00105EE1">
        <w:t>Jünglinge</w:t>
      </w:r>
      <w:r>
        <w:t xml:space="preserve"> </w:t>
      </w:r>
      <w:r w:rsidRPr="00105EE1">
        <w:t>hingerichtet.</w:t>
      </w:r>
      <w:r>
        <w:t xml:space="preserve"> </w:t>
      </w:r>
      <w:r w:rsidRPr="00105EE1">
        <w:t>Sie</w:t>
      </w:r>
      <w:r>
        <w:t xml:space="preserve"> </w:t>
      </w:r>
      <w:r w:rsidRPr="00105EE1">
        <w:t>wurden</w:t>
      </w:r>
      <w:r>
        <w:t xml:space="preserve"> </w:t>
      </w:r>
      <w:r w:rsidRPr="00105EE1">
        <w:t>als</w:t>
      </w:r>
      <w:r>
        <w:t xml:space="preserve"> </w:t>
      </w:r>
      <w:r w:rsidRPr="00105EE1">
        <w:t>Märtyrer</w:t>
      </w:r>
      <w:r>
        <w:t xml:space="preserve"> </w:t>
      </w:r>
      <w:r w:rsidRPr="00105EE1">
        <w:t>gepriesen</w:t>
      </w:r>
      <w:r>
        <w:t xml:space="preserve"> </w:t>
      </w:r>
      <w:r w:rsidRPr="00105EE1">
        <w:t>–</w:t>
      </w:r>
      <w:r>
        <w:t xml:space="preserve"> </w:t>
      </w:r>
      <w:r w:rsidRPr="00105EE1">
        <w:t>und</w:t>
      </w:r>
      <w:r>
        <w:t xml:space="preserve"> </w:t>
      </w:r>
      <w:r w:rsidRPr="00105EE1">
        <w:t>waren</w:t>
      </w:r>
      <w:r>
        <w:t xml:space="preserve"> </w:t>
      </w:r>
      <w:r w:rsidRPr="00105EE1">
        <w:t>es</w:t>
      </w:r>
      <w:r>
        <w:t xml:space="preserve"> </w:t>
      </w:r>
      <w:r w:rsidRPr="00105EE1">
        <w:t>auch.</w:t>
      </w:r>
      <w:r>
        <w:t xml:space="preserve"> </w:t>
      </w:r>
      <w:r w:rsidRPr="00105EE1">
        <w:t>Einige</w:t>
      </w:r>
      <w:r>
        <w:t xml:space="preserve"> </w:t>
      </w:r>
      <w:r w:rsidRPr="00105EE1">
        <w:t>fromme</w:t>
      </w:r>
      <w:r>
        <w:t xml:space="preserve"> </w:t>
      </w:r>
      <w:r w:rsidRPr="00105EE1">
        <w:t>Frauen</w:t>
      </w:r>
      <w:r>
        <w:t xml:space="preserve"> </w:t>
      </w:r>
      <w:r w:rsidRPr="00105EE1">
        <w:t>tauchten</w:t>
      </w:r>
      <w:r>
        <w:t xml:space="preserve"> </w:t>
      </w:r>
      <w:r w:rsidRPr="00105EE1">
        <w:t>ihre</w:t>
      </w:r>
      <w:r>
        <w:t xml:space="preserve"> </w:t>
      </w:r>
      <w:r w:rsidRPr="00105EE1">
        <w:t>Tücher</w:t>
      </w:r>
      <w:r>
        <w:t xml:space="preserve"> </w:t>
      </w:r>
      <w:r w:rsidRPr="00105EE1">
        <w:t>in</w:t>
      </w:r>
      <w:r>
        <w:t xml:space="preserve"> </w:t>
      </w:r>
      <w:r w:rsidRPr="00105EE1">
        <w:t>das</w:t>
      </w:r>
      <w:r>
        <w:t xml:space="preserve"> </w:t>
      </w:r>
      <w:r w:rsidRPr="00105EE1">
        <w:t>Blut</w:t>
      </w:r>
      <w:r>
        <w:t xml:space="preserve"> </w:t>
      </w:r>
      <w:r w:rsidRPr="00105EE1">
        <w:t>der</w:t>
      </w:r>
      <w:r>
        <w:t xml:space="preserve"> </w:t>
      </w:r>
      <w:r w:rsidRPr="00105EE1">
        <w:t>Hingerichteten,</w:t>
      </w:r>
      <w:r>
        <w:t xml:space="preserve"> </w:t>
      </w:r>
      <w:r w:rsidRPr="00105EE1">
        <w:t>das</w:t>
      </w:r>
      <w:r>
        <w:t xml:space="preserve"> </w:t>
      </w:r>
      <w:r w:rsidRPr="00105EE1">
        <w:t>unter</w:t>
      </w:r>
      <w:r>
        <w:t xml:space="preserve"> </w:t>
      </w:r>
      <w:r w:rsidRPr="00105EE1">
        <w:t>den</w:t>
      </w:r>
      <w:r>
        <w:t xml:space="preserve"> </w:t>
      </w:r>
      <w:r w:rsidRPr="00105EE1">
        <w:t>Thoren</w:t>
      </w:r>
      <w:r>
        <w:t xml:space="preserve"> </w:t>
      </w:r>
      <w:r w:rsidRPr="00105EE1">
        <w:t>des</w:t>
      </w:r>
      <w:r>
        <w:t xml:space="preserve"> </w:t>
      </w:r>
      <w:r w:rsidRPr="00105EE1">
        <w:t>verschlossenen</w:t>
      </w:r>
      <w:r>
        <w:t xml:space="preserve"> </w:t>
      </w:r>
      <w:r w:rsidRPr="00105EE1">
        <w:t>Hofraums</w:t>
      </w:r>
      <w:r>
        <w:t xml:space="preserve"> </w:t>
      </w:r>
      <w:r w:rsidRPr="00105EE1">
        <w:t>im</w:t>
      </w:r>
      <w:r>
        <w:t xml:space="preserve"> </w:t>
      </w:r>
      <w:proofErr w:type="spellStart"/>
      <w:r w:rsidRPr="00105EE1">
        <w:t>Rathhause</w:t>
      </w:r>
      <w:proofErr w:type="spellEnd"/>
      <w:r>
        <w:t xml:space="preserve"> </w:t>
      </w:r>
      <w:r w:rsidRPr="00105EE1">
        <w:t>hervorfloß,</w:t>
      </w:r>
      <w:r>
        <w:t xml:space="preserve"> </w:t>
      </w:r>
      <w:r w:rsidRPr="00105EE1">
        <w:t>und</w:t>
      </w:r>
      <w:r>
        <w:t xml:space="preserve"> </w:t>
      </w:r>
      <w:r w:rsidRPr="00105EE1">
        <w:t>betrachteten</w:t>
      </w:r>
      <w:r>
        <w:t xml:space="preserve"> </w:t>
      </w:r>
      <w:r w:rsidRPr="00105EE1">
        <w:t>es</w:t>
      </w:r>
      <w:r>
        <w:t xml:space="preserve"> </w:t>
      </w:r>
      <w:r w:rsidRPr="00105EE1">
        <w:t>als</w:t>
      </w:r>
      <w:r>
        <w:t xml:space="preserve"> </w:t>
      </w:r>
      <w:r w:rsidRPr="00105EE1">
        <w:t>eine</w:t>
      </w:r>
      <w:r>
        <w:t xml:space="preserve"> </w:t>
      </w:r>
      <w:r w:rsidRPr="00105EE1">
        <w:t>kostbare</w:t>
      </w:r>
      <w:r>
        <w:t xml:space="preserve"> </w:t>
      </w:r>
      <w:r w:rsidRPr="00105EE1">
        <w:t>Reliquie.</w:t>
      </w:r>
      <w:r>
        <w:t xml:space="preserve"> </w:t>
      </w:r>
      <w:r w:rsidRPr="00105EE1">
        <w:t>Mehrere</w:t>
      </w:r>
      <w:r>
        <w:t xml:space="preserve"> </w:t>
      </w:r>
      <w:r w:rsidRPr="00105EE1">
        <w:t>erklärten</w:t>
      </w:r>
      <w:r>
        <w:t xml:space="preserve"> </w:t>
      </w:r>
      <w:r w:rsidRPr="00105EE1">
        <w:t>auf</w:t>
      </w:r>
      <w:r>
        <w:t xml:space="preserve"> </w:t>
      </w:r>
      <w:r w:rsidRPr="00105EE1">
        <w:t>der</w:t>
      </w:r>
      <w:r>
        <w:t xml:space="preserve"> </w:t>
      </w:r>
      <w:r w:rsidRPr="00105EE1">
        <w:t>Stelle,</w:t>
      </w:r>
      <w:r>
        <w:t xml:space="preserve"> </w:t>
      </w:r>
      <w:r w:rsidRPr="00105EE1">
        <w:t>sie</w:t>
      </w:r>
      <w:r>
        <w:t xml:space="preserve"> </w:t>
      </w:r>
      <w:r w:rsidRPr="00105EE1">
        <w:t>wären</w:t>
      </w:r>
      <w:r>
        <w:t xml:space="preserve"> </w:t>
      </w:r>
      <w:r w:rsidRPr="00105EE1">
        <w:t>bereit,</w:t>
      </w:r>
      <w:r>
        <w:t xml:space="preserve"> </w:t>
      </w:r>
      <w:r w:rsidRPr="00105EE1">
        <w:t>dasselbe</w:t>
      </w:r>
      <w:r>
        <w:t xml:space="preserve"> </w:t>
      </w:r>
      <w:r w:rsidRPr="00105EE1">
        <w:t>zu</w:t>
      </w:r>
      <w:r>
        <w:t xml:space="preserve"> </w:t>
      </w:r>
      <w:r w:rsidRPr="00105EE1">
        <w:t>thun</w:t>
      </w:r>
      <w:r>
        <w:t xml:space="preserve"> </w:t>
      </w:r>
      <w:r w:rsidRPr="00105EE1">
        <w:t>und</w:t>
      </w:r>
      <w:r>
        <w:t xml:space="preserve"> </w:t>
      </w:r>
      <w:r w:rsidRPr="00105EE1">
        <w:t>zu</w:t>
      </w:r>
      <w:r>
        <w:t xml:space="preserve"> </w:t>
      </w:r>
      <w:r w:rsidRPr="00105EE1">
        <w:t>leiden.</w:t>
      </w:r>
      <w:r>
        <w:t xml:space="preserve"> </w:t>
      </w:r>
      <w:r w:rsidRPr="00105EE1">
        <w:t>Sie</w:t>
      </w:r>
      <w:r>
        <w:t xml:space="preserve"> </w:t>
      </w:r>
      <w:r w:rsidRPr="00105EE1">
        <w:t>ließen</w:t>
      </w:r>
      <w:r>
        <w:t xml:space="preserve"> </w:t>
      </w:r>
      <w:r w:rsidRPr="00105EE1">
        <w:t>sich</w:t>
      </w:r>
      <w:r>
        <w:t xml:space="preserve"> </w:t>
      </w:r>
      <w:r w:rsidRPr="00105EE1">
        <w:t>ganz</w:t>
      </w:r>
      <w:r>
        <w:t xml:space="preserve"> </w:t>
      </w:r>
      <w:r w:rsidRPr="00105EE1">
        <w:t>geduldig</w:t>
      </w:r>
      <w:r>
        <w:t xml:space="preserve"> </w:t>
      </w:r>
      <w:r w:rsidRPr="00105EE1">
        <w:t>verhaften,</w:t>
      </w:r>
      <w:r>
        <w:t xml:space="preserve"> </w:t>
      </w:r>
      <w:r w:rsidRPr="00105EE1">
        <w:t>-</w:t>
      </w:r>
      <w:r>
        <w:t xml:space="preserve"> </w:t>
      </w:r>
      <w:r w:rsidRPr="00105EE1">
        <w:t>wurden</w:t>
      </w:r>
      <w:r>
        <w:t xml:space="preserve"> </w:t>
      </w:r>
      <w:r w:rsidRPr="00105EE1">
        <w:t>aber</w:t>
      </w:r>
      <w:r>
        <w:t xml:space="preserve"> </w:t>
      </w:r>
      <w:r w:rsidRPr="00105EE1">
        <w:t>später</w:t>
      </w:r>
      <w:r>
        <w:t xml:space="preserve"> </w:t>
      </w:r>
      <w:r w:rsidRPr="00105EE1">
        <w:t>von</w:t>
      </w:r>
      <w:r>
        <w:t xml:space="preserve"> </w:t>
      </w:r>
      <w:r w:rsidRPr="00105EE1">
        <w:t>dem</w:t>
      </w:r>
      <w:r>
        <w:t xml:space="preserve"> </w:t>
      </w:r>
      <w:r w:rsidRPr="00105EE1">
        <w:t>Magistrat</w:t>
      </w:r>
      <w:r>
        <w:t xml:space="preserve"> </w:t>
      </w:r>
      <w:r w:rsidRPr="00105EE1">
        <w:t>wieder</w:t>
      </w:r>
      <w:r>
        <w:t xml:space="preserve"> </w:t>
      </w:r>
      <w:r w:rsidRPr="00105EE1">
        <w:t>losgelassen.</w:t>
      </w:r>
      <w:r>
        <w:t xml:space="preserve"> </w:t>
      </w:r>
      <w:r w:rsidRPr="00105EE1">
        <w:t>Eine</w:t>
      </w:r>
      <w:r>
        <w:t xml:space="preserve"> </w:t>
      </w:r>
      <w:r w:rsidRPr="00105EE1">
        <w:t>Frau</w:t>
      </w:r>
      <w:r>
        <w:t xml:space="preserve"> </w:t>
      </w:r>
      <w:r w:rsidRPr="00105EE1">
        <w:t>bot</w:t>
      </w:r>
      <w:r>
        <w:t xml:space="preserve"> </w:t>
      </w:r>
      <w:r w:rsidRPr="00105EE1">
        <w:t>weiße</w:t>
      </w:r>
      <w:r>
        <w:t xml:space="preserve"> </w:t>
      </w:r>
      <w:r w:rsidRPr="00105EE1">
        <w:t>Leinentücher</w:t>
      </w:r>
      <w:r>
        <w:t xml:space="preserve"> </w:t>
      </w:r>
      <w:r w:rsidRPr="00105EE1">
        <w:t>an,</w:t>
      </w:r>
      <w:r>
        <w:t xml:space="preserve"> </w:t>
      </w:r>
      <w:r w:rsidRPr="00105EE1">
        <w:t>um</w:t>
      </w:r>
      <w:r>
        <w:t xml:space="preserve"> </w:t>
      </w:r>
      <w:r w:rsidRPr="00105EE1">
        <w:t>die</w:t>
      </w:r>
      <w:r>
        <w:t xml:space="preserve"> </w:t>
      </w:r>
      <w:r w:rsidRPr="00105EE1">
        <w:t>Leichen</w:t>
      </w:r>
      <w:r>
        <w:t xml:space="preserve"> </w:t>
      </w:r>
      <w:r w:rsidRPr="00105EE1">
        <w:t>einzuhüllen.</w:t>
      </w:r>
      <w:r>
        <w:t xml:space="preserve"> </w:t>
      </w:r>
      <w:r w:rsidRPr="00105EE1">
        <w:t>Mit</w:t>
      </w:r>
      <w:r>
        <w:t xml:space="preserve"> </w:t>
      </w:r>
      <w:r w:rsidRPr="00105EE1">
        <w:t>laut</w:t>
      </w:r>
      <w:r>
        <w:t xml:space="preserve"> </w:t>
      </w:r>
      <w:r w:rsidRPr="00105EE1">
        <w:t>angestimmtem</w:t>
      </w:r>
      <w:r>
        <w:t xml:space="preserve"> </w:t>
      </w:r>
      <w:r w:rsidRPr="00105EE1">
        <w:t>Gesang</w:t>
      </w:r>
      <w:r>
        <w:t xml:space="preserve"> </w:t>
      </w:r>
      <w:r w:rsidRPr="00105EE1">
        <w:t>(</w:t>
      </w:r>
      <w:proofErr w:type="spellStart"/>
      <w:r w:rsidRPr="00105EE1">
        <w:t>isti</w:t>
      </w:r>
      <w:proofErr w:type="spellEnd"/>
      <w:r>
        <w:t xml:space="preserve"> </w:t>
      </w:r>
      <w:proofErr w:type="spellStart"/>
      <w:r w:rsidRPr="00105EE1">
        <w:t>sunt</w:t>
      </w:r>
      <w:proofErr w:type="spellEnd"/>
      <w:r>
        <w:t xml:space="preserve"> </w:t>
      </w:r>
      <w:proofErr w:type="spellStart"/>
      <w:r w:rsidRPr="00105EE1">
        <w:t>sancti</w:t>
      </w:r>
      <w:proofErr w:type="spellEnd"/>
      <w:r w:rsidRPr="00105EE1">
        <w:t>)</w:t>
      </w:r>
      <w:r>
        <w:t xml:space="preserve"> </w:t>
      </w:r>
      <w:r w:rsidRPr="00105EE1">
        <w:t>wurden</w:t>
      </w:r>
      <w:r>
        <w:t xml:space="preserve"> </w:t>
      </w:r>
      <w:r w:rsidRPr="00105EE1">
        <w:t>die</w:t>
      </w:r>
      <w:r>
        <w:t xml:space="preserve"> </w:t>
      </w:r>
      <w:r w:rsidRPr="00105EE1">
        <w:t>Gemordeten</w:t>
      </w:r>
      <w:r>
        <w:t xml:space="preserve"> </w:t>
      </w:r>
      <w:r w:rsidRPr="00105EE1">
        <w:t>als</w:t>
      </w:r>
      <w:r>
        <w:t xml:space="preserve"> </w:t>
      </w:r>
      <w:r w:rsidRPr="00105EE1">
        <w:t>Heilige</w:t>
      </w:r>
      <w:r>
        <w:t xml:space="preserve"> </w:t>
      </w:r>
      <w:r w:rsidRPr="00105EE1">
        <w:t>dahingetragen,</w:t>
      </w:r>
      <w:r>
        <w:t xml:space="preserve"> </w:t>
      </w:r>
      <w:r w:rsidRPr="00105EE1">
        <w:t>und</w:t>
      </w:r>
      <w:r>
        <w:t xml:space="preserve"> </w:t>
      </w:r>
      <w:r w:rsidRPr="00105EE1">
        <w:t>mit</w:t>
      </w:r>
      <w:r>
        <w:t xml:space="preserve"> </w:t>
      </w:r>
      <w:r w:rsidRPr="00105EE1">
        <w:t>großen</w:t>
      </w:r>
      <w:r>
        <w:t xml:space="preserve"> </w:t>
      </w:r>
      <w:r w:rsidRPr="00105EE1">
        <w:t>Feierlichkeiten</w:t>
      </w:r>
      <w:r>
        <w:t xml:space="preserve"> </w:t>
      </w:r>
      <w:r w:rsidRPr="00105EE1">
        <w:t>unter</w:t>
      </w:r>
      <w:r>
        <w:t xml:space="preserve"> </w:t>
      </w:r>
      <w:proofErr w:type="spellStart"/>
      <w:r w:rsidRPr="00105EE1">
        <w:t>Hussen’s</w:t>
      </w:r>
      <w:proofErr w:type="spellEnd"/>
      <w:r>
        <w:t xml:space="preserve"> </w:t>
      </w:r>
      <w:r w:rsidRPr="00105EE1">
        <w:t>Leitung</w:t>
      </w:r>
      <w:r>
        <w:t xml:space="preserve"> </w:t>
      </w:r>
      <w:r w:rsidRPr="00105EE1">
        <w:t>beerdigt,</w:t>
      </w:r>
      <w:r>
        <w:t xml:space="preserve"> </w:t>
      </w:r>
      <w:r w:rsidRPr="00105EE1">
        <w:t>der</w:t>
      </w:r>
      <w:r>
        <w:t xml:space="preserve"> </w:t>
      </w:r>
      <w:r w:rsidRPr="00105EE1">
        <w:t>ihnen</w:t>
      </w:r>
      <w:r>
        <w:t xml:space="preserve"> </w:t>
      </w:r>
      <w:r w:rsidRPr="00105EE1">
        <w:t>das</w:t>
      </w:r>
      <w:r>
        <w:t xml:space="preserve"> </w:t>
      </w:r>
      <w:r w:rsidRPr="00105EE1">
        <w:t>Zeugnis</w:t>
      </w:r>
      <w:r>
        <w:t xml:space="preserve"> </w:t>
      </w:r>
      <w:r w:rsidRPr="00105EE1">
        <w:t>gab,</w:t>
      </w:r>
      <w:r>
        <w:t xml:space="preserve"> </w:t>
      </w:r>
      <w:r w:rsidRPr="00105EE1">
        <w:t>daß</w:t>
      </w:r>
      <w:r>
        <w:t xml:space="preserve"> </w:t>
      </w:r>
      <w:r w:rsidRPr="00105EE1">
        <w:t>sie</w:t>
      </w:r>
      <w:r>
        <w:t xml:space="preserve"> </w:t>
      </w:r>
      <w:r w:rsidRPr="00105EE1">
        <w:t>unter</w:t>
      </w:r>
      <w:r>
        <w:t xml:space="preserve"> </w:t>
      </w:r>
      <w:r w:rsidRPr="00105EE1">
        <w:t>dem</w:t>
      </w:r>
      <w:r>
        <w:t xml:space="preserve"> </w:t>
      </w:r>
      <w:r w:rsidRPr="00105EE1">
        <w:t>Schwerte</w:t>
      </w:r>
      <w:r>
        <w:t xml:space="preserve"> </w:t>
      </w:r>
      <w:r w:rsidRPr="00105EE1">
        <w:t>gefallen</w:t>
      </w:r>
      <w:r>
        <w:t xml:space="preserve"> </w:t>
      </w:r>
      <w:r w:rsidRPr="00105EE1">
        <w:t>seien,</w:t>
      </w:r>
      <w:r>
        <w:t xml:space="preserve"> </w:t>
      </w:r>
      <w:r w:rsidRPr="00105EE1">
        <w:t>weil</w:t>
      </w:r>
      <w:r>
        <w:t xml:space="preserve"> </w:t>
      </w:r>
      <w:r w:rsidRPr="00105EE1">
        <w:t>sie</w:t>
      </w:r>
      <w:r>
        <w:t xml:space="preserve"> </w:t>
      </w:r>
      <w:r w:rsidRPr="00105EE1">
        <w:t>den</w:t>
      </w:r>
      <w:r>
        <w:t xml:space="preserve"> </w:t>
      </w:r>
      <w:r w:rsidRPr="00105EE1">
        <w:t>lügenhaften</w:t>
      </w:r>
      <w:r>
        <w:t xml:space="preserve"> </w:t>
      </w:r>
      <w:r w:rsidRPr="00105EE1">
        <w:t>Jüngern</w:t>
      </w:r>
      <w:r>
        <w:t xml:space="preserve"> </w:t>
      </w:r>
      <w:r w:rsidRPr="00105EE1">
        <w:t>des</w:t>
      </w:r>
      <w:r>
        <w:t xml:space="preserve"> </w:t>
      </w:r>
      <w:r w:rsidRPr="00105EE1">
        <w:t>Antichrists</w:t>
      </w:r>
      <w:r>
        <w:t xml:space="preserve"> </w:t>
      </w:r>
      <w:r w:rsidRPr="00105EE1">
        <w:t>widersprochen</w:t>
      </w:r>
      <w:r>
        <w:t xml:space="preserve"> </w:t>
      </w:r>
      <w:r w:rsidRPr="00105EE1">
        <w:t>hätten.</w:t>
      </w:r>
      <w:r>
        <w:t xml:space="preserve"> </w:t>
      </w:r>
      <w:r w:rsidRPr="00105EE1">
        <w:t>–</w:t>
      </w:r>
      <w:r>
        <w:t xml:space="preserve"> </w:t>
      </w:r>
      <w:r w:rsidRPr="00105EE1">
        <w:t>Das</w:t>
      </w:r>
      <w:r>
        <w:t xml:space="preserve"> </w:t>
      </w:r>
      <w:r w:rsidRPr="00105EE1">
        <w:t>Anerbieten</w:t>
      </w:r>
      <w:r>
        <w:t xml:space="preserve"> </w:t>
      </w:r>
      <w:r w:rsidRPr="00105EE1">
        <w:t>des</w:t>
      </w:r>
      <w:r>
        <w:t xml:space="preserve"> </w:t>
      </w:r>
      <w:r w:rsidRPr="00105EE1">
        <w:t>J.</w:t>
      </w:r>
      <w:r>
        <w:t xml:space="preserve"> </w:t>
      </w:r>
      <w:r w:rsidRPr="00105EE1">
        <w:t>Hus,</w:t>
      </w:r>
      <w:r>
        <w:t xml:space="preserve"> </w:t>
      </w:r>
      <w:r w:rsidRPr="00105EE1">
        <w:t>welches</w:t>
      </w:r>
      <w:r>
        <w:t xml:space="preserve"> </w:t>
      </w:r>
      <w:r w:rsidRPr="00105EE1">
        <w:t>er</w:t>
      </w:r>
      <w:r>
        <w:t xml:space="preserve"> </w:t>
      </w:r>
      <w:r w:rsidRPr="00105EE1">
        <w:t>den</w:t>
      </w:r>
      <w:r>
        <w:t xml:space="preserve"> </w:t>
      </w:r>
      <w:r w:rsidRPr="00105EE1">
        <w:t>acht</w:t>
      </w:r>
      <w:r>
        <w:t xml:space="preserve"> </w:t>
      </w:r>
      <w:r w:rsidRPr="00105EE1">
        <w:t>papistisch</w:t>
      </w:r>
      <w:r>
        <w:t xml:space="preserve"> </w:t>
      </w:r>
      <w:r w:rsidRPr="00105EE1">
        <w:t>gesinnten</w:t>
      </w:r>
      <w:r>
        <w:t xml:space="preserve"> </w:t>
      </w:r>
      <w:r w:rsidRPr="00105EE1">
        <w:t>Doctoren</w:t>
      </w:r>
      <w:r>
        <w:t xml:space="preserve"> </w:t>
      </w:r>
      <w:r w:rsidRPr="00105EE1">
        <w:t>der</w:t>
      </w:r>
      <w:r>
        <w:t xml:space="preserve"> </w:t>
      </w:r>
      <w:r w:rsidRPr="00105EE1">
        <w:t>Universität,</w:t>
      </w:r>
      <w:r>
        <w:t xml:space="preserve"> </w:t>
      </w:r>
      <w:r w:rsidRPr="00105EE1">
        <w:t>den</w:t>
      </w:r>
      <w:r>
        <w:t xml:space="preserve"> </w:t>
      </w:r>
      <w:r w:rsidRPr="00105EE1">
        <w:t>Vertheidigern</w:t>
      </w:r>
      <w:r>
        <w:t xml:space="preserve"> </w:t>
      </w:r>
      <w:r w:rsidRPr="00105EE1">
        <w:t>der</w:t>
      </w:r>
      <w:r>
        <w:t xml:space="preserve"> </w:t>
      </w:r>
      <w:r w:rsidRPr="00105EE1">
        <w:t>Ablaß-Bulle</w:t>
      </w:r>
      <w:r>
        <w:t xml:space="preserve"> </w:t>
      </w:r>
      <w:r w:rsidRPr="00105EE1">
        <w:t>machte,</w:t>
      </w:r>
      <w:r>
        <w:t xml:space="preserve"> </w:t>
      </w:r>
      <w:r w:rsidRPr="00105EE1">
        <w:t>sie</w:t>
      </w:r>
      <w:r>
        <w:t xml:space="preserve"> </w:t>
      </w:r>
      <w:r w:rsidRPr="00105EE1">
        <w:t>möchten</w:t>
      </w:r>
      <w:r>
        <w:t xml:space="preserve"> </w:t>
      </w:r>
      <w:r w:rsidRPr="00105EE1">
        <w:t>ihn</w:t>
      </w:r>
      <w:r>
        <w:t xml:space="preserve"> </w:t>
      </w:r>
      <w:r w:rsidRPr="00105EE1">
        <w:t>widerlegen</w:t>
      </w:r>
      <w:r>
        <w:t xml:space="preserve"> </w:t>
      </w:r>
      <w:r w:rsidRPr="00105EE1">
        <w:t>und</w:t>
      </w:r>
      <w:r>
        <w:t xml:space="preserve"> </w:t>
      </w:r>
      <w:r w:rsidRPr="00105EE1">
        <w:t>einer</w:t>
      </w:r>
      <w:r>
        <w:t xml:space="preserve"> </w:t>
      </w:r>
      <w:r w:rsidRPr="00105EE1">
        <w:t>Irrlehre</w:t>
      </w:r>
      <w:r>
        <w:t xml:space="preserve"> </w:t>
      </w:r>
      <w:r w:rsidRPr="00105EE1">
        <w:t>ihn</w:t>
      </w:r>
      <w:r>
        <w:t xml:space="preserve"> </w:t>
      </w:r>
      <w:r w:rsidRPr="00105EE1">
        <w:t>zeihen,</w:t>
      </w:r>
      <w:r>
        <w:t xml:space="preserve"> </w:t>
      </w:r>
      <w:r w:rsidRPr="00105EE1">
        <w:t>und</w:t>
      </w:r>
      <w:r>
        <w:t xml:space="preserve"> </w:t>
      </w:r>
      <w:r w:rsidRPr="00105EE1">
        <w:t>dann</w:t>
      </w:r>
      <w:r>
        <w:t xml:space="preserve"> </w:t>
      </w:r>
      <w:r w:rsidRPr="00105EE1">
        <w:t>wollte</w:t>
      </w:r>
      <w:r>
        <w:t xml:space="preserve"> </w:t>
      </w:r>
      <w:r w:rsidRPr="00105EE1">
        <w:t>er</w:t>
      </w:r>
      <w:r>
        <w:t xml:space="preserve"> </w:t>
      </w:r>
      <w:r w:rsidRPr="00105EE1">
        <w:t>auf</w:t>
      </w:r>
      <w:r>
        <w:t xml:space="preserve"> </w:t>
      </w:r>
      <w:r w:rsidRPr="00105EE1">
        <w:t>dem</w:t>
      </w:r>
      <w:r>
        <w:t xml:space="preserve"> </w:t>
      </w:r>
      <w:r w:rsidRPr="00105EE1">
        <w:t>Scheiterhaufen</w:t>
      </w:r>
      <w:r>
        <w:t xml:space="preserve"> </w:t>
      </w:r>
      <w:r w:rsidRPr="00105EE1">
        <w:t>sterben;</w:t>
      </w:r>
      <w:r>
        <w:t xml:space="preserve"> </w:t>
      </w:r>
      <w:r w:rsidRPr="00105EE1">
        <w:t>-</w:t>
      </w:r>
      <w:r>
        <w:t xml:space="preserve"> </w:t>
      </w:r>
      <w:r w:rsidRPr="00105EE1">
        <w:t>wo</w:t>
      </w:r>
      <w:r>
        <w:t xml:space="preserve"> </w:t>
      </w:r>
      <w:r w:rsidRPr="00105EE1">
        <w:t>sie</w:t>
      </w:r>
      <w:r>
        <w:t xml:space="preserve"> </w:t>
      </w:r>
      <w:r w:rsidRPr="00105EE1">
        <w:t>ihn</w:t>
      </w:r>
      <w:r>
        <w:t xml:space="preserve"> </w:t>
      </w:r>
      <w:r w:rsidRPr="00105EE1">
        <w:t>aber</w:t>
      </w:r>
      <w:r>
        <w:t xml:space="preserve"> </w:t>
      </w:r>
      <w:r w:rsidRPr="00105EE1">
        <w:t>nicht</w:t>
      </w:r>
      <w:r>
        <w:t xml:space="preserve"> </w:t>
      </w:r>
      <w:r w:rsidRPr="00105EE1">
        <w:t>zu</w:t>
      </w:r>
      <w:r>
        <w:t xml:space="preserve"> </w:t>
      </w:r>
      <w:r w:rsidRPr="00105EE1">
        <w:t>widerlegen</w:t>
      </w:r>
      <w:r>
        <w:t xml:space="preserve"> </w:t>
      </w:r>
      <w:r w:rsidRPr="00105EE1">
        <w:t>vermöchten,</w:t>
      </w:r>
      <w:r>
        <w:t xml:space="preserve"> </w:t>
      </w:r>
      <w:r w:rsidRPr="00105EE1">
        <w:t>sollten</w:t>
      </w:r>
      <w:r>
        <w:t xml:space="preserve"> </w:t>
      </w:r>
      <w:r w:rsidRPr="00105EE1">
        <w:t>sie</w:t>
      </w:r>
      <w:r>
        <w:t xml:space="preserve"> </w:t>
      </w:r>
      <w:r w:rsidRPr="00105EE1">
        <w:t>dem</w:t>
      </w:r>
      <w:r>
        <w:t xml:space="preserve"> </w:t>
      </w:r>
      <w:r w:rsidRPr="00105EE1">
        <w:t>Scheiterhaufen</w:t>
      </w:r>
      <w:r>
        <w:t xml:space="preserve"> </w:t>
      </w:r>
      <w:r w:rsidRPr="00105EE1">
        <w:t>sich</w:t>
      </w:r>
      <w:r>
        <w:t xml:space="preserve"> </w:t>
      </w:r>
      <w:r w:rsidRPr="00105EE1">
        <w:t>überantworten,</w:t>
      </w:r>
      <w:r>
        <w:t xml:space="preserve"> </w:t>
      </w:r>
      <w:r w:rsidRPr="00105EE1">
        <w:t>-</w:t>
      </w:r>
      <w:r>
        <w:t xml:space="preserve"> </w:t>
      </w:r>
      <w:r w:rsidRPr="00105EE1">
        <w:t>nahmen</w:t>
      </w:r>
      <w:r>
        <w:t xml:space="preserve"> </w:t>
      </w:r>
      <w:r w:rsidRPr="00105EE1">
        <w:t>sie</w:t>
      </w:r>
      <w:r>
        <w:t xml:space="preserve"> </w:t>
      </w:r>
      <w:r w:rsidRPr="00105EE1">
        <w:t>nicht</w:t>
      </w:r>
      <w:r>
        <w:t xml:space="preserve"> </w:t>
      </w:r>
      <w:r w:rsidRPr="00105EE1">
        <w:t>an.</w:t>
      </w:r>
      <w:r>
        <w:t xml:space="preserve"> </w:t>
      </w:r>
      <w:r w:rsidRPr="00105EE1">
        <w:t>Es</w:t>
      </w:r>
      <w:r>
        <w:t xml:space="preserve"> </w:t>
      </w:r>
      <w:r w:rsidRPr="00105EE1">
        <w:t>war</w:t>
      </w:r>
      <w:r>
        <w:t xml:space="preserve"> </w:t>
      </w:r>
      <w:r w:rsidRPr="00105EE1">
        <w:t>bequemer</w:t>
      </w:r>
      <w:r>
        <w:t xml:space="preserve"> </w:t>
      </w:r>
      <w:r w:rsidRPr="00105EE1">
        <w:t>und</w:t>
      </w:r>
      <w:r>
        <w:t xml:space="preserve"> </w:t>
      </w:r>
      <w:r w:rsidRPr="00105EE1">
        <w:t>mit</w:t>
      </w:r>
      <w:r>
        <w:t xml:space="preserve"> </w:t>
      </w:r>
      <w:r w:rsidRPr="00105EE1">
        <w:t>weniger</w:t>
      </w:r>
      <w:r>
        <w:t xml:space="preserve"> </w:t>
      </w:r>
      <w:r w:rsidRPr="00105EE1">
        <w:t>Fährlichkeit</w:t>
      </w:r>
      <w:r>
        <w:t xml:space="preserve"> </w:t>
      </w:r>
      <w:r w:rsidRPr="00105EE1">
        <w:t>verbunden,</w:t>
      </w:r>
      <w:r>
        <w:t xml:space="preserve"> </w:t>
      </w:r>
      <w:r w:rsidRPr="00105EE1">
        <w:t>den</w:t>
      </w:r>
      <w:r>
        <w:t xml:space="preserve"> </w:t>
      </w:r>
      <w:r w:rsidRPr="00105EE1">
        <w:t>Zeugen</w:t>
      </w:r>
      <w:r>
        <w:t xml:space="preserve"> </w:t>
      </w:r>
      <w:r w:rsidRPr="00105EE1">
        <w:t>der</w:t>
      </w:r>
      <w:r>
        <w:t xml:space="preserve"> </w:t>
      </w:r>
      <w:r w:rsidRPr="00105EE1">
        <w:t>Wahrheit</w:t>
      </w:r>
      <w:r>
        <w:t xml:space="preserve"> </w:t>
      </w:r>
      <w:r w:rsidRPr="00105EE1">
        <w:t>in</w:t>
      </w:r>
      <w:r>
        <w:t xml:space="preserve"> </w:t>
      </w:r>
      <w:r w:rsidRPr="00105EE1">
        <w:t>den</w:t>
      </w:r>
      <w:r>
        <w:t xml:space="preserve"> </w:t>
      </w:r>
      <w:r w:rsidRPr="00105EE1">
        <w:t>Bann</w:t>
      </w:r>
      <w:r>
        <w:t xml:space="preserve"> </w:t>
      </w:r>
      <w:r w:rsidRPr="00105EE1">
        <w:t>zu</w:t>
      </w:r>
      <w:r>
        <w:t xml:space="preserve"> </w:t>
      </w:r>
      <w:r w:rsidRPr="00105EE1">
        <w:t>thun.</w:t>
      </w:r>
      <w:r>
        <w:t xml:space="preserve"> </w:t>
      </w:r>
      <w:r w:rsidRPr="00105EE1">
        <w:t>Der</w:t>
      </w:r>
      <w:r>
        <w:t xml:space="preserve"> </w:t>
      </w:r>
      <w:r w:rsidRPr="00105EE1">
        <w:t>Kardinal</w:t>
      </w:r>
      <w:r>
        <w:t xml:space="preserve"> </w:t>
      </w:r>
      <w:r w:rsidRPr="00105EE1">
        <w:t>that</w:t>
      </w:r>
      <w:r>
        <w:t xml:space="preserve"> </w:t>
      </w:r>
      <w:r w:rsidRPr="00105EE1">
        <w:t>dies,</w:t>
      </w:r>
      <w:r>
        <w:t xml:space="preserve"> </w:t>
      </w:r>
      <w:r w:rsidRPr="00105EE1">
        <w:t>und</w:t>
      </w:r>
      <w:r>
        <w:t xml:space="preserve"> </w:t>
      </w:r>
      <w:r w:rsidRPr="00105EE1">
        <w:t>zwar</w:t>
      </w:r>
      <w:r>
        <w:t xml:space="preserve"> </w:t>
      </w:r>
      <w:r w:rsidRPr="00105EE1">
        <w:t>in</w:t>
      </w:r>
      <w:r>
        <w:t xml:space="preserve"> </w:t>
      </w:r>
      <w:r w:rsidRPr="00105EE1">
        <w:t>den</w:t>
      </w:r>
      <w:r>
        <w:t xml:space="preserve"> </w:t>
      </w:r>
      <w:r w:rsidRPr="00105EE1">
        <w:t>furchtbarsten</w:t>
      </w:r>
      <w:r>
        <w:t xml:space="preserve"> </w:t>
      </w:r>
      <w:r w:rsidRPr="00105EE1">
        <w:t>Bannformeln.</w:t>
      </w:r>
      <w:r>
        <w:t xml:space="preserve"> </w:t>
      </w:r>
      <w:r w:rsidRPr="00105EE1">
        <w:t>Wenn</w:t>
      </w:r>
      <w:r>
        <w:t xml:space="preserve"> </w:t>
      </w:r>
      <w:r w:rsidRPr="00105EE1">
        <w:t>Hus</w:t>
      </w:r>
      <w:r>
        <w:t xml:space="preserve"> </w:t>
      </w:r>
      <w:r w:rsidRPr="00105EE1">
        <w:t>zwanzig</w:t>
      </w:r>
      <w:r>
        <w:t xml:space="preserve"> </w:t>
      </w:r>
      <w:r w:rsidRPr="00105EE1">
        <w:t>Tage</w:t>
      </w:r>
      <w:r>
        <w:t xml:space="preserve"> </w:t>
      </w:r>
      <w:r w:rsidRPr="00105EE1">
        <w:t>in</w:t>
      </w:r>
      <w:r>
        <w:t xml:space="preserve"> </w:t>
      </w:r>
      <w:r w:rsidRPr="00105EE1">
        <w:t>seinem</w:t>
      </w:r>
      <w:r>
        <w:t xml:space="preserve"> </w:t>
      </w:r>
      <w:r w:rsidRPr="00105EE1">
        <w:t>Un</w:t>
      </w:r>
      <w:r>
        <w:t>g</w:t>
      </w:r>
      <w:r w:rsidRPr="00105EE1">
        <w:t>ehorsam</w:t>
      </w:r>
      <w:r>
        <w:t xml:space="preserve"> </w:t>
      </w:r>
      <w:r w:rsidRPr="00105EE1">
        <w:t>gegen</w:t>
      </w:r>
      <w:r>
        <w:t xml:space="preserve"> </w:t>
      </w:r>
      <w:r w:rsidRPr="00105EE1">
        <w:t>den</w:t>
      </w:r>
      <w:r>
        <w:t xml:space="preserve"> </w:t>
      </w:r>
      <w:r w:rsidRPr="00105EE1">
        <w:t>Papst</w:t>
      </w:r>
      <w:r>
        <w:t xml:space="preserve"> </w:t>
      </w:r>
      <w:r w:rsidRPr="00105EE1">
        <w:t>verharre,</w:t>
      </w:r>
      <w:r>
        <w:t xml:space="preserve"> </w:t>
      </w:r>
      <w:r w:rsidRPr="00105EE1">
        <w:t>sollte</w:t>
      </w:r>
      <w:r>
        <w:t xml:space="preserve"> </w:t>
      </w:r>
      <w:r w:rsidRPr="00105EE1">
        <w:t>in</w:t>
      </w:r>
      <w:r>
        <w:t xml:space="preserve"> </w:t>
      </w:r>
      <w:r w:rsidRPr="00105EE1">
        <w:t>allen</w:t>
      </w:r>
      <w:r>
        <w:t xml:space="preserve"> </w:t>
      </w:r>
      <w:r w:rsidRPr="00105EE1">
        <w:t>Kirchen</w:t>
      </w:r>
      <w:r>
        <w:t xml:space="preserve"> </w:t>
      </w:r>
      <w:r w:rsidRPr="00105EE1">
        <w:t>an</w:t>
      </w:r>
      <w:r>
        <w:t xml:space="preserve"> </w:t>
      </w:r>
      <w:r w:rsidRPr="00105EE1">
        <w:t>Sonn-</w:t>
      </w:r>
      <w:r>
        <w:t xml:space="preserve"> </w:t>
      </w:r>
      <w:r w:rsidRPr="00105EE1">
        <w:t>und</w:t>
      </w:r>
      <w:r>
        <w:t xml:space="preserve"> </w:t>
      </w:r>
      <w:r w:rsidRPr="00105EE1">
        <w:t>Festtagen</w:t>
      </w:r>
      <w:r>
        <w:t xml:space="preserve"> </w:t>
      </w:r>
      <w:r w:rsidRPr="00105EE1">
        <w:t>mit</w:t>
      </w:r>
      <w:r>
        <w:t xml:space="preserve"> </w:t>
      </w:r>
      <w:r w:rsidRPr="00105EE1">
        <w:t>dem</w:t>
      </w:r>
      <w:r>
        <w:t xml:space="preserve"> </w:t>
      </w:r>
      <w:r w:rsidRPr="00105EE1">
        <w:t>Geläute</w:t>
      </w:r>
      <w:r>
        <w:t xml:space="preserve"> </w:t>
      </w:r>
      <w:r w:rsidRPr="00105EE1">
        <w:t>aller</w:t>
      </w:r>
      <w:r>
        <w:t xml:space="preserve"> </w:t>
      </w:r>
      <w:r w:rsidRPr="00105EE1">
        <w:t>Glocken,</w:t>
      </w:r>
      <w:r>
        <w:t xml:space="preserve"> </w:t>
      </w:r>
      <w:r w:rsidRPr="00105EE1">
        <w:t>Auslöschen</w:t>
      </w:r>
      <w:r>
        <w:t xml:space="preserve"> </w:t>
      </w:r>
      <w:r w:rsidRPr="00105EE1">
        <w:t>aller</w:t>
      </w:r>
      <w:r>
        <w:t xml:space="preserve"> </w:t>
      </w:r>
      <w:r w:rsidRPr="00105EE1">
        <w:t>Lichter</w:t>
      </w:r>
      <w:r>
        <w:t xml:space="preserve"> </w:t>
      </w:r>
      <w:r w:rsidRPr="00105EE1">
        <w:t>der</w:t>
      </w:r>
      <w:r>
        <w:t xml:space="preserve"> </w:t>
      </w:r>
      <w:r w:rsidRPr="00105EE1">
        <w:t>Bann</w:t>
      </w:r>
      <w:r>
        <w:t xml:space="preserve"> </w:t>
      </w:r>
      <w:r w:rsidRPr="00105EE1">
        <w:t>über</w:t>
      </w:r>
      <w:r>
        <w:t xml:space="preserve"> </w:t>
      </w:r>
      <w:r w:rsidRPr="00105EE1">
        <w:t>ihn</w:t>
      </w:r>
      <w:r>
        <w:t xml:space="preserve"> </w:t>
      </w:r>
      <w:r w:rsidRPr="00105EE1">
        <w:t>gesprochen</w:t>
      </w:r>
      <w:r>
        <w:t xml:space="preserve"> </w:t>
      </w:r>
      <w:r w:rsidRPr="00105EE1">
        <w:t>und</w:t>
      </w:r>
      <w:r>
        <w:t xml:space="preserve"> </w:t>
      </w:r>
      <w:r w:rsidRPr="00105EE1">
        <w:t>derselbe</w:t>
      </w:r>
      <w:r>
        <w:t xml:space="preserve"> </w:t>
      </w:r>
      <w:r w:rsidRPr="00105EE1">
        <w:t>auf</w:t>
      </w:r>
      <w:r>
        <w:t xml:space="preserve"> </w:t>
      </w:r>
      <w:r w:rsidRPr="00105EE1">
        <w:t>Alle,</w:t>
      </w:r>
      <w:r>
        <w:t xml:space="preserve"> </w:t>
      </w:r>
      <w:r w:rsidRPr="00105EE1">
        <w:t>die</w:t>
      </w:r>
      <w:r>
        <w:t xml:space="preserve"> </w:t>
      </w:r>
      <w:r w:rsidRPr="00105EE1">
        <w:t>mit</w:t>
      </w:r>
      <w:r>
        <w:t xml:space="preserve"> </w:t>
      </w:r>
      <w:r w:rsidRPr="00105EE1">
        <w:t>ihm</w:t>
      </w:r>
      <w:r>
        <w:t xml:space="preserve"> </w:t>
      </w:r>
      <w:r w:rsidRPr="00105EE1">
        <w:t>umgehen</w:t>
      </w:r>
      <w:r>
        <w:t xml:space="preserve"> </w:t>
      </w:r>
      <w:r w:rsidRPr="00105EE1">
        <w:t>würden,</w:t>
      </w:r>
      <w:r>
        <w:t xml:space="preserve"> </w:t>
      </w:r>
      <w:r w:rsidRPr="00105EE1">
        <w:t>ausgedehnt</w:t>
      </w:r>
      <w:r>
        <w:t xml:space="preserve"> </w:t>
      </w:r>
      <w:r w:rsidRPr="00105EE1">
        <w:t>werden;</w:t>
      </w:r>
      <w:r>
        <w:t xml:space="preserve"> </w:t>
      </w:r>
      <w:r w:rsidRPr="00105EE1">
        <w:t>jeden</w:t>
      </w:r>
      <w:r>
        <w:t xml:space="preserve"> </w:t>
      </w:r>
      <w:r w:rsidRPr="00105EE1">
        <w:t>Ort</w:t>
      </w:r>
      <w:r>
        <w:t xml:space="preserve"> </w:t>
      </w:r>
      <w:r w:rsidRPr="00105EE1">
        <w:t>seines</w:t>
      </w:r>
      <w:r>
        <w:t xml:space="preserve"> </w:t>
      </w:r>
      <w:r w:rsidRPr="00105EE1">
        <w:t>Aufenthalts</w:t>
      </w:r>
      <w:r>
        <w:t xml:space="preserve"> </w:t>
      </w:r>
      <w:r w:rsidRPr="00105EE1">
        <w:t>sollte</w:t>
      </w:r>
      <w:r>
        <w:t xml:space="preserve"> </w:t>
      </w:r>
      <w:r w:rsidRPr="00105EE1">
        <w:t>das</w:t>
      </w:r>
      <w:r>
        <w:t xml:space="preserve"> </w:t>
      </w:r>
      <w:r w:rsidRPr="00105EE1">
        <w:t>Interdict</w:t>
      </w:r>
      <w:r>
        <w:t xml:space="preserve"> </w:t>
      </w:r>
      <w:r w:rsidRPr="00105EE1">
        <w:t>treffen.</w:t>
      </w:r>
      <w:r>
        <w:t xml:space="preserve"> </w:t>
      </w:r>
      <w:r w:rsidRPr="00105EE1">
        <w:t>–</w:t>
      </w:r>
      <w:r>
        <w:t xml:space="preserve"> </w:t>
      </w:r>
      <w:r w:rsidRPr="00105EE1">
        <w:t>Hus</w:t>
      </w:r>
      <w:r>
        <w:t xml:space="preserve"> </w:t>
      </w:r>
      <w:r w:rsidRPr="00105EE1">
        <w:t>konnte</w:t>
      </w:r>
      <w:r>
        <w:t xml:space="preserve"> </w:t>
      </w:r>
      <w:r w:rsidRPr="00105EE1">
        <w:t>einem</w:t>
      </w:r>
      <w:r>
        <w:t xml:space="preserve"> </w:t>
      </w:r>
      <w:r w:rsidRPr="00105EE1">
        <w:t>ungerechten</w:t>
      </w:r>
      <w:r>
        <w:t xml:space="preserve"> </w:t>
      </w:r>
      <w:r w:rsidRPr="00105EE1">
        <w:t>Bann</w:t>
      </w:r>
      <w:r>
        <w:t xml:space="preserve"> </w:t>
      </w:r>
      <w:r w:rsidRPr="00105EE1">
        <w:t>keine</w:t>
      </w:r>
      <w:r>
        <w:t xml:space="preserve"> </w:t>
      </w:r>
      <w:r w:rsidRPr="00105EE1">
        <w:t>Bedeutung</w:t>
      </w:r>
      <w:r>
        <w:t xml:space="preserve"> </w:t>
      </w:r>
      <w:r w:rsidRPr="00105EE1">
        <w:t>zuschreiben.</w:t>
      </w:r>
      <w:r>
        <w:t xml:space="preserve"> </w:t>
      </w:r>
      <w:r w:rsidRPr="00105EE1">
        <w:t>Er</w:t>
      </w:r>
      <w:r>
        <w:t xml:space="preserve"> </w:t>
      </w:r>
      <w:r w:rsidRPr="00105EE1">
        <w:t>ließ</w:t>
      </w:r>
      <w:r>
        <w:t xml:space="preserve"> </w:t>
      </w:r>
      <w:r w:rsidRPr="00105EE1">
        <w:t>an</w:t>
      </w:r>
      <w:r>
        <w:t xml:space="preserve"> </w:t>
      </w:r>
      <w:r w:rsidRPr="00105EE1">
        <w:t>der</w:t>
      </w:r>
      <w:r>
        <w:t xml:space="preserve"> </w:t>
      </w:r>
      <w:r w:rsidRPr="00105EE1">
        <w:t>Wand</w:t>
      </w:r>
      <w:r>
        <w:t xml:space="preserve"> </w:t>
      </w:r>
      <w:r w:rsidRPr="00105EE1">
        <w:t>der</w:t>
      </w:r>
      <w:r>
        <w:t xml:space="preserve"> </w:t>
      </w:r>
      <w:r w:rsidRPr="00105EE1">
        <w:t>Bethlehems-Kapelle</w:t>
      </w:r>
      <w:r>
        <w:t xml:space="preserve"> </w:t>
      </w:r>
      <w:r w:rsidRPr="00105EE1">
        <w:t>(die</w:t>
      </w:r>
      <w:r>
        <w:t xml:space="preserve"> </w:t>
      </w:r>
      <w:r w:rsidRPr="00105EE1">
        <w:t>der</w:t>
      </w:r>
      <w:r>
        <w:t xml:space="preserve"> </w:t>
      </w:r>
      <w:r w:rsidRPr="00105EE1">
        <w:t>Kardinal</w:t>
      </w:r>
      <w:r>
        <w:t xml:space="preserve"> </w:t>
      </w:r>
      <w:r w:rsidRPr="00105EE1">
        <w:t>bis</w:t>
      </w:r>
      <w:r>
        <w:t xml:space="preserve"> </w:t>
      </w:r>
      <w:r w:rsidRPr="00105EE1">
        <w:t>auf</w:t>
      </w:r>
      <w:r>
        <w:t xml:space="preserve"> </w:t>
      </w:r>
      <w:r w:rsidRPr="00105EE1">
        <w:t>den</w:t>
      </w:r>
      <w:r>
        <w:t xml:space="preserve"> </w:t>
      </w:r>
      <w:r w:rsidRPr="00105EE1">
        <w:t>Grund</w:t>
      </w:r>
      <w:r>
        <w:t xml:space="preserve"> </w:t>
      </w:r>
      <w:r w:rsidRPr="00105EE1">
        <w:t>wollte</w:t>
      </w:r>
      <w:r>
        <w:t xml:space="preserve"> </w:t>
      </w:r>
      <w:r w:rsidRPr="00105EE1">
        <w:t>zerstört</w:t>
      </w:r>
      <w:r>
        <w:t xml:space="preserve"> </w:t>
      </w:r>
      <w:r w:rsidRPr="00105EE1">
        <w:t>wissen)</w:t>
      </w:r>
      <w:r>
        <w:t xml:space="preserve"> </w:t>
      </w:r>
      <w:r w:rsidRPr="00105EE1">
        <w:t>einen</w:t>
      </w:r>
      <w:r>
        <w:t xml:space="preserve"> </w:t>
      </w:r>
      <w:r w:rsidRPr="00105EE1">
        <w:t>Nachweis</w:t>
      </w:r>
      <w:r>
        <w:t xml:space="preserve"> </w:t>
      </w:r>
      <w:r w:rsidRPr="00105EE1">
        <w:t>der</w:t>
      </w:r>
      <w:r>
        <w:t xml:space="preserve"> </w:t>
      </w:r>
      <w:r w:rsidRPr="00105EE1">
        <w:t>Richtigkeit</w:t>
      </w:r>
      <w:r>
        <w:t xml:space="preserve"> </w:t>
      </w:r>
      <w:r w:rsidRPr="00105EE1">
        <w:t>eines</w:t>
      </w:r>
      <w:r>
        <w:t xml:space="preserve"> </w:t>
      </w:r>
      <w:r w:rsidRPr="00105EE1">
        <w:t>solchen</w:t>
      </w:r>
      <w:r>
        <w:t xml:space="preserve"> </w:t>
      </w:r>
      <w:r w:rsidRPr="00105EE1">
        <w:t>Bannes</w:t>
      </w:r>
      <w:r>
        <w:t xml:space="preserve"> </w:t>
      </w:r>
      <w:r w:rsidRPr="00105EE1">
        <w:t>eingraben,</w:t>
      </w:r>
      <w:r>
        <w:t xml:space="preserve"> </w:t>
      </w:r>
      <w:r w:rsidRPr="00105EE1">
        <w:t>und</w:t>
      </w:r>
      <w:r>
        <w:t xml:space="preserve"> </w:t>
      </w:r>
      <w:r w:rsidRPr="00105EE1">
        <w:t>appellierte</w:t>
      </w:r>
      <w:r>
        <w:t xml:space="preserve"> </w:t>
      </w:r>
      <w:r w:rsidRPr="00105EE1">
        <w:t>–</w:t>
      </w:r>
      <w:r>
        <w:t xml:space="preserve"> </w:t>
      </w:r>
      <w:r w:rsidRPr="00105EE1">
        <w:t>von</w:t>
      </w:r>
      <w:r>
        <w:t xml:space="preserve"> </w:t>
      </w:r>
      <w:r w:rsidRPr="00105EE1">
        <w:t>der</w:t>
      </w:r>
      <w:r>
        <w:t xml:space="preserve"> </w:t>
      </w:r>
      <w:r w:rsidRPr="00105EE1">
        <w:t>Bestechlichkeit</w:t>
      </w:r>
      <w:r>
        <w:t xml:space="preserve"> </w:t>
      </w:r>
      <w:r w:rsidRPr="00105EE1">
        <w:t>der</w:t>
      </w:r>
      <w:r>
        <w:t xml:space="preserve"> </w:t>
      </w:r>
      <w:r w:rsidRPr="00105EE1">
        <w:t>römischen</w:t>
      </w:r>
      <w:r>
        <w:t xml:space="preserve"> </w:t>
      </w:r>
      <w:r w:rsidRPr="00105EE1">
        <w:t>Kurie</w:t>
      </w:r>
      <w:r>
        <w:t xml:space="preserve"> </w:t>
      </w:r>
      <w:r w:rsidRPr="00105EE1">
        <w:t>an</w:t>
      </w:r>
      <w:r>
        <w:t xml:space="preserve"> </w:t>
      </w:r>
      <w:r w:rsidRPr="00105EE1">
        <w:t>den</w:t>
      </w:r>
      <w:r>
        <w:t xml:space="preserve"> </w:t>
      </w:r>
      <w:r w:rsidRPr="00105EE1">
        <w:t>„einzigen</w:t>
      </w:r>
      <w:r>
        <w:t xml:space="preserve"> </w:t>
      </w:r>
      <w:r w:rsidRPr="00105EE1">
        <w:t>unbestechlichen,</w:t>
      </w:r>
      <w:r>
        <w:t xml:space="preserve"> </w:t>
      </w:r>
      <w:r w:rsidRPr="00105EE1">
        <w:t>gerechten</w:t>
      </w:r>
      <w:r>
        <w:t xml:space="preserve"> </w:t>
      </w:r>
      <w:r w:rsidRPr="00105EE1">
        <w:t>und</w:t>
      </w:r>
      <w:r>
        <w:t xml:space="preserve"> </w:t>
      </w:r>
      <w:r w:rsidRPr="00105EE1">
        <w:t>untrüglichen</w:t>
      </w:r>
      <w:r>
        <w:t xml:space="preserve"> </w:t>
      </w:r>
      <w:r w:rsidRPr="00105EE1">
        <w:t>Richter,</w:t>
      </w:r>
      <w:r>
        <w:t xml:space="preserve"> </w:t>
      </w:r>
      <w:r w:rsidRPr="00105EE1">
        <w:t>Jesus</w:t>
      </w:r>
      <w:r>
        <w:t xml:space="preserve"> </w:t>
      </w:r>
      <w:r w:rsidRPr="00105EE1">
        <w:t>Christus.“</w:t>
      </w:r>
      <w:r>
        <w:t xml:space="preserve"> </w:t>
      </w:r>
      <w:r w:rsidRPr="00105EE1">
        <w:t>Die</w:t>
      </w:r>
      <w:r>
        <w:t xml:space="preserve"> </w:t>
      </w:r>
      <w:r w:rsidRPr="00105EE1">
        <w:t>Prager</w:t>
      </w:r>
      <w:r>
        <w:t xml:space="preserve"> </w:t>
      </w:r>
      <w:r w:rsidRPr="00105EE1">
        <w:t>Pfarrer</w:t>
      </w:r>
      <w:r>
        <w:t xml:space="preserve"> </w:t>
      </w:r>
      <w:r w:rsidRPr="00105EE1">
        <w:t>achten</w:t>
      </w:r>
      <w:r>
        <w:t xml:space="preserve"> </w:t>
      </w:r>
      <w:r w:rsidRPr="00105EE1">
        <w:t>dies</w:t>
      </w:r>
      <w:r>
        <w:t xml:space="preserve"> </w:t>
      </w:r>
      <w:r w:rsidRPr="00105EE1">
        <w:t>nicht,</w:t>
      </w:r>
      <w:r>
        <w:t xml:space="preserve"> </w:t>
      </w:r>
      <w:r w:rsidRPr="00105EE1">
        <w:t>gehorchten</w:t>
      </w:r>
      <w:r>
        <w:t xml:space="preserve"> </w:t>
      </w:r>
      <w:r w:rsidRPr="00105EE1">
        <w:t>nur</w:t>
      </w:r>
      <w:r>
        <w:t xml:space="preserve"> </w:t>
      </w:r>
      <w:r w:rsidRPr="00105EE1">
        <w:t>dem</w:t>
      </w:r>
      <w:r>
        <w:t xml:space="preserve"> </w:t>
      </w:r>
      <w:r w:rsidRPr="00105EE1">
        <w:t>Papste,</w:t>
      </w:r>
      <w:r>
        <w:t xml:space="preserve"> </w:t>
      </w:r>
      <w:r w:rsidRPr="00105EE1">
        <w:t>machten</w:t>
      </w:r>
      <w:r>
        <w:t xml:space="preserve"> </w:t>
      </w:r>
      <w:r w:rsidRPr="00105EE1">
        <w:t>von</w:t>
      </w:r>
      <w:r>
        <w:t xml:space="preserve"> </w:t>
      </w:r>
      <w:r w:rsidRPr="00105EE1">
        <w:t>allen</w:t>
      </w:r>
      <w:r>
        <w:t xml:space="preserve"> </w:t>
      </w:r>
      <w:r w:rsidRPr="00105EE1">
        <w:t>Kanzeln</w:t>
      </w:r>
      <w:r>
        <w:t xml:space="preserve"> </w:t>
      </w:r>
      <w:r w:rsidRPr="00105EE1">
        <w:t>den</w:t>
      </w:r>
      <w:r>
        <w:t xml:space="preserve"> </w:t>
      </w:r>
      <w:r w:rsidRPr="00105EE1">
        <w:t>Bann</w:t>
      </w:r>
      <w:r>
        <w:t xml:space="preserve"> </w:t>
      </w:r>
      <w:r w:rsidRPr="00105EE1">
        <w:t>über</w:t>
      </w:r>
      <w:r>
        <w:t xml:space="preserve"> </w:t>
      </w:r>
      <w:r w:rsidRPr="00105EE1">
        <w:t>Hus</w:t>
      </w:r>
      <w:r>
        <w:t xml:space="preserve"> </w:t>
      </w:r>
      <w:r w:rsidRPr="00105EE1">
        <w:t>bekannt</w:t>
      </w:r>
      <w:r>
        <w:t xml:space="preserve"> </w:t>
      </w:r>
      <w:r w:rsidRPr="00105EE1">
        <w:t>und</w:t>
      </w:r>
      <w:r>
        <w:t xml:space="preserve"> </w:t>
      </w:r>
      <w:r w:rsidRPr="00105EE1">
        <w:t>beobachteten</w:t>
      </w:r>
      <w:r>
        <w:t xml:space="preserve"> </w:t>
      </w:r>
      <w:r w:rsidRPr="00105EE1">
        <w:t>streng</w:t>
      </w:r>
      <w:r>
        <w:t xml:space="preserve"> </w:t>
      </w:r>
      <w:r w:rsidRPr="00105EE1">
        <w:t>das</w:t>
      </w:r>
      <w:r>
        <w:t xml:space="preserve"> </w:t>
      </w:r>
      <w:r w:rsidRPr="00105EE1">
        <w:t>Interdict.</w:t>
      </w:r>
      <w:r>
        <w:t xml:space="preserve"> </w:t>
      </w:r>
      <w:r w:rsidRPr="00105EE1">
        <w:t>Keine</w:t>
      </w:r>
      <w:r>
        <w:t xml:space="preserve"> </w:t>
      </w:r>
      <w:r w:rsidRPr="00105EE1">
        <w:t>Sakramente</w:t>
      </w:r>
      <w:r>
        <w:t xml:space="preserve"> </w:t>
      </w:r>
      <w:r w:rsidRPr="00105EE1">
        <w:t>wurden</w:t>
      </w:r>
      <w:r>
        <w:t xml:space="preserve"> </w:t>
      </w:r>
      <w:r w:rsidRPr="00105EE1">
        <w:t>dargereicht,</w:t>
      </w:r>
      <w:r>
        <w:t xml:space="preserve"> </w:t>
      </w:r>
      <w:r w:rsidRPr="00105EE1">
        <w:t>kein</w:t>
      </w:r>
      <w:r>
        <w:t xml:space="preserve"> </w:t>
      </w:r>
      <w:r w:rsidRPr="00105EE1">
        <w:t>kirchliches</w:t>
      </w:r>
      <w:r>
        <w:t xml:space="preserve"> </w:t>
      </w:r>
      <w:r w:rsidRPr="00105EE1">
        <w:t>Begräbnis</w:t>
      </w:r>
      <w:r>
        <w:t xml:space="preserve"> </w:t>
      </w:r>
      <w:r w:rsidRPr="00105EE1">
        <w:t>gewährt.</w:t>
      </w:r>
      <w:r>
        <w:t xml:space="preserve"> </w:t>
      </w:r>
      <w:r w:rsidRPr="00105EE1">
        <w:t>–</w:t>
      </w:r>
      <w:r>
        <w:t xml:space="preserve"> </w:t>
      </w:r>
      <w:r w:rsidRPr="00105EE1">
        <w:t>Da</w:t>
      </w:r>
      <w:r>
        <w:t xml:space="preserve"> </w:t>
      </w:r>
      <w:r w:rsidRPr="00105EE1">
        <w:t>drang</w:t>
      </w:r>
      <w:r>
        <w:t xml:space="preserve"> </w:t>
      </w:r>
      <w:r w:rsidRPr="00105EE1">
        <w:t>der</w:t>
      </w:r>
      <w:r>
        <w:t xml:space="preserve"> </w:t>
      </w:r>
      <w:r w:rsidRPr="00105EE1">
        <w:t>König,</w:t>
      </w:r>
      <w:r>
        <w:t xml:space="preserve"> </w:t>
      </w:r>
      <w:r w:rsidRPr="00105EE1">
        <w:t>die</w:t>
      </w:r>
      <w:r>
        <w:t xml:space="preserve"> </w:t>
      </w:r>
      <w:r w:rsidRPr="00105EE1">
        <w:t>gefährlichsten</w:t>
      </w:r>
      <w:r>
        <w:t xml:space="preserve"> </w:t>
      </w:r>
      <w:r w:rsidRPr="00105EE1">
        <w:t>Unruhen</w:t>
      </w:r>
      <w:r>
        <w:t xml:space="preserve"> </w:t>
      </w:r>
      <w:r w:rsidRPr="00105EE1">
        <w:t>fürchtend,</w:t>
      </w:r>
      <w:r>
        <w:t xml:space="preserve"> </w:t>
      </w:r>
      <w:r w:rsidRPr="00105EE1">
        <w:t>selbst</w:t>
      </w:r>
      <w:r>
        <w:t xml:space="preserve"> </w:t>
      </w:r>
      <w:r w:rsidRPr="00105EE1">
        <w:t>in</w:t>
      </w:r>
      <w:r>
        <w:t xml:space="preserve"> </w:t>
      </w:r>
      <w:r w:rsidRPr="00105EE1">
        <w:t>Hus,</w:t>
      </w:r>
      <w:r>
        <w:t xml:space="preserve"> </w:t>
      </w:r>
      <w:r w:rsidRPr="00105EE1">
        <w:t>daß</w:t>
      </w:r>
      <w:r>
        <w:t xml:space="preserve"> </w:t>
      </w:r>
      <w:r w:rsidRPr="00105EE1">
        <w:t>er</w:t>
      </w:r>
      <w:r>
        <w:t xml:space="preserve"> </w:t>
      </w:r>
      <w:r w:rsidRPr="00105EE1">
        <w:t>einstweilen</w:t>
      </w:r>
      <w:r>
        <w:t xml:space="preserve"> </w:t>
      </w:r>
      <w:r w:rsidRPr="00105EE1">
        <w:t>zur</w:t>
      </w:r>
      <w:r>
        <w:t xml:space="preserve"> </w:t>
      </w:r>
      <w:r w:rsidRPr="00105EE1">
        <w:t>Erhaltung</w:t>
      </w:r>
      <w:r>
        <w:t xml:space="preserve"> </w:t>
      </w:r>
      <w:r w:rsidRPr="00105EE1">
        <w:t>der</w:t>
      </w:r>
      <w:r>
        <w:t xml:space="preserve"> </w:t>
      </w:r>
      <w:r w:rsidRPr="00105EE1">
        <w:t>Ruhe</w:t>
      </w:r>
      <w:r>
        <w:t xml:space="preserve"> </w:t>
      </w:r>
      <w:r w:rsidRPr="00105EE1">
        <w:t>Prag</w:t>
      </w:r>
      <w:r>
        <w:t xml:space="preserve"> </w:t>
      </w:r>
      <w:r w:rsidRPr="00105EE1">
        <w:t>verlassen</w:t>
      </w:r>
      <w:r>
        <w:t xml:space="preserve"> </w:t>
      </w:r>
      <w:r w:rsidRPr="00105EE1">
        <w:t>möchte.</w:t>
      </w:r>
      <w:r>
        <w:t xml:space="preserve"> </w:t>
      </w:r>
      <w:r w:rsidRPr="00105EE1">
        <w:t>Er</w:t>
      </w:r>
      <w:r>
        <w:t xml:space="preserve"> </w:t>
      </w:r>
      <w:r w:rsidRPr="00105EE1">
        <w:t>versprach,</w:t>
      </w:r>
      <w:r>
        <w:t xml:space="preserve"> </w:t>
      </w:r>
      <w:r w:rsidRPr="00105EE1">
        <w:t>Hus</w:t>
      </w:r>
      <w:r>
        <w:t xml:space="preserve"> </w:t>
      </w:r>
      <w:r w:rsidRPr="00105EE1">
        <w:t>mit</w:t>
      </w:r>
      <w:r>
        <w:t xml:space="preserve"> </w:t>
      </w:r>
      <w:r w:rsidRPr="00105EE1">
        <w:t>dem</w:t>
      </w:r>
      <w:r>
        <w:t xml:space="preserve"> </w:t>
      </w:r>
      <w:r w:rsidRPr="00105EE1">
        <w:t>Klerus</w:t>
      </w:r>
      <w:r>
        <w:t xml:space="preserve"> </w:t>
      </w:r>
      <w:r w:rsidRPr="00105EE1">
        <w:t>auszusöhnen</w:t>
      </w:r>
      <w:r>
        <w:t xml:space="preserve"> </w:t>
      </w:r>
      <w:r w:rsidRPr="00105EE1">
        <w:t>–</w:t>
      </w:r>
      <w:r>
        <w:t xml:space="preserve"> </w:t>
      </w:r>
      <w:r w:rsidRPr="00105EE1">
        <w:t>und</w:t>
      </w:r>
      <w:r>
        <w:t xml:space="preserve"> </w:t>
      </w:r>
      <w:r w:rsidRPr="00105EE1">
        <w:t>ihn</w:t>
      </w:r>
      <w:r>
        <w:t xml:space="preserve"> </w:t>
      </w:r>
      <w:r w:rsidRPr="00105EE1">
        <w:t>dann</w:t>
      </w:r>
      <w:r>
        <w:t xml:space="preserve"> </w:t>
      </w:r>
      <w:r w:rsidRPr="00105EE1">
        <w:t>zurückzurufen.</w:t>
      </w:r>
      <w:r>
        <w:t xml:space="preserve"> </w:t>
      </w:r>
      <w:r w:rsidRPr="00105EE1">
        <w:t>Hus,</w:t>
      </w:r>
      <w:r>
        <w:t xml:space="preserve"> </w:t>
      </w:r>
      <w:r w:rsidRPr="00105EE1">
        <w:t>nicht</w:t>
      </w:r>
      <w:r>
        <w:t xml:space="preserve"> </w:t>
      </w:r>
      <w:r w:rsidRPr="00105EE1">
        <w:t>um</w:t>
      </w:r>
      <w:r>
        <w:t xml:space="preserve"> </w:t>
      </w:r>
      <w:r w:rsidRPr="00105EE1">
        <w:t>sein</w:t>
      </w:r>
      <w:r>
        <w:t xml:space="preserve"> </w:t>
      </w:r>
      <w:r w:rsidRPr="00105EE1">
        <w:t>zu</w:t>
      </w:r>
      <w:r>
        <w:t xml:space="preserve"> </w:t>
      </w:r>
      <w:r w:rsidRPr="00105EE1">
        <w:t>schonen,</w:t>
      </w:r>
      <w:r>
        <w:t xml:space="preserve"> </w:t>
      </w:r>
      <w:r w:rsidRPr="00105EE1">
        <w:t>wie</w:t>
      </w:r>
      <w:r>
        <w:t xml:space="preserve"> </w:t>
      </w:r>
      <w:r w:rsidRPr="00105EE1">
        <w:t>er</w:t>
      </w:r>
      <w:r>
        <w:t xml:space="preserve"> </w:t>
      </w:r>
      <w:r w:rsidRPr="00105EE1">
        <w:t>bezeugte</w:t>
      </w:r>
      <w:r>
        <w:t xml:space="preserve"> </w:t>
      </w:r>
      <w:r w:rsidRPr="00105EE1">
        <w:t>und</w:t>
      </w:r>
      <w:r>
        <w:t xml:space="preserve"> </w:t>
      </w:r>
      <w:r w:rsidRPr="00105EE1">
        <w:t>es</w:t>
      </w:r>
      <w:r>
        <w:t xml:space="preserve"> </w:t>
      </w:r>
      <w:r w:rsidRPr="00105EE1">
        <w:t>nachher</w:t>
      </w:r>
      <w:r>
        <w:t xml:space="preserve"> </w:t>
      </w:r>
      <w:r w:rsidRPr="00105EE1">
        <w:t>durch</w:t>
      </w:r>
      <w:r>
        <w:t xml:space="preserve"> </w:t>
      </w:r>
      <w:r w:rsidRPr="00105EE1">
        <w:t>seinen</w:t>
      </w:r>
      <w:r>
        <w:t xml:space="preserve"> </w:t>
      </w:r>
      <w:r w:rsidRPr="00105EE1">
        <w:t>Martyrtod</w:t>
      </w:r>
      <w:r>
        <w:t xml:space="preserve"> </w:t>
      </w:r>
      <w:r w:rsidRPr="00105EE1">
        <w:t>in</w:t>
      </w:r>
      <w:r>
        <w:t xml:space="preserve"> </w:t>
      </w:r>
      <w:r w:rsidRPr="00105EE1">
        <w:t>den</w:t>
      </w:r>
      <w:r>
        <w:t xml:space="preserve"> </w:t>
      </w:r>
      <w:r w:rsidRPr="00105EE1">
        <w:t>Flammen</w:t>
      </w:r>
      <w:r>
        <w:t xml:space="preserve"> </w:t>
      </w:r>
      <w:r w:rsidRPr="00105EE1">
        <w:t>bewiesen</w:t>
      </w:r>
      <w:r>
        <w:t xml:space="preserve"> </w:t>
      </w:r>
      <w:r w:rsidRPr="00105EE1">
        <w:t>hat,</w:t>
      </w:r>
      <w:r>
        <w:t xml:space="preserve"> </w:t>
      </w:r>
      <w:r w:rsidRPr="00105EE1">
        <w:t>sondern</w:t>
      </w:r>
      <w:r>
        <w:t xml:space="preserve"> </w:t>
      </w:r>
      <w:r w:rsidRPr="00105EE1">
        <w:t>um</w:t>
      </w:r>
      <w:r>
        <w:t xml:space="preserve"> </w:t>
      </w:r>
      <w:r w:rsidRPr="00105EE1">
        <w:t>von</w:t>
      </w:r>
      <w:r>
        <w:t xml:space="preserve"> </w:t>
      </w:r>
      <w:r w:rsidRPr="00105EE1">
        <w:t>der</w:t>
      </w:r>
      <w:r>
        <w:t xml:space="preserve"> </w:t>
      </w:r>
      <w:r w:rsidRPr="00105EE1">
        <w:t>Bethlehems-Kapelle</w:t>
      </w:r>
      <w:r>
        <w:t xml:space="preserve"> </w:t>
      </w:r>
      <w:r w:rsidRPr="00105EE1">
        <w:t>und</w:t>
      </w:r>
      <w:r>
        <w:t xml:space="preserve"> </w:t>
      </w:r>
      <w:r w:rsidRPr="00105EE1">
        <w:t>der</w:t>
      </w:r>
      <w:r>
        <w:t xml:space="preserve"> </w:t>
      </w:r>
      <w:r w:rsidRPr="00105EE1">
        <w:t>daselbst</w:t>
      </w:r>
      <w:r>
        <w:t xml:space="preserve"> </w:t>
      </w:r>
      <w:r w:rsidRPr="00105EE1">
        <w:t>sich</w:t>
      </w:r>
      <w:r>
        <w:t xml:space="preserve"> </w:t>
      </w:r>
      <w:r w:rsidRPr="00105EE1">
        <w:t>versammelnden</w:t>
      </w:r>
      <w:r>
        <w:t xml:space="preserve"> </w:t>
      </w:r>
      <w:r w:rsidRPr="00105EE1">
        <w:t>Gemeinde</w:t>
      </w:r>
      <w:r>
        <w:t xml:space="preserve"> </w:t>
      </w:r>
      <w:r w:rsidRPr="00105EE1">
        <w:t>den</w:t>
      </w:r>
      <w:r>
        <w:t xml:space="preserve"> </w:t>
      </w:r>
      <w:r w:rsidRPr="00105EE1">
        <w:t>Sturm</w:t>
      </w:r>
      <w:r>
        <w:t xml:space="preserve"> </w:t>
      </w:r>
      <w:r w:rsidRPr="00105EE1">
        <w:t>abzuwenden,</w:t>
      </w:r>
      <w:r>
        <w:t xml:space="preserve"> </w:t>
      </w:r>
      <w:r w:rsidRPr="00105EE1">
        <w:t>verließ</w:t>
      </w:r>
      <w:r>
        <w:t xml:space="preserve"> </w:t>
      </w:r>
      <w:r w:rsidRPr="00105EE1">
        <w:t>für</w:t>
      </w:r>
      <w:r>
        <w:t xml:space="preserve"> </w:t>
      </w:r>
      <w:r w:rsidRPr="00105EE1">
        <w:t>einige</w:t>
      </w:r>
      <w:r>
        <w:t xml:space="preserve"> </w:t>
      </w:r>
      <w:r w:rsidRPr="00105EE1">
        <w:t>Zeit</w:t>
      </w:r>
      <w:r>
        <w:t xml:space="preserve"> </w:t>
      </w:r>
      <w:r w:rsidRPr="00105EE1">
        <w:t>Prag.</w:t>
      </w:r>
      <w:r>
        <w:t xml:space="preserve"> </w:t>
      </w:r>
      <w:r w:rsidRPr="00105EE1">
        <w:t>–</w:t>
      </w:r>
      <w:r>
        <w:t xml:space="preserve"> </w:t>
      </w:r>
      <w:r w:rsidRPr="00105EE1">
        <w:t>Auf</w:t>
      </w:r>
      <w:r>
        <w:t xml:space="preserve"> </w:t>
      </w:r>
      <w:r w:rsidRPr="00105EE1">
        <w:t>Schlössern</w:t>
      </w:r>
      <w:r>
        <w:t xml:space="preserve"> </w:t>
      </w:r>
      <w:r w:rsidRPr="00105EE1">
        <w:t>seiner</w:t>
      </w:r>
      <w:r>
        <w:t xml:space="preserve"> </w:t>
      </w:r>
      <w:r w:rsidRPr="00105EE1">
        <w:t>Freunde</w:t>
      </w:r>
      <w:r>
        <w:t xml:space="preserve"> </w:t>
      </w:r>
      <w:r w:rsidRPr="00105EE1">
        <w:t>geborgen,</w:t>
      </w:r>
      <w:r>
        <w:t xml:space="preserve"> </w:t>
      </w:r>
      <w:r w:rsidRPr="00105EE1">
        <w:t>benutzte</w:t>
      </w:r>
      <w:r>
        <w:t xml:space="preserve"> </w:t>
      </w:r>
      <w:r w:rsidRPr="00105EE1">
        <w:t>er</w:t>
      </w:r>
      <w:r>
        <w:t xml:space="preserve"> </w:t>
      </w:r>
      <w:r w:rsidRPr="00105EE1">
        <w:t>die</w:t>
      </w:r>
      <w:r>
        <w:t xml:space="preserve"> </w:t>
      </w:r>
      <w:r w:rsidRPr="00105EE1">
        <w:t>Muße,</w:t>
      </w:r>
      <w:r>
        <w:t xml:space="preserve"> </w:t>
      </w:r>
      <w:r w:rsidRPr="00105EE1">
        <w:t>um</w:t>
      </w:r>
      <w:r>
        <w:t xml:space="preserve"> </w:t>
      </w:r>
      <w:r w:rsidRPr="00105EE1">
        <w:t>seine</w:t>
      </w:r>
      <w:r>
        <w:t xml:space="preserve"> </w:t>
      </w:r>
      <w:r w:rsidRPr="00105EE1">
        <w:t>Lehre</w:t>
      </w:r>
      <w:r>
        <w:t xml:space="preserve"> </w:t>
      </w:r>
      <w:r w:rsidRPr="00105EE1">
        <w:t>in</w:t>
      </w:r>
      <w:r>
        <w:t xml:space="preserve"> </w:t>
      </w:r>
      <w:r w:rsidRPr="00105EE1">
        <w:t>größeren</w:t>
      </w:r>
      <w:r>
        <w:t xml:space="preserve"> </w:t>
      </w:r>
      <w:r w:rsidRPr="00105EE1">
        <w:t>Schriften</w:t>
      </w:r>
      <w:r>
        <w:t xml:space="preserve"> </w:t>
      </w:r>
      <w:r w:rsidRPr="00105EE1">
        <w:t>zu</w:t>
      </w:r>
      <w:r>
        <w:t xml:space="preserve"> </w:t>
      </w:r>
      <w:r w:rsidRPr="00105EE1">
        <w:t>begründen</w:t>
      </w:r>
      <w:r>
        <w:t xml:space="preserve"> </w:t>
      </w:r>
      <w:r w:rsidRPr="00105EE1">
        <w:t>und</w:t>
      </w:r>
      <w:r>
        <w:t xml:space="preserve"> </w:t>
      </w:r>
      <w:r w:rsidRPr="00105EE1">
        <w:t>zu</w:t>
      </w:r>
      <w:r>
        <w:t xml:space="preserve"> </w:t>
      </w:r>
      <w:r w:rsidRPr="00105EE1">
        <w:t>vertheidigen.</w:t>
      </w:r>
      <w:r>
        <w:t xml:space="preserve"> </w:t>
      </w:r>
      <w:r w:rsidRPr="00105EE1">
        <w:t>In</w:t>
      </w:r>
      <w:r>
        <w:t xml:space="preserve"> </w:t>
      </w:r>
      <w:r w:rsidRPr="00105EE1">
        <w:t>seinem</w:t>
      </w:r>
      <w:r>
        <w:t xml:space="preserve"> </w:t>
      </w:r>
      <w:r w:rsidRPr="00105EE1">
        <w:t>Hauptwerk:</w:t>
      </w:r>
      <w:r>
        <w:t xml:space="preserve"> </w:t>
      </w:r>
      <w:r w:rsidRPr="00105EE1">
        <w:t>De</w:t>
      </w:r>
      <w:r>
        <w:t xml:space="preserve"> </w:t>
      </w:r>
      <w:proofErr w:type="spellStart"/>
      <w:r w:rsidRPr="00105EE1">
        <w:t>ecclesia</w:t>
      </w:r>
      <w:proofErr w:type="spellEnd"/>
      <w:r>
        <w:t xml:space="preserve"> </w:t>
      </w:r>
      <w:r w:rsidRPr="00105EE1">
        <w:t>(von</w:t>
      </w:r>
      <w:r>
        <w:t xml:space="preserve"> </w:t>
      </w:r>
      <w:r w:rsidRPr="00105EE1">
        <w:t>der</w:t>
      </w:r>
      <w:r>
        <w:t xml:space="preserve"> </w:t>
      </w:r>
      <w:r w:rsidRPr="00105EE1">
        <w:t>Kirche)</w:t>
      </w:r>
      <w:r>
        <w:t xml:space="preserve"> </w:t>
      </w:r>
      <w:r w:rsidRPr="00105EE1">
        <w:t>redet</w:t>
      </w:r>
      <w:r>
        <w:t xml:space="preserve"> </w:t>
      </w:r>
      <w:r w:rsidRPr="00105EE1">
        <w:t>er</w:t>
      </w:r>
      <w:r>
        <w:t xml:space="preserve"> </w:t>
      </w:r>
      <w:r w:rsidRPr="00105EE1">
        <w:t>von</w:t>
      </w:r>
      <w:r>
        <w:t xml:space="preserve"> </w:t>
      </w:r>
      <w:r w:rsidRPr="00105EE1">
        <w:t>einem</w:t>
      </w:r>
      <w:r>
        <w:t xml:space="preserve"> </w:t>
      </w:r>
      <w:r w:rsidRPr="00105EE1">
        <w:t>doppelten</w:t>
      </w:r>
      <w:r>
        <w:t xml:space="preserve"> </w:t>
      </w:r>
      <w:r w:rsidRPr="00105EE1">
        <w:t>Klerus,</w:t>
      </w:r>
      <w:r>
        <w:t xml:space="preserve"> </w:t>
      </w:r>
      <w:r w:rsidRPr="00105EE1">
        <w:t>von</w:t>
      </w:r>
      <w:r>
        <w:t xml:space="preserve"> </w:t>
      </w:r>
      <w:r w:rsidRPr="00105EE1">
        <w:t>dem</w:t>
      </w:r>
      <w:r>
        <w:t xml:space="preserve"> </w:t>
      </w:r>
      <w:r w:rsidRPr="00105EE1">
        <w:t>Klerus</w:t>
      </w:r>
      <w:r>
        <w:t xml:space="preserve"> </w:t>
      </w:r>
      <w:r w:rsidRPr="00105EE1">
        <w:t>Christi,</w:t>
      </w:r>
      <w:r>
        <w:t xml:space="preserve"> </w:t>
      </w:r>
      <w:r w:rsidRPr="00105EE1">
        <w:t>und</w:t>
      </w:r>
      <w:r>
        <w:t xml:space="preserve"> </w:t>
      </w:r>
      <w:r w:rsidRPr="00105EE1">
        <w:t>von</w:t>
      </w:r>
      <w:r>
        <w:t xml:space="preserve"> </w:t>
      </w:r>
      <w:r w:rsidRPr="00105EE1">
        <w:t>dem</w:t>
      </w:r>
      <w:r>
        <w:t xml:space="preserve"> </w:t>
      </w:r>
      <w:r w:rsidRPr="00105EE1">
        <w:t>des</w:t>
      </w:r>
      <w:r>
        <w:t xml:space="preserve"> </w:t>
      </w:r>
      <w:r w:rsidRPr="00105EE1">
        <w:t>Antichrist.</w:t>
      </w:r>
      <w:r>
        <w:t xml:space="preserve"> </w:t>
      </w:r>
      <w:r w:rsidRPr="00105EE1">
        <w:t>Der</w:t>
      </w:r>
      <w:r>
        <w:t xml:space="preserve"> </w:t>
      </w:r>
      <w:r w:rsidRPr="00105EE1">
        <w:t>christliche</w:t>
      </w:r>
      <w:r>
        <w:t xml:space="preserve"> </w:t>
      </w:r>
      <w:r w:rsidRPr="00105EE1">
        <w:t>Klerus,</w:t>
      </w:r>
      <w:r>
        <w:t xml:space="preserve"> </w:t>
      </w:r>
      <w:r w:rsidRPr="00105EE1">
        <w:t>-</w:t>
      </w:r>
      <w:r>
        <w:t xml:space="preserve"> </w:t>
      </w:r>
      <w:r w:rsidRPr="00105EE1">
        <w:t>sagt</w:t>
      </w:r>
      <w:r>
        <w:t xml:space="preserve"> </w:t>
      </w:r>
      <w:r w:rsidRPr="00105EE1">
        <w:t>er,</w:t>
      </w:r>
      <w:r>
        <w:t xml:space="preserve"> </w:t>
      </w:r>
      <w:r w:rsidRPr="00105EE1">
        <w:t>-</w:t>
      </w:r>
      <w:r>
        <w:t xml:space="preserve"> </w:t>
      </w:r>
      <w:r w:rsidRPr="00105EE1">
        <w:t>stützt</w:t>
      </w:r>
      <w:r>
        <w:t xml:space="preserve"> </w:t>
      </w:r>
      <w:r w:rsidRPr="00105EE1">
        <w:t>sich</w:t>
      </w:r>
      <w:r>
        <w:t xml:space="preserve"> </w:t>
      </w:r>
      <w:r w:rsidRPr="00105EE1">
        <w:t>auf</w:t>
      </w:r>
      <w:r>
        <w:t xml:space="preserve"> </w:t>
      </w:r>
      <w:r w:rsidRPr="00105EE1">
        <w:t>Christus</w:t>
      </w:r>
      <w:r>
        <w:t xml:space="preserve"> </w:t>
      </w:r>
      <w:r w:rsidRPr="00105EE1">
        <w:t>als</w:t>
      </w:r>
      <w:r>
        <w:t xml:space="preserve"> </w:t>
      </w:r>
      <w:r w:rsidRPr="00105EE1">
        <w:t>sein</w:t>
      </w:r>
      <w:r>
        <w:t xml:space="preserve"> </w:t>
      </w:r>
      <w:r w:rsidRPr="00105EE1">
        <w:t>Haupt</w:t>
      </w:r>
      <w:r>
        <w:t xml:space="preserve"> </w:t>
      </w:r>
      <w:r w:rsidRPr="00105EE1">
        <w:t>und</w:t>
      </w:r>
      <w:r>
        <w:t xml:space="preserve"> </w:t>
      </w:r>
      <w:r w:rsidRPr="00105EE1">
        <w:t>auf</w:t>
      </w:r>
      <w:r>
        <w:t xml:space="preserve"> </w:t>
      </w:r>
      <w:r w:rsidRPr="00105EE1">
        <w:t>dessen</w:t>
      </w:r>
      <w:r>
        <w:t xml:space="preserve"> </w:t>
      </w:r>
      <w:r w:rsidRPr="00105EE1">
        <w:t>Gesetze.</w:t>
      </w:r>
      <w:r>
        <w:t xml:space="preserve"> </w:t>
      </w:r>
      <w:r w:rsidRPr="00105EE1">
        <w:t>–</w:t>
      </w:r>
      <w:r>
        <w:t xml:space="preserve"> </w:t>
      </w:r>
      <w:r w:rsidRPr="00105EE1">
        <w:t>Der</w:t>
      </w:r>
      <w:r>
        <w:t xml:space="preserve"> </w:t>
      </w:r>
      <w:r w:rsidRPr="00105EE1">
        <w:t>Klerus</w:t>
      </w:r>
      <w:r>
        <w:t xml:space="preserve"> </w:t>
      </w:r>
      <w:r w:rsidRPr="00105EE1">
        <w:t>des</w:t>
      </w:r>
      <w:r>
        <w:t xml:space="preserve"> </w:t>
      </w:r>
      <w:r w:rsidRPr="00105EE1">
        <w:t>Antichrist</w:t>
      </w:r>
      <w:r>
        <w:t xml:space="preserve"> </w:t>
      </w:r>
      <w:r w:rsidRPr="00105EE1">
        <w:t>stützt</w:t>
      </w:r>
      <w:r>
        <w:t xml:space="preserve"> </w:t>
      </w:r>
      <w:r w:rsidRPr="00105EE1">
        <w:t>sich</w:t>
      </w:r>
      <w:r>
        <w:t xml:space="preserve"> </w:t>
      </w:r>
      <w:r w:rsidRPr="00105EE1">
        <w:t>vorwiegend</w:t>
      </w:r>
      <w:r>
        <w:t xml:space="preserve"> </w:t>
      </w:r>
      <w:r w:rsidRPr="00105EE1">
        <w:t>auf</w:t>
      </w:r>
      <w:r>
        <w:t xml:space="preserve"> </w:t>
      </w:r>
      <w:r w:rsidRPr="00105EE1">
        <w:t>menschliche</w:t>
      </w:r>
      <w:r>
        <w:t xml:space="preserve"> </w:t>
      </w:r>
      <w:r w:rsidRPr="00105EE1">
        <w:t>Gesetze</w:t>
      </w:r>
      <w:r>
        <w:t xml:space="preserve"> </w:t>
      </w:r>
      <w:r w:rsidRPr="00105EE1">
        <w:t>und</w:t>
      </w:r>
      <w:r>
        <w:t xml:space="preserve"> </w:t>
      </w:r>
      <w:r w:rsidRPr="00105EE1">
        <w:t>die</w:t>
      </w:r>
      <w:r>
        <w:t xml:space="preserve"> </w:t>
      </w:r>
      <w:r w:rsidRPr="00105EE1">
        <w:t>Gesetze</w:t>
      </w:r>
      <w:r>
        <w:t xml:space="preserve"> </w:t>
      </w:r>
      <w:r w:rsidRPr="00105EE1">
        <w:t>des</w:t>
      </w:r>
      <w:r>
        <w:t xml:space="preserve"> </w:t>
      </w:r>
      <w:r w:rsidRPr="00105EE1">
        <w:t>Antichrist,</w:t>
      </w:r>
      <w:r>
        <w:t xml:space="preserve"> </w:t>
      </w:r>
      <w:r w:rsidRPr="00105EE1">
        <w:t>und</w:t>
      </w:r>
      <w:r>
        <w:t xml:space="preserve"> </w:t>
      </w:r>
      <w:r w:rsidRPr="00105EE1">
        <w:t>doch</w:t>
      </w:r>
      <w:r>
        <w:t xml:space="preserve"> </w:t>
      </w:r>
      <w:r w:rsidRPr="00105EE1">
        <w:t>gibt</w:t>
      </w:r>
      <w:r>
        <w:t xml:space="preserve"> </w:t>
      </w:r>
      <w:r w:rsidRPr="00105EE1">
        <w:t>er</w:t>
      </w:r>
      <w:r>
        <w:t xml:space="preserve"> </w:t>
      </w:r>
      <w:r w:rsidRPr="00105EE1">
        <w:t>vor,</w:t>
      </w:r>
      <w:r>
        <w:t xml:space="preserve"> </w:t>
      </w:r>
      <w:r w:rsidRPr="00105EE1">
        <w:t>der</w:t>
      </w:r>
      <w:r>
        <w:t xml:space="preserve"> </w:t>
      </w:r>
      <w:r w:rsidRPr="00105EE1">
        <w:t>Klerus</w:t>
      </w:r>
      <w:r>
        <w:t xml:space="preserve"> </w:t>
      </w:r>
      <w:r w:rsidRPr="00105EE1">
        <w:t>Christi</w:t>
      </w:r>
      <w:r>
        <w:t xml:space="preserve"> </w:t>
      </w:r>
      <w:r w:rsidRPr="00105EE1">
        <w:t>und</w:t>
      </w:r>
      <w:r>
        <w:t xml:space="preserve"> </w:t>
      </w:r>
      <w:r w:rsidRPr="00105EE1">
        <w:t>der</w:t>
      </w:r>
      <w:r>
        <w:t xml:space="preserve"> </w:t>
      </w:r>
      <w:r w:rsidRPr="00105EE1">
        <w:t>Kirche</w:t>
      </w:r>
      <w:r>
        <w:t xml:space="preserve"> </w:t>
      </w:r>
      <w:r w:rsidRPr="00105EE1">
        <w:t>zu</w:t>
      </w:r>
      <w:r>
        <w:t xml:space="preserve"> </w:t>
      </w:r>
      <w:r w:rsidRPr="00105EE1">
        <w:t>sein.</w:t>
      </w:r>
      <w:r>
        <w:t xml:space="preserve"> </w:t>
      </w:r>
      <w:r w:rsidRPr="00105EE1">
        <w:t>Darum,</w:t>
      </w:r>
      <w:r>
        <w:t xml:space="preserve"> </w:t>
      </w:r>
      <w:r w:rsidRPr="00105EE1">
        <w:t>weil</w:t>
      </w:r>
      <w:r>
        <w:t xml:space="preserve"> </w:t>
      </w:r>
      <w:r w:rsidRPr="00105EE1">
        <w:t>er,</w:t>
      </w:r>
      <w:r>
        <w:t xml:space="preserve"> </w:t>
      </w:r>
      <w:r w:rsidRPr="00105EE1">
        <w:t>J.</w:t>
      </w:r>
      <w:r>
        <w:t xml:space="preserve"> </w:t>
      </w:r>
      <w:r w:rsidRPr="00105EE1">
        <w:t>Hus,</w:t>
      </w:r>
      <w:r>
        <w:t xml:space="preserve"> </w:t>
      </w:r>
      <w:r w:rsidRPr="00105EE1">
        <w:t>Christus</w:t>
      </w:r>
      <w:r>
        <w:t xml:space="preserve"> </w:t>
      </w:r>
      <w:r w:rsidRPr="00105EE1">
        <w:t>und</w:t>
      </w:r>
      <w:r>
        <w:t xml:space="preserve"> </w:t>
      </w:r>
      <w:r w:rsidRPr="00105EE1">
        <w:t>das</w:t>
      </w:r>
      <w:r>
        <w:t xml:space="preserve"> </w:t>
      </w:r>
      <w:r w:rsidRPr="00105EE1">
        <w:t>Evangelium</w:t>
      </w:r>
      <w:r>
        <w:t xml:space="preserve"> </w:t>
      </w:r>
      <w:r w:rsidRPr="00105EE1">
        <w:t>gepredigt</w:t>
      </w:r>
      <w:r>
        <w:t xml:space="preserve"> </w:t>
      </w:r>
      <w:r w:rsidRPr="00105EE1">
        <w:t>und</w:t>
      </w:r>
      <w:r>
        <w:t xml:space="preserve"> </w:t>
      </w:r>
      <w:r w:rsidRPr="00105EE1">
        <w:t>den</w:t>
      </w:r>
      <w:r>
        <w:t xml:space="preserve"> </w:t>
      </w:r>
      <w:r w:rsidRPr="00105EE1">
        <w:t>Antichrist</w:t>
      </w:r>
      <w:r>
        <w:t xml:space="preserve"> </w:t>
      </w:r>
      <w:r w:rsidRPr="00105EE1">
        <w:t>aufgedeckt</w:t>
      </w:r>
      <w:r>
        <w:t xml:space="preserve"> </w:t>
      </w:r>
      <w:r w:rsidRPr="00105EE1">
        <w:t>habe,</w:t>
      </w:r>
      <w:r>
        <w:t xml:space="preserve"> </w:t>
      </w:r>
      <w:r w:rsidRPr="00105EE1">
        <w:t>sei</w:t>
      </w:r>
      <w:r>
        <w:t xml:space="preserve"> </w:t>
      </w:r>
      <w:r w:rsidRPr="00105EE1">
        <w:t>er</w:t>
      </w:r>
      <w:r>
        <w:t xml:space="preserve"> </w:t>
      </w:r>
      <w:r w:rsidRPr="00105EE1">
        <w:t>zur</w:t>
      </w:r>
      <w:r>
        <w:t xml:space="preserve"> </w:t>
      </w:r>
      <w:r w:rsidRPr="00105EE1">
        <w:t>Rechenschaft</w:t>
      </w:r>
      <w:r>
        <w:t xml:space="preserve"> </w:t>
      </w:r>
      <w:r w:rsidRPr="00105EE1">
        <w:t>gezogen</w:t>
      </w:r>
      <w:r>
        <w:t xml:space="preserve"> </w:t>
      </w:r>
      <w:r w:rsidRPr="00105EE1">
        <w:t>und</w:t>
      </w:r>
      <w:r>
        <w:t xml:space="preserve"> </w:t>
      </w:r>
      <w:r w:rsidRPr="00105EE1">
        <w:t>dann,</w:t>
      </w:r>
      <w:r>
        <w:t xml:space="preserve"> </w:t>
      </w:r>
      <w:r w:rsidRPr="00105EE1">
        <w:t>ohne</w:t>
      </w:r>
      <w:r>
        <w:t xml:space="preserve"> </w:t>
      </w:r>
      <w:r w:rsidRPr="00105EE1">
        <w:t>daß</w:t>
      </w:r>
      <w:r>
        <w:t xml:space="preserve"> </w:t>
      </w:r>
      <w:r w:rsidRPr="00105EE1">
        <w:t>man</w:t>
      </w:r>
      <w:r>
        <w:t xml:space="preserve"> </w:t>
      </w:r>
      <w:r w:rsidRPr="00105EE1">
        <w:t>ihn</w:t>
      </w:r>
      <w:r>
        <w:t xml:space="preserve"> </w:t>
      </w:r>
      <w:r w:rsidRPr="00105EE1">
        <w:t>gehört</w:t>
      </w:r>
      <w:r>
        <w:t xml:space="preserve"> </w:t>
      </w:r>
      <w:r w:rsidRPr="00105EE1">
        <w:t>habe,</w:t>
      </w:r>
      <w:r>
        <w:t xml:space="preserve"> </w:t>
      </w:r>
      <w:r w:rsidRPr="00105EE1">
        <w:t>verurtheilt</w:t>
      </w:r>
      <w:r>
        <w:t xml:space="preserve"> </w:t>
      </w:r>
      <w:r w:rsidRPr="00105EE1">
        <w:t>und</w:t>
      </w:r>
      <w:r>
        <w:t xml:space="preserve"> </w:t>
      </w:r>
      <w:r w:rsidRPr="00105EE1">
        <w:t>in</w:t>
      </w:r>
      <w:r>
        <w:t xml:space="preserve"> </w:t>
      </w:r>
      <w:r w:rsidRPr="00105EE1">
        <w:t>den</w:t>
      </w:r>
      <w:r>
        <w:t xml:space="preserve"> </w:t>
      </w:r>
      <w:r w:rsidRPr="00105EE1">
        <w:t>Bann</w:t>
      </w:r>
      <w:r>
        <w:t xml:space="preserve"> </w:t>
      </w:r>
      <w:r w:rsidRPr="00105EE1">
        <w:t>gethan.</w:t>
      </w:r>
      <w:r>
        <w:t xml:space="preserve"> </w:t>
      </w:r>
      <w:r w:rsidRPr="00105EE1">
        <w:t>–</w:t>
      </w:r>
      <w:r>
        <w:t xml:space="preserve"> </w:t>
      </w:r>
      <w:r w:rsidRPr="00105EE1">
        <w:t>Habe</w:t>
      </w:r>
      <w:r>
        <w:t xml:space="preserve"> </w:t>
      </w:r>
      <w:r w:rsidRPr="00105EE1">
        <w:t>denn,</w:t>
      </w:r>
      <w:r>
        <w:t xml:space="preserve"> </w:t>
      </w:r>
      <w:r w:rsidRPr="00105EE1">
        <w:t>fragt</w:t>
      </w:r>
      <w:r>
        <w:t xml:space="preserve"> </w:t>
      </w:r>
      <w:r w:rsidRPr="00105EE1">
        <w:t>er,</w:t>
      </w:r>
      <w:r>
        <w:t xml:space="preserve"> </w:t>
      </w:r>
      <w:r w:rsidRPr="00105EE1">
        <w:t>die</w:t>
      </w:r>
      <w:r>
        <w:t xml:space="preserve"> </w:t>
      </w:r>
      <w:r w:rsidRPr="00105EE1">
        <w:t>Kirche</w:t>
      </w:r>
      <w:r>
        <w:t xml:space="preserve"> </w:t>
      </w:r>
      <w:r w:rsidRPr="00105EE1">
        <w:t>nicht</w:t>
      </w:r>
      <w:r>
        <w:t xml:space="preserve"> </w:t>
      </w:r>
      <w:r w:rsidRPr="00105EE1">
        <w:t>ihre</w:t>
      </w:r>
      <w:r>
        <w:t xml:space="preserve"> </w:t>
      </w:r>
      <w:r w:rsidRPr="00105EE1">
        <w:t>Glieder</w:t>
      </w:r>
      <w:r>
        <w:t xml:space="preserve"> </w:t>
      </w:r>
      <w:r w:rsidRPr="00105EE1">
        <w:t>und</w:t>
      </w:r>
      <w:r>
        <w:t xml:space="preserve"> </w:t>
      </w:r>
      <w:r w:rsidRPr="00105EE1">
        <w:t>Söhne</w:t>
      </w:r>
      <w:r>
        <w:t xml:space="preserve"> </w:t>
      </w:r>
      <w:r w:rsidRPr="00105EE1">
        <w:t>in</w:t>
      </w:r>
      <w:r>
        <w:t xml:space="preserve"> </w:t>
      </w:r>
      <w:r w:rsidRPr="00105EE1">
        <w:t>Spanien</w:t>
      </w:r>
      <w:r>
        <w:t xml:space="preserve"> </w:t>
      </w:r>
      <w:r w:rsidRPr="00105EE1">
        <w:t>unter</w:t>
      </w:r>
      <w:r>
        <w:t xml:space="preserve"> </w:t>
      </w:r>
      <w:r w:rsidRPr="00105EE1">
        <w:t>dem</w:t>
      </w:r>
      <w:r>
        <w:t xml:space="preserve"> </w:t>
      </w:r>
      <w:r w:rsidRPr="00105EE1">
        <w:t>Benedikt</w:t>
      </w:r>
      <w:r>
        <w:t xml:space="preserve"> </w:t>
      </w:r>
      <w:r w:rsidRPr="00105EE1">
        <w:t>(der</w:t>
      </w:r>
      <w:r>
        <w:t xml:space="preserve"> </w:t>
      </w:r>
      <w:r w:rsidRPr="00105EE1">
        <w:t>dort</w:t>
      </w:r>
      <w:r>
        <w:t xml:space="preserve"> </w:t>
      </w:r>
      <w:r w:rsidRPr="00105EE1">
        <w:t>als</w:t>
      </w:r>
      <w:r>
        <w:t xml:space="preserve"> </w:t>
      </w:r>
      <w:r w:rsidRPr="00105EE1">
        <w:t>Papst</w:t>
      </w:r>
      <w:r>
        <w:t xml:space="preserve"> </w:t>
      </w:r>
      <w:r w:rsidRPr="00105EE1">
        <w:t>anerkannt</w:t>
      </w:r>
      <w:r>
        <w:t xml:space="preserve"> </w:t>
      </w:r>
      <w:r w:rsidRPr="00105EE1">
        <w:t>wurde)</w:t>
      </w:r>
      <w:r>
        <w:t xml:space="preserve"> </w:t>
      </w:r>
      <w:r w:rsidRPr="00105EE1">
        <w:t>und</w:t>
      </w:r>
      <w:r>
        <w:t xml:space="preserve"> </w:t>
      </w:r>
      <w:r w:rsidRPr="00105EE1">
        <w:t>in</w:t>
      </w:r>
      <w:r>
        <w:t xml:space="preserve"> </w:t>
      </w:r>
      <w:r w:rsidRPr="00105EE1">
        <w:t>Apulien</w:t>
      </w:r>
      <w:r>
        <w:t xml:space="preserve"> </w:t>
      </w:r>
      <w:r w:rsidRPr="00105EE1">
        <w:t>und</w:t>
      </w:r>
      <w:r>
        <w:t xml:space="preserve"> </w:t>
      </w:r>
      <w:r w:rsidRPr="00105EE1">
        <w:t>am</w:t>
      </w:r>
      <w:r>
        <w:t xml:space="preserve"> </w:t>
      </w:r>
      <w:r w:rsidRPr="00105EE1">
        <w:t>Rhein</w:t>
      </w:r>
      <w:r>
        <w:t xml:space="preserve"> </w:t>
      </w:r>
      <w:r w:rsidRPr="00105EE1">
        <w:t>unter</w:t>
      </w:r>
      <w:r>
        <w:t xml:space="preserve"> </w:t>
      </w:r>
      <w:r w:rsidRPr="00105EE1">
        <w:t>Gregor,</w:t>
      </w:r>
      <w:r>
        <w:t xml:space="preserve"> </w:t>
      </w:r>
      <w:r w:rsidRPr="00105EE1">
        <w:t>in</w:t>
      </w:r>
      <w:r>
        <w:t xml:space="preserve"> </w:t>
      </w:r>
      <w:r w:rsidRPr="00105EE1">
        <w:t>Böhmen</w:t>
      </w:r>
      <w:r>
        <w:t xml:space="preserve"> </w:t>
      </w:r>
      <w:r w:rsidRPr="00105EE1">
        <w:t>unter</w:t>
      </w:r>
      <w:r>
        <w:t xml:space="preserve"> </w:t>
      </w:r>
      <w:r w:rsidRPr="00105EE1">
        <w:t>Johann</w:t>
      </w:r>
      <w:r>
        <w:t xml:space="preserve"> </w:t>
      </w:r>
      <w:r w:rsidRPr="00105EE1">
        <w:t>XXIII.?</w:t>
      </w:r>
      <w:r>
        <w:t xml:space="preserve"> </w:t>
      </w:r>
      <w:r w:rsidRPr="00105EE1">
        <w:t>–</w:t>
      </w:r>
      <w:r>
        <w:t xml:space="preserve"> </w:t>
      </w:r>
      <w:r w:rsidRPr="00105EE1">
        <w:t>„Fern</w:t>
      </w:r>
      <w:r>
        <w:t xml:space="preserve"> </w:t>
      </w:r>
      <w:r w:rsidRPr="00105EE1">
        <w:t>sei</w:t>
      </w:r>
      <w:r>
        <w:t xml:space="preserve"> </w:t>
      </w:r>
      <w:r w:rsidRPr="00105EE1">
        <w:t>es,</w:t>
      </w:r>
      <w:r>
        <w:t xml:space="preserve"> </w:t>
      </w:r>
      <w:r w:rsidRPr="00105EE1">
        <w:t>daß</w:t>
      </w:r>
      <w:r>
        <w:t xml:space="preserve"> </w:t>
      </w:r>
      <w:r w:rsidRPr="00105EE1">
        <w:t>der</w:t>
      </w:r>
      <w:r>
        <w:t xml:space="preserve"> </w:t>
      </w:r>
      <w:r w:rsidRPr="00105EE1">
        <w:t>christliche</w:t>
      </w:r>
      <w:r>
        <w:t xml:space="preserve"> </w:t>
      </w:r>
      <w:r w:rsidRPr="00105EE1">
        <w:t>Glaube</w:t>
      </w:r>
      <w:r>
        <w:t xml:space="preserve"> </w:t>
      </w:r>
      <w:r w:rsidRPr="00105EE1">
        <w:t>sollte</w:t>
      </w:r>
      <w:r>
        <w:t xml:space="preserve"> </w:t>
      </w:r>
      <w:r w:rsidRPr="00105EE1">
        <w:t>verlöscht</w:t>
      </w:r>
      <w:r>
        <w:t xml:space="preserve"> </w:t>
      </w:r>
      <w:r w:rsidRPr="00105EE1">
        <w:t>sein</w:t>
      </w:r>
      <w:r>
        <w:t xml:space="preserve"> </w:t>
      </w:r>
      <w:r w:rsidRPr="00105EE1">
        <w:t>in</w:t>
      </w:r>
      <w:r>
        <w:t xml:space="preserve"> </w:t>
      </w:r>
      <w:r w:rsidRPr="00105EE1">
        <w:t>den</w:t>
      </w:r>
      <w:r>
        <w:t xml:space="preserve"> </w:t>
      </w:r>
      <w:r w:rsidRPr="00105EE1">
        <w:t>einfältigen</w:t>
      </w:r>
      <w:r>
        <w:t xml:space="preserve"> </w:t>
      </w:r>
      <w:r w:rsidRPr="00105EE1">
        <w:t>Gläubigen,</w:t>
      </w:r>
      <w:r>
        <w:t xml:space="preserve"> </w:t>
      </w:r>
      <w:r w:rsidRPr="00105EE1">
        <w:t>und</w:t>
      </w:r>
      <w:r>
        <w:t xml:space="preserve"> </w:t>
      </w:r>
      <w:r w:rsidRPr="00105EE1">
        <w:t>daß</w:t>
      </w:r>
      <w:r>
        <w:t xml:space="preserve"> </w:t>
      </w:r>
      <w:r w:rsidRPr="00105EE1">
        <w:t>in</w:t>
      </w:r>
      <w:r>
        <w:t xml:space="preserve"> </w:t>
      </w:r>
      <w:r w:rsidRPr="00105EE1">
        <w:t>den</w:t>
      </w:r>
      <w:r>
        <w:t xml:space="preserve"> </w:t>
      </w:r>
      <w:r w:rsidRPr="00105EE1">
        <w:t>getauften</w:t>
      </w:r>
      <w:r>
        <w:t xml:space="preserve"> </w:t>
      </w:r>
      <w:r w:rsidRPr="00105EE1">
        <w:t>Kindern</w:t>
      </w:r>
      <w:r>
        <w:t xml:space="preserve"> </w:t>
      </w:r>
      <w:r w:rsidRPr="00105EE1">
        <w:t>die</w:t>
      </w:r>
      <w:r>
        <w:t xml:space="preserve"> </w:t>
      </w:r>
      <w:r w:rsidRPr="00105EE1">
        <w:t>Taufgnade</w:t>
      </w:r>
      <w:r>
        <w:t xml:space="preserve"> </w:t>
      </w:r>
      <w:r w:rsidRPr="00105EE1">
        <w:t>vernichtet</w:t>
      </w:r>
      <w:r>
        <w:t xml:space="preserve"> </w:t>
      </w:r>
      <w:r w:rsidRPr="00105EE1">
        <w:t>werde</w:t>
      </w:r>
      <w:r>
        <w:t xml:space="preserve"> </w:t>
      </w:r>
      <w:r w:rsidRPr="00105EE1">
        <w:t>wegen</w:t>
      </w:r>
      <w:r>
        <w:t xml:space="preserve"> </w:t>
      </w:r>
      <w:r w:rsidRPr="00105EE1">
        <w:t>dreier</w:t>
      </w:r>
      <w:r>
        <w:t xml:space="preserve"> </w:t>
      </w:r>
      <w:r w:rsidRPr="00105EE1">
        <w:t>Bestien,</w:t>
      </w:r>
      <w:r>
        <w:t xml:space="preserve"> </w:t>
      </w:r>
      <w:r w:rsidRPr="00105EE1">
        <w:t>welche</w:t>
      </w:r>
      <w:r>
        <w:t xml:space="preserve"> </w:t>
      </w:r>
      <w:r w:rsidRPr="00105EE1">
        <w:t>für</w:t>
      </w:r>
      <w:r>
        <w:t xml:space="preserve"> </w:t>
      </w:r>
      <w:r w:rsidRPr="00105EE1">
        <w:t>ihre</w:t>
      </w:r>
      <w:r>
        <w:t xml:space="preserve"> </w:t>
      </w:r>
      <w:r w:rsidRPr="00105EE1">
        <w:t>Würde,</w:t>
      </w:r>
      <w:r>
        <w:t xml:space="preserve"> </w:t>
      </w:r>
      <w:r w:rsidRPr="00105EE1">
        <w:t>ihren</w:t>
      </w:r>
      <w:r>
        <w:t xml:space="preserve"> </w:t>
      </w:r>
      <w:r w:rsidRPr="00105EE1">
        <w:t>Pomp</w:t>
      </w:r>
      <w:r>
        <w:t xml:space="preserve"> </w:t>
      </w:r>
      <w:r w:rsidRPr="00105EE1">
        <w:t>und</w:t>
      </w:r>
      <w:r>
        <w:t xml:space="preserve"> </w:t>
      </w:r>
      <w:r w:rsidRPr="00105EE1">
        <w:t>ihre</w:t>
      </w:r>
      <w:r>
        <w:t xml:space="preserve"> </w:t>
      </w:r>
      <w:r w:rsidRPr="00105EE1">
        <w:t>Habsucht</w:t>
      </w:r>
      <w:r>
        <w:t xml:space="preserve"> </w:t>
      </w:r>
      <w:r w:rsidRPr="00105EE1">
        <w:t>wider</w:t>
      </w:r>
      <w:r>
        <w:t xml:space="preserve"> </w:t>
      </w:r>
      <w:r w:rsidRPr="00105EE1">
        <w:t>einander</w:t>
      </w:r>
      <w:r>
        <w:t xml:space="preserve"> </w:t>
      </w:r>
      <w:r w:rsidRPr="00105EE1">
        <w:t>stritten.“</w:t>
      </w:r>
      <w:r>
        <w:t xml:space="preserve"> </w:t>
      </w:r>
      <w:r w:rsidRPr="00105EE1">
        <w:t>–</w:t>
      </w:r>
      <w:r>
        <w:t xml:space="preserve"> </w:t>
      </w:r>
      <w:r w:rsidRPr="00105EE1">
        <w:t>Aus</w:t>
      </w:r>
      <w:r>
        <w:t xml:space="preserve"> </w:t>
      </w:r>
      <w:r w:rsidRPr="00105EE1">
        <w:t>Ephes.</w:t>
      </w:r>
      <w:r>
        <w:t xml:space="preserve"> </w:t>
      </w:r>
      <w:r w:rsidRPr="00105EE1">
        <w:t>1,21</w:t>
      </w:r>
      <w:r>
        <w:t xml:space="preserve"> </w:t>
      </w:r>
      <w:r w:rsidRPr="00105EE1">
        <w:t>Christum</w:t>
      </w:r>
      <w:r>
        <w:t xml:space="preserve"> </w:t>
      </w:r>
      <w:r w:rsidRPr="00105EE1">
        <w:t>als</w:t>
      </w:r>
      <w:r>
        <w:t xml:space="preserve"> </w:t>
      </w:r>
      <w:r w:rsidRPr="00105EE1">
        <w:t>das</w:t>
      </w:r>
      <w:r>
        <w:t xml:space="preserve"> </w:t>
      </w:r>
      <w:r w:rsidRPr="00105EE1">
        <w:t>einzige</w:t>
      </w:r>
      <w:r>
        <w:t xml:space="preserve"> </w:t>
      </w:r>
      <w:r w:rsidRPr="00105EE1">
        <w:t>Haupt</w:t>
      </w:r>
      <w:r>
        <w:t xml:space="preserve"> </w:t>
      </w:r>
      <w:r w:rsidRPr="00105EE1">
        <w:t>bezeichnend,</w:t>
      </w:r>
      <w:r>
        <w:t xml:space="preserve"> </w:t>
      </w:r>
      <w:r w:rsidRPr="00105EE1">
        <w:t>schließt</w:t>
      </w:r>
      <w:r>
        <w:t xml:space="preserve"> </w:t>
      </w:r>
      <w:r w:rsidRPr="00105EE1">
        <w:t>er</w:t>
      </w:r>
      <w:r>
        <w:t xml:space="preserve"> </w:t>
      </w:r>
      <w:r w:rsidRPr="00105EE1">
        <w:t>daraus,</w:t>
      </w:r>
      <w:r>
        <w:t xml:space="preserve"> </w:t>
      </w:r>
      <w:r w:rsidRPr="00105EE1">
        <w:t>daß,</w:t>
      </w:r>
      <w:r>
        <w:t xml:space="preserve"> </w:t>
      </w:r>
      <w:r w:rsidRPr="00105EE1">
        <w:t>wenn</w:t>
      </w:r>
      <w:r>
        <w:t xml:space="preserve"> </w:t>
      </w:r>
      <w:r w:rsidRPr="00105EE1">
        <w:t>ein</w:t>
      </w:r>
      <w:r>
        <w:t xml:space="preserve"> </w:t>
      </w:r>
      <w:r w:rsidRPr="00105EE1">
        <w:t>Christ</w:t>
      </w:r>
      <w:r>
        <w:t xml:space="preserve"> </w:t>
      </w:r>
      <w:r w:rsidRPr="00105EE1">
        <w:t>mit</w:t>
      </w:r>
      <w:r>
        <w:t xml:space="preserve"> </w:t>
      </w:r>
      <w:r w:rsidRPr="00105EE1">
        <w:t>Christus</w:t>
      </w:r>
      <w:r>
        <w:t xml:space="preserve"> </w:t>
      </w:r>
      <w:r w:rsidRPr="00105EE1">
        <w:t>ein</w:t>
      </w:r>
      <w:r>
        <w:t xml:space="preserve"> </w:t>
      </w:r>
      <w:r w:rsidRPr="00105EE1">
        <w:t>Haupt</w:t>
      </w:r>
      <w:r>
        <w:t xml:space="preserve"> </w:t>
      </w:r>
      <w:r w:rsidRPr="00105EE1">
        <w:t>der</w:t>
      </w:r>
      <w:r>
        <w:t xml:space="preserve"> </w:t>
      </w:r>
      <w:r w:rsidRPr="00105EE1">
        <w:t>allgemeinen</w:t>
      </w:r>
      <w:r>
        <w:t xml:space="preserve"> </w:t>
      </w:r>
      <w:r w:rsidRPr="00105EE1">
        <w:t>Kirche</w:t>
      </w:r>
      <w:r>
        <w:t xml:space="preserve"> </w:t>
      </w:r>
      <w:r w:rsidRPr="00105EE1">
        <w:t>wäre,</w:t>
      </w:r>
      <w:r>
        <w:t xml:space="preserve"> </w:t>
      </w:r>
      <w:r w:rsidRPr="00105EE1">
        <w:t>man</w:t>
      </w:r>
      <w:r>
        <w:t xml:space="preserve"> </w:t>
      </w:r>
      <w:r w:rsidRPr="00105EE1">
        <w:t>zugeben</w:t>
      </w:r>
      <w:r>
        <w:t xml:space="preserve"> </w:t>
      </w:r>
      <w:r w:rsidRPr="00105EE1">
        <w:t>müsse,</w:t>
      </w:r>
      <w:r>
        <w:t xml:space="preserve"> </w:t>
      </w:r>
      <w:r w:rsidRPr="00105EE1">
        <w:t>daß</w:t>
      </w:r>
      <w:r>
        <w:t xml:space="preserve"> </w:t>
      </w:r>
      <w:r w:rsidRPr="00105EE1">
        <w:t>er</w:t>
      </w:r>
      <w:r>
        <w:t xml:space="preserve"> </w:t>
      </w:r>
      <w:r w:rsidRPr="00105EE1">
        <w:t>selber</w:t>
      </w:r>
      <w:r>
        <w:t xml:space="preserve"> </w:t>
      </w:r>
      <w:r w:rsidRPr="00105EE1">
        <w:t>Christus</w:t>
      </w:r>
      <w:r>
        <w:t xml:space="preserve"> </w:t>
      </w:r>
      <w:r w:rsidRPr="00105EE1">
        <w:t>wäre.</w:t>
      </w:r>
      <w:r>
        <w:t xml:space="preserve"> </w:t>
      </w:r>
      <w:r w:rsidRPr="00105EE1">
        <w:t>Daher</w:t>
      </w:r>
      <w:r>
        <w:t xml:space="preserve"> </w:t>
      </w:r>
      <w:r w:rsidRPr="00105EE1">
        <w:t>hätten</w:t>
      </w:r>
      <w:r>
        <w:t xml:space="preserve"> </w:t>
      </w:r>
      <w:r w:rsidRPr="00105EE1">
        <w:t>die</w:t>
      </w:r>
      <w:r>
        <w:t xml:space="preserve"> </w:t>
      </w:r>
      <w:r w:rsidRPr="00105EE1">
        <w:t>Apostel</w:t>
      </w:r>
      <w:r>
        <w:t xml:space="preserve"> </w:t>
      </w:r>
      <w:r w:rsidRPr="00105EE1">
        <w:t>nur</w:t>
      </w:r>
      <w:r>
        <w:t xml:space="preserve"> </w:t>
      </w:r>
      <w:r w:rsidRPr="00105EE1">
        <w:t>Knechte</w:t>
      </w:r>
      <w:r>
        <w:t xml:space="preserve"> </w:t>
      </w:r>
      <w:r w:rsidRPr="00105EE1">
        <w:t>jenes</w:t>
      </w:r>
      <w:r>
        <w:t xml:space="preserve"> </w:t>
      </w:r>
      <w:r w:rsidRPr="00105EE1">
        <w:t>Hauptes</w:t>
      </w:r>
      <w:r>
        <w:t xml:space="preserve"> </w:t>
      </w:r>
      <w:r w:rsidRPr="00105EE1">
        <w:t>und</w:t>
      </w:r>
      <w:r>
        <w:t xml:space="preserve"> </w:t>
      </w:r>
      <w:r w:rsidRPr="00105EE1">
        <w:t>demüthige</w:t>
      </w:r>
      <w:r>
        <w:t xml:space="preserve"> </w:t>
      </w:r>
      <w:r w:rsidRPr="00105EE1">
        <w:t>Diener</w:t>
      </w:r>
      <w:r>
        <w:t xml:space="preserve"> </w:t>
      </w:r>
      <w:r w:rsidRPr="00105EE1">
        <w:t>der</w:t>
      </w:r>
      <w:r>
        <w:t xml:space="preserve"> </w:t>
      </w:r>
      <w:r w:rsidRPr="00105EE1">
        <w:t>Kirche,</w:t>
      </w:r>
      <w:r>
        <w:t xml:space="preserve"> </w:t>
      </w:r>
      <w:r w:rsidRPr="00105EE1">
        <w:t>seiner</w:t>
      </w:r>
      <w:r>
        <w:t xml:space="preserve"> </w:t>
      </w:r>
      <w:r w:rsidRPr="00105EE1">
        <w:t>Braut,</w:t>
      </w:r>
      <w:r>
        <w:t xml:space="preserve"> </w:t>
      </w:r>
      <w:r w:rsidRPr="00105EE1">
        <w:t>sein</w:t>
      </w:r>
      <w:r>
        <w:t xml:space="preserve"> </w:t>
      </w:r>
      <w:r w:rsidRPr="00105EE1">
        <w:t>wollen;</w:t>
      </w:r>
      <w:r>
        <w:t xml:space="preserve"> </w:t>
      </w:r>
      <w:r w:rsidRPr="00105EE1">
        <w:t>nie</w:t>
      </w:r>
      <w:r>
        <w:t xml:space="preserve"> </w:t>
      </w:r>
      <w:r w:rsidRPr="00105EE1">
        <w:t>habe</w:t>
      </w:r>
      <w:r>
        <w:t xml:space="preserve"> </w:t>
      </w:r>
      <w:r w:rsidRPr="00105EE1">
        <w:t>einer</w:t>
      </w:r>
      <w:r>
        <w:t xml:space="preserve"> </w:t>
      </w:r>
      <w:r w:rsidRPr="00105EE1">
        <w:t>sich</w:t>
      </w:r>
      <w:r>
        <w:t xml:space="preserve"> </w:t>
      </w:r>
      <w:r w:rsidRPr="00105EE1">
        <w:t>angemaßt,</w:t>
      </w:r>
      <w:r>
        <w:t xml:space="preserve"> </w:t>
      </w:r>
      <w:r w:rsidRPr="00105EE1">
        <w:t>Haupt</w:t>
      </w:r>
      <w:r>
        <w:t xml:space="preserve"> </w:t>
      </w:r>
      <w:r w:rsidRPr="00105EE1">
        <w:t>oder</w:t>
      </w:r>
      <w:r>
        <w:t xml:space="preserve"> </w:t>
      </w:r>
      <w:r w:rsidRPr="00105EE1">
        <w:t>Bräutigam</w:t>
      </w:r>
      <w:r>
        <w:t xml:space="preserve"> </w:t>
      </w:r>
      <w:r w:rsidRPr="00105EE1">
        <w:t>der</w:t>
      </w:r>
      <w:r>
        <w:t xml:space="preserve"> </w:t>
      </w:r>
      <w:r w:rsidRPr="00105EE1">
        <w:t>Kirche</w:t>
      </w:r>
      <w:r>
        <w:t xml:space="preserve"> </w:t>
      </w:r>
      <w:r w:rsidRPr="00105EE1">
        <w:t>zu</w:t>
      </w:r>
      <w:r>
        <w:t xml:space="preserve"> </w:t>
      </w:r>
      <w:r w:rsidRPr="00105EE1">
        <w:t>sein.</w:t>
      </w:r>
      <w:r>
        <w:t xml:space="preserve"> </w:t>
      </w:r>
      <w:r w:rsidRPr="00105EE1">
        <w:t>Christus,</w:t>
      </w:r>
      <w:r>
        <w:t xml:space="preserve"> </w:t>
      </w:r>
      <w:r w:rsidRPr="00105EE1">
        <w:t>-</w:t>
      </w:r>
      <w:r>
        <w:t xml:space="preserve"> </w:t>
      </w:r>
      <w:r w:rsidRPr="00105EE1">
        <w:t>sagt</w:t>
      </w:r>
      <w:r>
        <w:t xml:space="preserve"> </w:t>
      </w:r>
      <w:r w:rsidRPr="00105EE1">
        <w:t>er,</w:t>
      </w:r>
      <w:r>
        <w:t xml:space="preserve"> </w:t>
      </w:r>
      <w:r w:rsidRPr="00105EE1">
        <w:t>-</w:t>
      </w:r>
      <w:r>
        <w:t xml:space="preserve"> </w:t>
      </w:r>
      <w:r w:rsidRPr="00105EE1">
        <w:t>ist</w:t>
      </w:r>
      <w:r>
        <w:t xml:space="preserve"> </w:t>
      </w:r>
      <w:r w:rsidRPr="00105EE1">
        <w:t>das</w:t>
      </w:r>
      <w:r>
        <w:t xml:space="preserve"> </w:t>
      </w:r>
      <w:r w:rsidRPr="00105EE1">
        <w:t>Haupt</w:t>
      </w:r>
      <w:r>
        <w:t xml:space="preserve"> </w:t>
      </w:r>
      <w:r w:rsidRPr="00105EE1">
        <w:t>der</w:t>
      </w:r>
      <w:r>
        <w:t xml:space="preserve"> </w:t>
      </w:r>
      <w:r w:rsidRPr="00105EE1">
        <w:t>Kirche,</w:t>
      </w:r>
      <w:r>
        <w:t xml:space="preserve"> </w:t>
      </w:r>
      <w:r w:rsidRPr="00105EE1">
        <w:t>wie</w:t>
      </w:r>
      <w:r>
        <w:t xml:space="preserve"> </w:t>
      </w:r>
      <w:r w:rsidRPr="00105EE1">
        <w:t>er</w:t>
      </w:r>
      <w:r>
        <w:t xml:space="preserve"> </w:t>
      </w:r>
      <w:r w:rsidRPr="00105EE1">
        <w:t>erwiesen</w:t>
      </w:r>
      <w:r>
        <w:t xml:space="preserve"> </w:t>
      </w:r>
      <w:r w:rsidRPr="00105EE1">
        <w:t>hat</w:t>
      </w:r>
      <w:r>
        <w:t xml:space="preserve"> </w:t>
      </w:r>
      <w:r w:rsidRPr="00105EE1">
        <w:t>während</w:t>
      </w:r>
      <w:r>
        <w:t xml:space="preserve"> </w:t>
      </w:r>
      <w:r w:rsidRPr="00105EE1">
        <w:t>der</w:t>
      </w:r>
      <w:r>
        <w:t xml:space="preserve"> </w:t>
      </w:r>
      <w:r w:rsidRPr="00105EE1">
        <w:t>ersten</w:t>
      </w:r>
      <w:r>
        <w:t xml:space="preserve"> </w:t>
      </w:r>
      <w:r w:rsidRPr="00105EE1">
        <w:t>drei</w:t>
      </w:r>
      <w:r>
        <w:t xml:space="preserve"> </w:t>
      </w:r>
      <w:r w:rsidRPr="00105EE1">
        <w:t>Jahrhunderte</w:t>
      </w:r>
      <w:r>
        <w:t xml:space="preserve"> </w:t>
      </w:r>
      <w:r w:rsidRPr="00105EE1">
        <w:t>und</w:t>
      </w:r>
      <w:r>
        <w:t xml:space="preserve"> </w:t>
      </w:r>
      <w:r w:rsidRPr="00105EE1">
        <w:t>noch</w:t>
      </w:r>
      <w:r>
        <w:t xml:space="preserve"> </w:t>
      </w:r>
      <w:r w:rsidRPr="00105EE1">
        <w:t>länger,</w:t>
      </w:r>
      <w:r>
        <w:t xml:space="preserve"> </w:t>
      </w:r>
      <w:r w:rsidRPr="00105EE1">
        <w:t>wo</w:t>
      </w:r>
      <w:r>
        <w:t xml:space="preserve"> </w:t>
      </w:r>
      <w:r w:rsidRPr="00105EE1">
        <w:t>die</w:t>
      </w:r>
      <w:r>
        <w:t xml:space="preserve"> </w:t>
      </w:r>
      <w:r w:rsidRPr="00105EE1">
        <w:t>Kirche</w:t>
      </w:r>
      <w:r>
        <w:t xml:space="preserve"> </w:t>
      </w:r>
      <w:r w:rsidRPr="00105EE1">
        <w:t>am</w:t>
      </w:r>
      <w:r>
        <w:t xml:space="preserve"> </w:t>
      </w:r>
      <w:r w:rsidRPr="00105EE1">
        <w:t>glücklichsten</w:t>
      </w:r>
      <w:r>
        <w:t xml:space="preserve"> </w:t>
      </w:r>
      <w:r w:rsidRPr="00105EE1">
        <w:t>sich</w:t>
      </w:r>
      <w:r>
        <w:t xml:space="preserve"> </w:t>
      </w:r>
      <w:r w:rsidRPr="00105EE1">
        <w:t>befand.</w:t>
      </w:r>
      <w:r>
        <w:t xml:space="preserve"> </w:t>
      </w:r>
      <w:r w:rsidRPr="00105EE1">
        <w:t>–</w:t>
      </w:r>
      <w:r>
        <w:t xml:space="preserve"> </w:t>
      </w:r>
      <w:r w:rsidRPr="00105EE1">
        <w:t>Solle</w:t>
      </w:r>
      <w:r>
        <w:t xml:space="preserve"> </w:t>
      </w:r>
      <w:r w:rsidRPr="00105EE1">
        <w:t>denn</w:t>
      </w:r>
      <w:r>
        <w:t xml:space="preserve"> </w:t>
      </w:r>
      <w:r w:rsidRPr="00105EE1">
        <w:t>Christus,</w:t>
      </w:r>
      <w:r>
        <w:t xml:space="preserve"> </w:t>
      </w:r>
      <w:r w:rsidRPr="00105EE1">
        <w:t>der</w:t>
      </w:r>
      <w:r>
        <w:t xml:space="preserve"> </w:t>
      </w:r>
      <w:r w:rsidRPr="00105EE1">
        <w:t>sich</w:t>
      </w:r>
      <w:r>
        <w:t xml:space="preserve"> </w:t>
      </w:r>
      <w:r w:rsidRPr="00105EE1">
        <w:t>im</w:t>
      </w:r>
      <w:r>
        <w:t xml:space="preserve"> </w:t>
      </w:r>
      <w:r w:rsidRPr="00105EE1">
        <w:t>heiligen</w:t>
      </w:r>
      <w:r>
        <w:t xml:space="preserve"> </w:t>
      </w:r>
      <w:r w:rsidRPr="00105EE1">
        <w:t>Abendmahle</w:t>
      </w:r>
      <w:r>
        <w:t xml:space="preserve"> </w:t>
      </w:r>
      <w:r w:rsidRPr="00105EE1">
        <w:t>auf</w:t>
      </w:r>
      <w:r>
        <w:t xml:space="preserve"> </w:t>
      </w:r>
      <w:r w:rsidRPr="00105EE1">
        <w:t>sakramentliche</w:t>
      </w:r>
      <w:r>
        <w:t xml:space="preserve"> </w:t>
      </w:r>
      <w:r w:rsidRPr="00105EE1">
        <w:t>und</w:t>
      </w:r>
      <w:r>
        <w:t xml:space="preserve"> </w:t>
      </w:r>
      <w:r w:rsidRPr="00105EE1">
        <w:t>geistliche</w:t>
      </w:r>
      <w:r>
        <w:t xml:space="preserve"> </w:t>
      </w:r>
      <w:r w:rsidRPr="00105EE1">
        <w:t>Weise</w:t>
      </w:r>
      <w:r>
        <w:t xml:space="preserve"> </w:t>
      </w:r>
      <w:r w:rsidRPr="00105EE1">
        <w:t>den</w:t>
      </w:r>
      <w:r>
        <w:t xml:space="preserve"> </w:t>
      </w:r>
      <w:r w:rsidRPr="00105EE1">
        <w:t>Gläubigen</w:t>
      </w:r>
      <w:r>
        <w:t xml:space="preserve"> </w:t>
      </w:r>
      <w:r w:rsidRPr="00105EE1">
        <w:t>zu</w:t>
      </w:r>
      <w:r>
        <w:t xml:space="preserve"> </w:t>
      </w:r>
      <w:r w:rsidRPr="00105EE1">
        <w:t>genießen</w:t>
      </w:r>
      <w:r>
        <w:t xml:space="preserve"> </w:t>
      </w:r>
      <w:r w:rsidRPr="00105EE1">
        <w:t>gebe,</w:t>
      </w:r>
      <w:r>
        <w:t xml:space="preserve"> </w:t>
      </w:r>
      <w:r w:rsidRPr="00105EE1">
        <w:t>der</w:t>
      </w:r>
      <w:r>
        <w:t xml:space="preserve"> </w:t>
      </w:r>
      <w:r w:rsidRPr="00105EE1">
        <w:t>Kirche</w:t>
      </w:r>
      <w:r>
        <w:t xml:space="preserve"> </w:t>
      </w:r>
      <w:r w:rsidRPr="00105EE1">
        <w:t>nicht</w:t>
      </w:r>
      <w:r>
        <w:t xml:space="preserve"> </w:t>
      </w:r>
      <w:r w:rsidRPr="00105EE1">
        <w:t>viel</w:t>
      </w:r>
      <w:r>
        <w:t xml:space="preserve"> </w:t>
      </w:r>
      <w:r w:rsidRPr="00105EE1">
        <w:t>mehr</w:t>
      </w:r>
      <w:r>
        <w:t xml:space="preserve"> </w:t>
      </w:r>
      <w:r w:rsidRPr="00105EE1">
        <w:t>gegenwärtig</w:t>
      </w:r>
      <w:r>
        <w:t xml:space="preserve"> </w:t>
      </w:r>
      <w:r w:rsidRPr="00105EE1">
        <w:t>sein</w:t>
      </w:r>
      <w:r>
        <w:t xml:space="preserve"> </w:t>
      </w:r>
      <w:r w:rsidRPr="00105EE1">
        <w:t>als</w:t>
      </w:r>
      <w:r>
        <w:t xml:space="preserve"> </w:t>
      </w:r>
      <w:r w:rsidRPr="00105EE1">
        <w:t>der</w:t>
      </w:r>
      <w:r>
        <w:t xml:space="preserve"> </w:t>
      </w:r>
      <w:r w:rsidRPr="00105EE1">
        <w:t>Papst,</w:t>
      </w:r>
      <w:r>
        <w:t xml:space="preserve"> </w:t>
      </w:r>
      <w:r w:rsidRPr="00105EE1">
        <w:t>der</w:t>
      </w:r>
      <w:r>
        <w:t xml:space="preserve"> </w:t>
      </w:r>
      <w:r w:rsidRPr="00105EE1">
        <w:t>zweihundert</w:t>
      </w:r>
      <w:r>
        <w:t xml:space="preserve"> </w:t>
      </w:r>
      <w:r w:rsidRPr="00105EE1">
        <w:t>Meilen</w:t>
      </w:r>
      <w:r>
        <w:t xml:space="preserve"> </w:t>
      </w:r>
      <w:r w:rsidRPr="00105EE1">
        <w:t>von</w:t>
      </w:r>
      <w:r>
        <w:t xml:space="preserve"> </w:t>
      </w:r>
      <w:r w:rsidRPr="00105EE1">
        <w:t>den</w:t>
      </w:r>
      <w:r>
        <w:t xml:space="preserve"> </w:t>
      </w:r>
      <w:r w:rsidRPr="00105EE1">
        <w:t>Böhmen</w:t>
      </w:r>
      <w:r>
        <w:t xml:space="preserve"> </w:t>
      </w:r>
      <w:r w:rsidRPr="00105EE1">
        <w:t>entfernt</w:t>
      </w:r>
      <w:r>
        <w:t xml:space="preserve"> </w:t>
      </w:r>
      <w:r w:rsidRPr="00105EE1">
        <w:t>und</w:t>
      </w:r>
      <w:r>
        <w:t xml:space="preserve"> </w:t>
      </w:r>
      <w:r w:rsidRPr="00105EE1">
        <w:t>nicht</w:t>
      </w:r>
      <w:r>
        <w:t xml:space="preserve"> </w:t>
      </w:r>
      <w:r w:rsidRPr="00105EE1">
        <w:t>fähig</w:t>
      </w:r>
      <w:r>
        <w:t xml:space="preserve"> </w:t>
      </w:r>
      <w:r w:rsidRPr="00105EE1">
        <w:t>sei,</w:t>
      </w:r>
      <w:r>
        <w:t xml:space="preserve"> </w:t>
      </w:r>
      <w:r w:rsidRPr="00105EE1">
        <w:t>durch</w:t>
      </w:r>
      <w:r>
        <w:t xml:space="preserve"> </w:t>
      </w:r>
      <w:r w:rsidRPr="00105EE1">
        <w:t>sich</w:t>
      </w:r>
      <w:r>
        <w:t xml:space="preserve"> </w:t>
      </w:r>
      <w:r w:rsidRPr="00105EE1">
        <w:t>selbst</w:t>
      </w:r>
      <w:r>
        <w:t xml:space="preserve"> </w:t>
      </w:r>
      <w:r w:rsidRPr="00105EE1">
        <w:t>auf</w:t>
      </w:r>
      <w:r>
        <w:t xml:space="preserve"> </w:t>
      </w:r>
      <w:r w:rsidRPr="00105EE1">
        <w:t>das</w:t>
      </w:r>
      <w:r>
        <w:t xml:space="preserve"> </w:t>
      </w:r>
      <w:r w:rsidRPr="00105EE1">
        <w:t>Gefühl</w:t>
      </w:r>
      <w:r>
        <w:t xml:space="preserve"> </w:t>
      </w:r>
      <w:r w:rsidRPr="00105EE1">
        <w:t>und</w:t>
      </w:r>
      <w:r>
        <w:t xml:space="preserve"> </w:t>
      </w:r>
      <w:r w:rsidRPr="00105EE1">
        <w:t>die</w:t>
      </w:r>
      <w:r>
        <w:t xml:space="preserve"> </w:t>
      </w:r>
      <w:r w:rsidRPr="00105EE1">
        <w:t>Bewegung</w:t>
      </w:r>
      <w:r>
        <w:t xml:space="preserve"> </w:t>
      </w:r>
      <w:r w:rsidRPr="00105EE1">
        <w:t>der</w:t>
      </w:r>
      <w:r>
        <w:t xml:space="preserve"> </w:t>
      </w:r>
      <w:r w:rsidRPr="00105EE1">
        <w:t>Gläubigen</w:t>
      </w:r>
      <w:r>
        <w:t xml:space="preserve"> </w:t>
      </w:r>
      <w:r w:rsidRPr="00105EE1">
        <w:t>in</w:t>
      </w:r>
      <w:r>
        <w:t xml:space="preserve"> </w:t>
      </w:r>
      <w:r w:rsidRPr="00105EE1">
        <w:t>Böhmen</w:t>
      </w:r>
      <w:r>
        <w:t xml:space="preserve"> </w:t>
      </w:r>
      <w:r w:rsidRPr="00105EE1">
        <w:t>einzuwirken,</w:t>
      </w:r>
      <w:r>
        <w:t xml:space="preserve"> </w:t>
      </w:r>
      <w:r w:rsidRPr="00105EE1">
        <w:t>wie</w:t>
      </w:r>
      <w:r>
        <w:t xml:space="preserve"> </w:t>
      </w:r>
      <w:r w:rsidRPr="00105EE1">
        <w:t>solches</w:t>
      </w:r>
      <w:r>
        <w:t xml:space="preserve"> </w:t>
      </w:r>
      <w:r w:rsidRPr="00105EE1">
        <w:t>doch</w:t>
      </w:r>
      <w:r>
        <w:t xml:space="preserve"> </w:t>
      </w:r>
      <w:r w:rsidRPr="00105EE1">
        <w:t>vom</w:t>
      </w:r>
      <w:r>
        <w:t xml:space="preserve"> </w:t>
      </w:r>
      <w:r w:rsidRPr="00105EE1">
        <w:t>Haupte</w:t>
      </w:r>
      <w:r>
        <w:t xml:space="preserve"> </w:t>
      </w:r>
      <w:r w:rsidRPr="00105EE1">
        <w:t>geschehen</w:t>
      </w:r>
      <w:r>
        <w:t xml:space="preserve"> </w:t>
      </w:r>
      <w:r w:rsidRPr="00105EE1">
        <w:t>müsse?</w:t>
      </w:r>
      <w:r>
        <w:t xml:space="preserve"> </w:t>
      </w:r>
      <w:r w:rsidRPr="00105EE1">
        <w:t>Auf</w:t>
      </w:r>
      <w:r>
        <w:t xml:space="preserve"> </w:t>
      </w:r>
      <w:r w:rsidRPr="00105EE1">
        <w:t>das</w:t>
      </w:r>
      <w:r>
        <w:t xml:space="preserve"> </w:t>
      </w:r>
      <w:r w:rsidRPr="00105EE1">
        <w:t>päpstliche</w:t>
      </w:r>
      <w:r>
        <w:t xml:space="preserve"> </w:t>
      </w:r>
      <w:r w:rsidRPr="00105EE1">
        <w:t>Weiber-Regiment</w:t>
      </w:r>
      <w:r>
        <w:t xml:space="preserve"> </w:t>
      </w:r>
      <w:r w:rsidRPr="00105EE1">
        <w:t>im</w:t>
      </w:r>
      <w:r>
        <w:t xml:space="preserve"> </w:t>
      </w:r>
      <w:r w:rsidRPr="00105EE1">
        <w:t>zehnten</w:t>
      </w:r>
      <w:r>
        <w:t xml:space="preserve"> </w:t>
      </w:r>
      <w:r w:rsidRPr="00105EE1">
        <w:t>Jahrhundert</w:t>
      </w:r>
      <w:r>
        <w:t xml:space="preserve"> </w:t>
      </w:r>
      <w:r w:rsidRPr="00105EE1">
        <w:t>und</w:t>
      </w:r>
      <w:r>
        <w:t xml:space="preserve"> </w:t>
      </w:r>
      <w:r w:rsidRPr="00105EE1">
        <w:t>auf</w:t>
      </w:r>
      <w:r>
        <w:t xml:space="preserve"> </w:t>
      </w:r>
      <w:r w:rsidRPr="00105EE1">
        <w:t>die</w:t>
      </w:r>
      <w:r>
        <w:t xml:space="preserve"> </w:t>
      </w:r>
      <w:r w:rsidRPr="00105EE1">
        <w:t>Zeit</w:t>
      </w:r>
      <w:r>
        <w:t xml:space="preserve"> </w:t>
      </w:r>
      <w:r w:rsidRPr="00105EE1">
        <w:t>der</w:t>
      </w:r>
      <w:r>
        <w:t xml:space="preserve"> </w:t>
      </w:r>
      <w:r w:rsidRPr="00105EE1">
        <w:t>Erledigung</w:t>
      </w:r>
      <w:r>
        <w:t xml:space="preserve"> </w:t>
      </w:r>
      <w:r w:rsidRPr="00105EE1">
        <w:t>des</w:t>
      </w:r>
      <w:r>
        <w:t xml:space="preserve"> </w:t>
      </w:r>
      <w:r w:rsidRPr="00105EE1">
        <w:t>päpstlichen</w:t>
      </w:r>
      <w:r>
        <w:t xml:space="preserve"> </w:t>
      </w:r>
      <w:r w:rsidRPr="00105EE1">
        <w:t>Stuhls</w:t>
      </w:r>
      <w:r>
        <w:t xml:space="preserve"> </w:t>
      </w:r>
      <w:r w:rsidRPr="00105EE1">
        <w:t>hinweisend,</w:t>
      </w:r>
      <w:r>
        <w:t xml:space="preserve"> </w:t>
      </w:r>
      <w:r w:rsidRPr="00105EE1">
        <w:t>sagte</w:t>
      </w:r>
      <w:r>
        <w:t xml:space="preserve"> </w:t>
      </w:r>
      <w:r w:rsidRPr="00105EE1">
        <w:t>Hus,</w:t>
      </w:r>
      <w:r>
        <w:t xml:space="preserve"> </w:t>
      </w:r>
      <w:r w:rsidRPr="00105EE1">
        <w:t>es</w:t>
      </w:r>
      <w:r>
        <w:t xml:space="preserve"> </w:t>
      </w:r>
      <w:r w:rsidRPr="00105EE1">
        <w:t>könne</w:t>
      </w:r>
      <w:r>
        <w:t xml:space="preserve"> </w:t>
      </w:r>
      <w:r w:rsidRPr="00105EE1">
        <w:t>ohne</w:t>
      </w:r>
      <w:r>
        <w:t xml:space="preserve"> </w:t>
      </w:r>
      <w:r w:rsidRPr="00105EE1">
        <w:t>solche</w:t>
      </w:r>
      <w:r>
        <w:t xml:space="preserve"> </w:t>
      </w:r>
      <w:r w:rsidRPr="00105EE1">
        <w:t>Ungeheuer</w:t>
      </w:r>
      <w:r>
        <w:t xml:space="preserve"> </w:t>
      </w:r>
      <w:r w:rsidRPr="00105EE1">
        <w:t>von</w:t>
      </w:r>
      <w:r>
        <w:t xml:space="preserve"> </w:t>
      </w:r>
      <w:r w:rsidRPr="00105EE1">
        <w:t>Oberhäuptern</w:t>
      </w:r>
      <w:r>
        <w:t xml:space="preserve"> </w:t>
      </w:r>
      <w:r w:rsidRPr="00105EE1">
        <w:t>Christus</w:t>
      </w:r>
      <w:r>
        <w:t xml:space="preserve"> </w:t>
      </w:r>
      <w:r w:rsidRPr="00105EE1">
        <w:t>durch</w:t>
      </w:r>
      <w:r>
        <w:t xml:space="preserve"> </w:t>
      </w:r>
      <w:r w:rsidRPr="00105EE1">
        <w:t>seine</w:t>
      </w:r>
      <w:r>
        <w:t xml:space="preserve"> </w:t>
      </w:r>
      <w:r w:rsidRPr="00105EE1">
        <w:t>wahrhaften,</w:t>
      </w:r>
      <w:r>
        <w:t xml:space="preserve"> </w:t>
      </w:r>
      <w:r w:rsidRPr="00105EE1">
        <w:t>in</w:t>
      </w:r>
      <w:r>
        <w:t xml:space="preserve"> </w:t>
      </w:r>
      <w:r w:rsidRPr="00105EE1">
        <w:t>der</w:t>
      </w:r>
      <w:r>
        <w:t xml:space="preserve"> </w:t>
      </w:r>
      <w:r w:rsidRPr="00105EE1">
        <w:t>ganzen</w:t>
      </w:r>
      <w:r>
        <w:t xml:space="preserve"> </w:t>
      </w:r>
      <w:r w:rsidRPr="00105EE1">
        <w:t>Welt</w:t>
      </w:r>
      <w:r>
        <w:t xml:space="preserve"> </w:t>
      </w:r>
      <w:r w:rsidRPr="00105EE1">
        <w:t>zerstreuten</w:t>
      </w:r>
      <w:r>
        <w:t xml:space="preserve"> </w:t>
      </w:r>
      <w:r w:rsidRPr="00105EE1">
        <w:t>Jünger</w:t>
      </w:r>
      <w:r>
        <w:t xml:space="preserve"> </w:t>
      </w:r>
      <w:r w:rsidRPr="00105EE1">
        <w:t>seine</w:t>
      </w:r>
      <w:r>
        <w:t xml:space="preserve"> </w:t>
      </w:r>
      <w:r w:rsidRPr="00105EE1">
        <w:t>Kirche</w:t>
      </w:r>
      <w:r>
        <w:t xml:space="preserve"> </w:t>
      </w:r>
      <w:r w:rsidRPr="00105EE1">
        <w:t>besser</w:t>
      </w:r>
      <w:r>
        <w:t xml:space="preserve"> </w:t>
      </w:r>
      <w:r w:rsidRPr="00105EE1">
        <w:t>regieren.</w:t>
      </w:r>
      <w:r>
        <w:t xml:space="preserve"> </w:t>
      </w:r>
      <w:r w:rsidRPr="00105EE1">
        <w:t>Die</w:t>
      </w:r>
      <w:r>
        <w:t xml:space="preserve"> </w:t>
      </w:r>
      <w:r w:rsidRPr="00105EE1">
        <w:t>Einheit</w:t>
      </w:r>
      <w:r>
        <w:t xml:space="preserve"> </w:t>
      </w:r>
      <w:r w:rsidRPr="00105EE1">
        <w:t>der</w:t>
      </w:r>
      <w:r>
        <w:t xml:space="preserve"> </w:t>
      </w:r>
      <w:r w:rsidRPr="00105EE1">
        <w:t>Kirche</w:t>
      </w:r>
      <w:r>
        <w:t xml:space="preserve"> </w:t>
      </w:r>
      <w:r w:rsidRPr="00105EE1">
        <w:t>könne</w:t>
      </w:r>
      <w:r>
        <w:t xml:space="preserve"> </w:t>
      </w:r>
      <w:r w:rsidRPr="00105EE1">
        <w:t>nur</w:t>
      </w:r>
      <w:r>
        <w:t xml:space="preserve"> </w:t>
      </w:r>
      <w:r w:rsidRPr="00105EE1">
        <w:t>in</w:t>
      </w:r>
      <w:r>
        <w:t xml:space="preserve"> </w:t>
      </w:r>
      <w:r w:rsidRPr="00105EE1">
        <w:t>Christo</w:t>
      </w:r>
      <w:r>
        <w:t xml:space="preserve"> </w:t>
      </w:r>
      <w:r w:rsidRPr="00105EE1">
        <w:t>gegründet</w:t>
      </w:r>
      <w:r>
        <w:t xml:space="preserve"> </w:t>
      </w:r>
      <w:r w:rsidRPr="00105EE1">
        <w:t>sein.</w:t>
      </w:r>
      <w:r>
        <w:t xml:space="preserve"> </w:t>
      </w:r>
      <w:r w:rsidRPr="00105EE1">
        <w:t>Die</w:t>
      </w:r>
      <w:r>
        <w:t xml:space="preserve"> </w:t>
      </w:r>
      <w:r w:rsidRPr="00105EE1">
        <w:t>Kardinäle,</w:t>
      </w:r>
      <w:r>
        <w:t xml:space="preserve"> </w:t>
      </w:r>
      <w:r w:rsidRPr="00105EE1">
        <w:t>beschäftigt</w:t>
      </w:r>
      <w:r>
        <w:t xml:space="preserve"> </w:t>
      </w:r>
      <w:r w:rsidRPr="00105EE1">
        <w:t>mit</w:t>
      </w:r>
      <w:r>
        <w:t xml:space="preserve"> </w:t>
      </w:r>
      <w:r w:rsidRPr="00105EE1">
        <w:t>weltlichen</w:t>
      </w:r>
      <w:r>
        <w:t xml:space="preserve"> </w:t>
      </w:r>
      <w:r w:rsidRPr="00105EE1">
        <w:t>Dingen,</w:t>
      </w:r>
      <w:r>
        <w:t xml:space="preserve"> </w:t>
      </w:r>
      <w:r w:rsidRPr="00105EE1">
        <w:t>seien</w:t>
      </w:r>
      <w:r>
        <w:t xml:space="preserve"> </w:t>
      </w:r>
      <w:r w:rsidRPr="00105EE1">
        <w:t>unfähig</w:t>
      </w:r>
      <w:r>
        <w:t xml:space="preserve"> </w:t>
      </w:r>
      <w:r w:rsidRPr="00105EE1">
        <w:t>zu</w:t>
      </w:r>
      <w:r>
        <w:t xml:space="preserve"> </w:t>
      </w:r>
      <w:r w:rsidRPr="00105EE1">
        <w:t>lehren;</w:t>
      </w:r>
      <w:r>
        <w:t xml:space="preserve"> </w:t>
      </w:r>
      <w:r w:rsidRPr="00105EE1">
        <w:t>an</w:t>
      </w:r>
      <w:r>
        <w:t xml:space="preserve"> </w:t>
      </w:r>
      <w:r w:rsidRPr="00105EE1">
        <w:t>der</w:t>
      </w:r>
      <w:r>
        <w:t xml:space="preserve"> </w:t>
      </w:r>
      <w:r w:rsidRPr="00105EE1">
        <w:t>Leitung</w:t>
      </w:r>
      <w:r>
        <w:t xml:space="preserve"> </w:t>
      </w:r>
      <w:r w:rsidRPr="00105EE1">
        <w:t>des</w:t>
      </w:r>
      <w:r>
        <w:t xml:space="preserve"> </w:t>
      </w:r>
      <w:r w:rsidRPr="00105EE1">
        <w:t>heiligen</w:t>
      </w:r>
      <w:r>
        <w:t xml:space="preserve"> </w:t>
      </w:r>
      <w:r w:rsidRPr="00105EE1">
        <w:t>Geistes</w:t>
      </w:r>
      <w:r>
        <w:t xml:space="preserve"> </w:t>
      </w:r>
      <w:r w:rsidRPr="00105EE1">
        <w:t>habe</w:t>
      </w:r>
      <w:r>
        <w:t xml:space="preserve"> </w:t>
      </w:r>
      <w:r w:rsidRPr="00105EE1">
        <w:t>die</w:t>
      </w:r>
      <w:r>
        <w:t xml:space="preserve"> </w:t>
      </w:r>
      <w:r w:rsidRPr="00105EE1">
        <w:t>Kirche</w:t>
      </w:r>
      <w:r>
        <w:t xml:space="preserve"> </w:t>
      </w:r>
      <w:r w:rsidRPr="00105EE1">
        <w:t>genug,</w:t>
      </w:r>
      <w:r>
        <w:t xml:space="preserve"> </w:t>
      </w:r>
      <w:r w:rsidRPr="00105EE1">
        <w:t>keine</w:t>
      </w:r>
      <w:r>
        <w:t xml:space="preserve"> </w:t>
      </w:r>
      <w:r w:rsidRPr="00105EE1">
        <w:t>andere</w:t>
      </w:r>
      <w:r>
        <w:t xml:space="preserve"> </w:t>
      </w:r>
      <w:r w:rsidRPr="00105EE1">
        <w:t>könne</w:t>
      </w:r>
      <w:r>
        <w:t xml:space="preserve"> </w:t>
      </w:r>
      <w:r w:rsidRPr="00105EE1">
        <w:t>dafür</w:t>
      </w:r>
      <w:r>
        <w:t xml:space="preserve"> </w:t>
      </w:r>
      <w:r w:rsidRPr="00105EE1">
        <w:t>ein</w:t>
      </w:r>
      <w:r>
        <w:t xml:space="preserve"> </w:t>
      </w:r>
      <w:r w:rsidRPr="00105EE1">
        <w:t>Surrogat</w:t>
      </w:r>
      <w:r>
        <w:t xml:space="preserve"> </w:t>
      </w:r>
      <w:r w:rsidRPr="00105EE1">
        <w:t>sein.</w:t>
      </w:r>
      <w:r>
        <w:t xml:space="preserve"> </w:t>
      </w:r>
      <w:r w:rsidRPr="00105EE1">
        <w:t>–</w:t>
      </w:r>
      <w:r>
        <w:t xml:space="preserve"> </w:t>
      </w:r>
      <w:r w:rsidRPr="00105EE1">
        <w:t>Dem</w:t>
      </w:r>
      <w:r>
        <w:t xml:space="preserve"> </w:t>
      </w:r>
      <w:r w:rsidRPr="00105EE1">
        <w:t>Rector</w:t>
      </w:r>
      <w:r>
        <w:t xml:space="preserve"> </w:t>
      </w:r>
      <w:r w:rsidRPr="00105EE1">
        <w:t>der</w:t>
      </w:r>
      <w:r>
        <w:t xml:space="preserve"> </w:t>
      </w:r>
      <w:r w:rsidRPr="00105EE1">
        <w:t>Prager</w:t>
      </w:r>
      <w:r>
        <w:t xml:space="preserve"> </w:t>
      </w:r>
      <w:r w:rsidRPr="00105EE1">
        <w:t>Universität</w:t>
      </w:r>
      <w:r>
        <w:t xml:space="preserve"> </w:t>
      </w:r>
      <w:r w:rsidRPr="00105EE1">
        <w:t>gibt</w:t>
      </w:r>
      <w:r>
        <w:t xml:space="preserve"> </w:t>
      </w:r>
      <w:r w:rsidRPr="00105EE1">
        <w:t>Hus</w:t>
      </w:r>
      <w:r>
        <w:t xml:space="preserve"> </w:t>
      </w:r>
      <w:r w:rsidRPr="00105EE1">
        <w:t>in</w:t>
      </w:r>
      <w:r>
        <w:t xml:space="preserve"> </w:t>
      </w:r>
      <w:r w:rsidRPr="00105EE1">
        <w:t>einem</w:t>
      </w:r>
      <w:r>
        <w:t xml:space="preserve"> </w:t>
      </w:r>
      <w:r w:rsidRPr="00105EE1">
        <w:t>Briefe</w:t>
      </w:r>
      <w:r>
        <w:t xml:space="preserve"> </w:t>
      </w:r>
      <w:r w:rsidRPr="00105EE1">
        <w:t>zu</w:t>
      </w:r>
      <w:r>
        <w:t xml:space="preserve"> </w:t>
      </w:r>
      <w:r w:rsidRPr="00105EE1">
        <w:t>verstehen,</w:t>
      </w:r>
      <w:r>
        <w:t xml:space="preserve"> </w:t>
      </w:r>
      <w:r w:rsidRPr="00105EE1">
        <w:t>daß</w:t>
      </w:r>
      <w:r>
        <w:t xml:space="preserve"> </w:t>
      </w:r>
      <w:r w:rsidRPr="00105EE1">
        <w:t>das</w:t>
      </w:r>
      <w:r>
        <w:t xml:space="preserve"> </w:t>
      </w:r>
      <w:r w:rsidRPr="00105EE1">
        <w:t>Papstthum</w:t>
      </w:r>
      <w:r>
        <w:t xml:space="preserve"> </w:t>
      </w:r>
      <w:r w:rsidRPr="00105EE1">
        <w:t>der</w:t>
      </w:r>
      <w:r>
        <w:t xml:space="preserve"> </w:t>
      </w:r>
      <w:r w:rsidRPr="00105EE1">
        <w:t>Greuel</w:t>
      </w:r>
      <w:r>
        <w:t xml:space="preserve"> </w:t>
      </w:r>
      <w:r w:rsidRPr="00105EE1">
        <w:t>der</w:t>
      </w:r>
      <w:r>
        <w:t xml:space="preserve"> </w:t>
      </w:r>
      <w:r w:rsidRPr="00105EE1">
        <w:t>Selbstvergötterung</w:t>
      </w:r>
      <w:r>
        <w:t xml:space="preserve"> </w:t>
      </w:r>
      <w:r w:rsidRPr="00105EE1">
        <w:t>an</w:t>
      </w:r>
      <w:r>
        <w:t xml:space="preserve"> </w:t>
      </w:r>
      <w:r w:rsidRPr="00105EE1">
        <w:t>heiliger</w:t>
      </w:r>
      <w:r>
        <w:t xml:space="preserve"> </w:t>
      </w:r>
      <w:r w:rsidRPr="00105EE1">
        <w:t>Stätte</w:t>
      </w:r>
      <w:r>
        <w:t xml:space="preserve"> </w:t>
      </w:r>
      <w:r w:rsidRPr="00105EE1">
        <w:t>sei.</w:t>
      </w:r>
      <w:r>
        <w:t xml:space="preserve"> </w:t>
      </w:r>
      <w:r w:rsidRPr="00105EE1">
        <w:t>Hus</w:t>
      </w:r>
      <w:r>
        <w:t xml:space="preserve"> </w:t>
      </w:r>
      <w:r w:rsidRPr="00105EE1">
        <w:t>tröstet</w:t>
      </w:r>
      <w:r>
        <w:t xml:space="preserve"> </w:t>
      </w:r>
      <w:r w:rsidRPr="00105EE1">
        <w:t>sich</w:t>
      </w:r>
      <w:r>
        <w:t xml:space="preserve"> </w:t>
      </w:r>
      <w:r w:rsidRPr="00105EE1">
        <w:t>in</w:t>
      </w:r>
      <w:r>
        <w:t xml:space="preserve"> </w:t>
      </w:r>
      <w:r w:rsidRPr="00105EE1">
        <w:t>seinem</w:t>
      </w:r>
      <w:r>
        <w:t xml:space="preserve"> </w:t>
      </w:r>
      <w:r w:rsidRPr="00105EE1">
        <w:t>Exil,</w:t>
      </w:r>
      <w:r>
        <w:t xml:space="preserve"> </w:t>
      </w:r>
      <w:r w:rsidRPr="00105EE1">
        <w:t>der</w:t>
      </w:r>
      <w:r>
        <w:t xml:space="preserve"> </w:t>
      </w:r>
      <w:r w:rsidRPr="00105EE1">
        <w:t>Herr</w:t>
      </w:r>
      <w:r>
        <w:t xml:space="preserve"> </w:t>
      </w:r>
      <w:r w:rsidRPr="00105EE1">
        <w:t>werde</w:t>
      </w:r>
      <w:r>
        <w:t xml:space="preserve"> </w:t>
      </w:r>
      <w:r w:rsidRPr="00105EE1">
        <w:t>schützend</w:t>
      </w:r>
      <w:r>
        <w:t xml:space="preserve"> </w:t>
      </w:r>
      <w:r w:rsidRPr="00105EE1">
        <w:t>seine</w:t>
      </w:r>
      <w:r>
        <w:t xml:space="preserve"> </w:t>
      </w:r>
      <w:r w:rsidRPr="00105EE1">
        <w:t>Hand</w:t>
      </w:r>
      <w:r>
        <w:t xml:space="preserve"> </w:t>
      </w:r>
      <w:r w:rsidRPr="00105EE1">
        <w:t>über</w:t>
      </w:r>
      <w:r>
        <w:t xml:space="preserve"> </w:t>
      </w:r>
      <w:r w:rsidRPr="00105EE1">
        <w:t>die</w:t>
      </w:r>
      <w:r>
        <w:t xml:space="preserve"> </w:t>
      </w:r>
      <w:r w:rsidRPr="00105EE1">
        <w:t>Bethlehems-Kirche</w:t>
      </w:r>
      <w:r>
        <w:t xml:space="preserve"> </w:t>
      </w:r>
      <w:r w:rsidRPr="00105EE1">
        <w:t>und</w:t>
      </w:r>
      <w:r>
        <w:t xml:space="preserve"> </w:t>
      </w:r>
      <w:r w:rsidRPr="00105EE1">
        <w:t>die</w:t>
      </w:r>
      <w:r>
        <w:t xml:space="preserve"> </w:t>
      </w:r>
      <w:r w:rsidRPr="00105EE1">
        <w:t>Gemeinde</w:t>
      </w:r>
      <w:r>
        <w:t xml:space="preserve"> </w:t>
      </w:r>
      <w:r w:rsidRPr="00105EE1">
        <w:t>daselbst</w:t>
      </w:r>
      <w:r>
        <w:t xml:space="preserve"> </w:t>
      </w:r>
      <w:r w:rsidRPr="00105EE1">
        <w:t>halten.</w:t>
      </w:r>
      <w:r>
        <w:t xml:space="preserve"> </w:t>
      </w:r>
      <w:r w:rsidRPr="00105EE1">
        <w:t>–</w:t>
      </w:r>
      <w:r>
        <w:t xml:space="preserve"> </w:t>
      </w:r>
      <w:r w:rsidRPr="00105EE1">
        <w:t>Zuerst</w:t>
      </w:r>
      <w:r>
        <w:t xml:space="preserve"> </w:t>
      </w:r>
      <w:r w:rsidRPr="00105EE1">
        <w:t>hätten</w:t>
      </w:r>
      <w:r>
        <w:t xml:space="preserve"> </w:t>
      </w:r>
      <w:r w:rsidRPr="00105EE1">
        <w:t>zwar</w:t>
      </w:r>
      <w:r>
        <w:t xml:space="preserve"> </w:t>
      </w:r>
      <w:r w:rsidRPr="00105EE1">
        <w:t>die</w:t>
      </w:r>
      <w:r>
        <w:t xml:space="preserve"> </w:t>
      </w:r>
      <w:r w:rsidRPr="00105EE1">
        <w:t>Gegner</w:t>
      </w:r>
      <w:r>
        <w:t xml:space="preserve"> </w:t>
      </w:r>
      <w:r w:rsidRPr="00105EE1">
        <w:t>der</w:t>
      </w:r>
      <w:r>
        <w:t xml:space="preserve"> </w:t>
      </w:r>
      <w:r w:rsidRPr="00105EE1">
        <w:t>Gans</w:t>
      </w:r>
      <w:r>
        <w:t xml:space="preserve"> </w:t>
      </w:r>
      <w:r w:rsidRPr="00105EE1">
        <w:t>(im</w:t>
      </w:r>
      <w:r>
        <w:t xml:space="preserve"> </w:t>
      </w:r>
      <w:r w:rsidRPr="00105EE1">
        <w:t>Böhmischen:</w:t>
      </w:r>
      <w:r>
        <w:t xml:space="preserve"> </w:t>
      </w:r>
      <w:r w:rsidRPr="00105EE1">
        <w:t>Hus)</w:t>
      </w:r>
      <w:r>
        <w:t xml:space="preserve"> </w:t>
      </w:r>
      <w:r w:rsidRPr="00105EE1">
        <w:t>Schlingen,</w:t>
      </w:r>
      <w:r>
        <w:t xml:space="preserve"> </w:t>
      </w:r>
      <w:proofErr w:type="spellStart"/>
      <w:r w:rsidRPr="00105EE1">
        <w:t>Citationen</w:t>
      </w:r>
      <w:proofErr w:type="spellEnd"/>
      <w:r>
        <w:t xml:space="preserve"> </w:t>
      </w:r>
      <w:r w:rsidRPr="00105EE1">
        <w:t>und</w:t>
      </w:r>
      <w:r>
        <w:t xml:space="preserve"> </w:t>
      </w:r>
      <w:r w:rsidRPr="00105EE1">
        <w:t>Bann</w:t>
      </w:r>
      <w:r>
        <w:t xml:space="preserve"> </w:t>
      </w:r>
      <w:r w:rsidRPr="00105EE1">
        <w:t>bereitet,</w:t>
      </w:r>
      <w:r>
        <w:t xml:space="preserve"> </w:t>
      </w:r>
      <w:r w:rsidRPr="00105EE1">
        <w:t>und</w:t>
      </w:r>
      <w:r>
        <w:t xml:space="preserve"> </w:t>
      </w:r>
      <w:r w:rsidRPr="00105EE1">
        <w:t>schon</w:t>
      </w:r>
      <w:r>
        <w:t xml:space="preserve"> </w:t>
      </w:r>
      <w:r w:rsidRPr="00105EE1">
        <w:t>stellten</w:t>
      </w:r>
      <w:r>
        <w:t xml:space="preserve"> </w:t>
      </w:r>
      <w:r w:rsidRPr="00105EE1">
        <w:t>sie</w:t>
      </w:r>
      <w:r>
        <w:t xml:space="preserve"> </w:t>
      </w:r>
      <w:r w:rsidRPr="00105EE1">
        <w:t>Etlichen</w:t>
      </w:r>
      <w:r>
        <w:t xml:space="preserve"> </w:t>
      </w:r>
      <w:r w:rsidRPr="00105EE1">
        <w:t>seiner</w:t>
      </w:r>
      <w:r>
        <w:t xml:space="preserve"> </w:t>
      </w:r>
      <w:r w:rsidRPr="00105EE1">
        <w:t>Genossen</w:t>
      </w:r>
      <w:r>
        <w:t xml:space="preserve"> </w:t>
      </w:r>
      <w:r w:rsidRPr="00105EE1">
        <w:t>nach.</w:t>
      </w:r>
      <w:r>
        <w:t xml:space="preserve"> </w:t>
      </w:r>
      <w:r w:rsidRPr="00105EE1">
        <w:t>Da</w:t>
      </w:r>
      <w:r>
        <w:t xml:space="preserve"> </w:t>
      </w:r>
      <w:r w:rsidRPr="00105EE1">
        <w:t>aber</w:t>
      </w:r>
      <w:r>
        <w:t xml:space="preserve"> </w:t>
      </w:r>
      <w:r w:rsidRPr="00105EE1">
        <w:t>die</w:t>
      </w:r>
      <w:r>
        <w:t xml:space="preserve"> </w:t>
      </w:r>
      <w:r w:rsidRPr="00105EE1">
        <w:t>Gans</w:t>
      </w:r>
      <w:r>
        <w:t xml:space="preserve"> </w:t>
      </w:r>
      <w:r w:rsidRPr="00105EE1">
        <w:t>ein</w:t>
      </w:r>
      <w:r>
        <w:t xml:space="preserve"> </w:t>
      </w:r>
      <w:r w:rsidRPr="00105EE1">
        <w:t>zahmes</w:t>
      </w:r>
      <w:r>
        <w:t xml:space="preserve"> </w:t>
      </w:r>
      <w:r w:rsidRPr="00105EE1">
        <w:t>Thier,</w:t>
      </w:r>
      <w:r>
        <w:t xml:space="preserve"> </w:t>
      </w:r>
      <w:r w:rsidRPr="00105EE1">
        <w:t>welches</w:t>
      </w:r>
      <w:r>
        <w:t xml:space="preserve"> </w:t>
      </w:r>
      <w:r w:rsidRPr="00105EE1">
        <w:t>sich</w:t>
      </w:r>
      <w:r>
        <w:t xml:space="preserve"> </w:t>
      </w:r>
      <w:r w:rsidRPr="00105EE1">
        <w:t>mit</w:t>
      </w:r>
      <w:r>
        <w:t xml:space="preserve"> </w:t>
      </w:r>
      <w:r w:rsidRPr="00105EE1">
        <w:t>seinem</w:t>
      </w:r>
      <w:r>
        <w:t xml:space="preserve"> </w:t>
      </w:r>
      <w:r w:rsidRPr="00105EE1">
        <w:t>Fluge</w:t>
      </w:r>
      <w:r>
        <w:t xml:space="preserve"> </w:t>
      </w:r>
      <w:r w:rsidRPr="00105EE1">
        <w:t>nicht</w:t>
      </w:r>
      <w:r>
        <w:t xml:space="preserve"> </w:t>
      </w:r>
      <w:r w:rsidRPr="00105EE1">
        <w:t>hoch</w:t>
      </w:r>
      <w:r>
        <w:t xml:space="preserve"> </w:t>
      </w:r>
      <w:r w:rsidRPr="00105EE1">
        <w:t>heben</w:t>
      </w:r>
      <w:r>
        <w:t xml:space="preserve"> </w:t>
      </w:r>
      <w:r w:rsidRPr="00105EE1">
        <w:t>könne,</w:t>
      </w:r>
      <w:r>
        <w:t xml:space="preserve"> </w:t>
      </w:r>
      <w:r w:rsidRPr="00105EE1">
        <w:t>ihre</w:t>
      </w:r>
      <w:r>
        <w:t xml:space="preserve"> </w:t>
      </w:r>
      <w:r w:rsidRPr="00105EE1">
        <w:t>Schlingen</w:t>
      </w:r>
      <w:r>
        <w:t xml:space="preserve"> </w:t>
      </w:r>
      <w:r w:rsidRPr="00105EE1">
        <w:t>durchbrochen</w:t>
      </w:r>
      <w:r>
        <w:t xml:space="preserve"> </w:t>
      </w:r>
      <w:r w:rsidRPr="00105EE1">
        <w:t>habe,</w:t>
      </w:r>
      <w:r>
        <w:t xml:space="preserve"> </w:t>
      </w:r>
      <w:r w:rsidRPr="00105EE1">
        <w:t>so</w:t>
      </w:r>
      <w:r>
        <w:t xml:space="preserve"> </w:t>
      </w:r>
      <w:r w:rsidRPr="00105EE1">
        <w:t>würden</w:t>
      </w:r>
      <w:r>
        <w:t xml:space="preserve"> </w:t>
      </w:r>
      <w:r w:rsidRPr="00105EE1">
        <w:t>desto</w:t>
      </w:r>
      <w:r>
        <w:t xml:space="preserve"> </w:t>
      </w:r>
      <w:r w:rsidRPr="00105EE1">
        <w:t>mehr</w:t>
      </w:r>
      <w:r>
        <w:t xml:space="preserve"> </w:t>
      </w:r>
      <w:r w:rsidRPr="00105EE1">
        <w:t>andere</w:t>
      </w:r>
      <w:r>
        <w:t xml:space="preserve"> </w:t>
      </w:r>
      <w:r w:rsidRPr="00105EE1">
        <w:t>Vögel,</w:t>
      </w:r>
      <w:r>
        <w:t xml:space="preserve"> </w:t>
      </w:r>
      <w:r w:rsidRPr="00105EE1">
        <w:t>welche</w:t>
      </w:r>
      <w:r>
        <w:t xml:space="preserve"> </w:t>
      </w:r>
      <w:r w:rsidRPr="00105EE1">
        <w:t>durch</w:t>
      </w:r>
      <w:r>
        <w:t xml:space="preserve"> </w:t>
      </w:r>
      <w:r w:rsidRPr="00105EE1">
        <w:t>das</w:t>
      </w:r>
      <w:r>
        <w:t xml:space="preserve"> </w:t>
      </w:r>
      <w:r w:rsidRPr="00105EE1">
        <w:t>Wort</w:t>
      </w:r>
      <w:r>
        <w:t xml:space="preserve"> </w:t>
      </w:r>
      <w:r w:rsidRPr="00105EE1">
        <w:t>Gottes</w:t>
      </w:r>
      <w:r>
        <w:t xml:space="preserve"> </w:t>
      </w:r>
      <w:r w:rsidRPr="00105EE1">
        <w:t>und</w:t>
      </w:r>
      <w:r>
        <w:t xml:space="preserve"> </w:t>
      </w:r>
      <w:r w:rsidRPr="00105EE1">
        <w:t>ihr</w:t>
      </w:r>
      <w:r>
        <w:t xml:space="preserve"> </w:t>
      </w:r>
      <w:r w:rsidRPr="00105EE1">
        <w:t>Leben</w:t>
      </w:r>
      <w:r>
        <w:t xml:space="preserve"> </w:t>
      </w:r>
      <w:r w:rsidRPr="00105EE1">
        <w:t>sich</w:t>
      </w:r>
      <w:r>
        <w:t xml:space="preserve"> </w:t>
      </w:r>
      <w:r w:rsidRPr="00105EE1">
        <w:t>in</w:t>
      </w:r>
      <w:r>
        <w:t xml:space="preserve"> </w:t>
      </w:r>
      <w:r w:rsidRPr="00105EE1">
        <w:t>die</w:t>
      </w:r>
      <w:r>
        <w:t xml:space="preserve"> </w:t>
      </w:r>
      <w:r w:rsidRPr="00105EE1">
        <w:t>Höhe</w:t>
      </w:r>
      <w:r>
        <w:t xml:space="preserve"> </w:t>
      </w:r>
      <w:r w:rsidRPr="00105EE1">
        <w:t>emporschwingen,</w:t>
      </w:r>
      <w:r>
        <w:t xml:space="preserve"> </w:t>
      </w:r>
      <w:r w:rsidRPr="00105EE1">
        <w:t>ihre</w:t>
      </w:r>
      <w:r>
        <w:t xml:space="preserve"> </w:t>
      </w:r>
      <w:r w:rsidRPr="00105EE1">
        <w:t>Nachstellungen</w:t>
      </w:r>
      <w:r>
        <w:t xml:space="preserve"> </w:t>
      </w:r>
      <w:r w:rsidRPr="00105EE1">
        <w:t>zu</w:t>
      </w:r>
      <w:r>
        <w:t xml:space="preserve"> </w:t>
      </w:r>
      <w:proofErr w:type="spellStart"/>
      <w:r w:rsidRPr="00105EE1">
        <w:t>nichte</w:t>
      </w:r>
      <w:proofErr w:type="spellEnd"/>
      <w:r>
        <w:t xml:space="preserve"> </w:t>
      </w:r>
      <w:r w:rsidRPr="00105EE1">
        <w:t>machen.</w:t>
      </w:r>
      <w:r>
        <w:t xml:space="preserve"> </w:t>
      </w:r>
      <w:r w:rsidRPr="00105EE1">
        <w:t>„Priester,</w:t>
      </w:r>
      <w:r>
        <w:t xml:space="preserve"> </w:t>
      </w:r>
      <w:r w:rsidRPr="00105EE1">
        <w:t>Schriftgelehrte</w:t>
      </w:r>
      <w:r>
        <w:t xml:space="preserve"> </w:t>
      </w:r>
      <w:r w:rsidRPr="00105EE1">
        <w:t>und</w:t>
      </w:r>
      <w:r>
        <w:t xml:space="preserve"> </w:t>
      </w:r>
      <w:r w:rsidRPr="00105EE1">
        <w:t>Pharisäer,</w:t>
      </w:r>
      <w:r>
        <w:t xml:space="preserve"> </w:t>
      </w:r>
      <w:r w:rsidRPr="00105EE1">
        <w:t>-</w:t>
      </w:r>
      <w:r>
        <w:t xml:space="preserve"> </w:t>
      </w:r>
      <w:r w:rsidRPr="00105EE1">
        <w:t>Herodes</w:t>
      </w:r>
      <w:r>
        <w:t xml:space="preserve"> </w:t>
      </w:r>
      <w:r w:rsidRPr="00105EE1">
        <w:t>und</w:t>
      </w:r>
      <w:r>
        <w:t xml:space="preserve"> </w:t>
      </w:r>
      <w:r w:rsidRPr="00105EE1">
        <w:t>Pilatus,</w:t>
      </w:r>
      <w:r>
        <w:t xml:space="preserve"> </w:t>
      </w:r>
      <w:r w:rsidRPr="00105EE1">
        <w:t>-</w:t>
      </w:r>
      <w:r>
        <w:t xml:space="preserve"> </w:t>
      </w:r>
      <w:r w:rsidRPr="00105EE1">
        <w:t>sagt</w:t>
      </w:r>
      <w:r>
        <w:t xml:space="preserve"> </w:t>
      </w:r>
      <w:r w:rsidRPr="00105EE1">
        <w:t>Hus,</w:t>
      </w:r>
      <w:r>
        <w:t xml:space="preserve"> </w:t>
      </w:r>
      <w:r w:rsidRPr="00105EE1">
        <w:t>haben,</w:t>
      </w:r>
      <w:r>
        <w:t xml:space="preserve"> </w:t>
      </w:r>
      <w:r w:rsidRPr="00105EE1">
        <w:t>wie</w:t>
      </w:r>
      <w:r>
        <w:t xml:space="preserve"> </w:t>
      </w:r>
      <w:r w:rsidRPr="00105EE1">
        <w:t>die</w:t>
      </w:r>
      <w:r>
        <w:t xml:space="preserve"> </w:t>
      </w:r>
      <w:r w:rsidRPr="00105EE1">
        <w:t>übrigen</w:t>
      </w:r>
      <w:r>
        <w:t xml:space="preserve"> </w:t>
      </w:r>
      <w:r w:rsidRPr="00105EE1">
        <w:t>Bewohner</w:t>
      </w:r>
      <w:r>
        <w:t xml:space="preserve"> </w:t>
      </w:r>
      <w:r w:rsidRPr="00105EE1">
        <w:t>Jerusalems,</w:t>
      </w:r>
      <w:r>
        <w:t xml:space="preserve"> </w:t>
      </w:r>
      <w:r w:rsidRPr="00105EE1">
        <w:t>die</w:t>
      </w:r>
      <w:r>
        <w:t xml:space="preserve"> </w:t>
      </w:r>
      <w:r w:rsidRPr="00105EE1">
        <w:t>Wahrheit</w:t>
      </w:r>
      <w:r>
        <w:t xml:space="preserve"> </w:t>
      </w:r>
      <w:r w:rsidRPr="00105EE1">
        <w:t>verdammt</w:t>
      </w:r>
      <w:r>
        <w:t xml:space="preserve"> </w:t>
      </w:r>
      <w:r w:rsidRPr="00105EE1">
        <w:t>und</w:t>
      </w:r>
      <w:r>
        <w:t xml:space="preserve"> </w:t>
      </w:r>
      <w:r w:rsidRPr="00105EE1">
        <w:t>dem</w:t>
      </w:r>
      <w:r>
        <w:t xml:space="preserve"> </w:t>
      </w:r>
      <w:r w:rsidRPr="00105EE1">
        <w:t>Tode</w:t>
      </w:r>
      <w:r>
        <w:t xml:space="preserve"> </w:t>
      </w:r>
      <w:r w:rsidRPr="00105EE1">
        <w:t>überliefert</w:t>
      </w:r>
      <w:r>
        <w:t xml:space="preserve"> </w:t>
      </w:r>
      <w:r w:rsidRPr="00105EE1">
        <w:t>und</w:t>
      </w:r>
      <w:r>
        <w:t xml:space="preserve"> </w:t>
      </w:r>
      <w:r w:rsidRPr="00105EE1">
        <w:t>begraben;</w:t>
      </w:r>
      <w:r>
        <w:t xml:space="preserve"> </w:t>
      </w:r>
      <w:r w:rsidRPr="00105EE1">
        <w:t>sie</w:t>
      </w:r>
      <w:r>
        <w:t xml:space="preserve"> </w:t>
      </w:r>
      <w:r w:rsidRPr="00105EE1">
        <w:t>aber</w:t>
      </w:r>
      <w:r>
        <w:t xml:space="preserve"> </w:t>
      </w:r>
      <w:r w:rsidRPr="00105EE1">
        <w:t>erstand</w:t>
      </w:r>
      <w:r>
        <w:t xml:space="preserve"> </w:t>
      </w:r>
      <w:r w:rsidRPr="00105EE1">
        <w:t>und</w:t>
      </w:r>
      <w:r>
        <w:t xml:space="preserve"> </w:t>
      </w:r>
      <w:r w:rsidRPr="00105EE1">
        <w:t>besiegte</w:t>
      </w:r>
      <w:r>
        <w:t xml:space="preserve"> </w:t>
      </w:r>
      <w:r w:rsidRPr="00105EE1">
        <w:t>Alle,</w:t>
      </w:r>
      <w:r>
        <w:t xml:space="preserve"> </w:t>
      </w:r>
      <w:r w:rsidRPr="00105EE1">
        <w:t>und</w:t>
      </w:r>
      <w:r>
        <w:t xml:space="preserve"> </w:t>
      </w:r>
      <w:r w:rsidRPr="00105EE1">
        <w:t>an</w:t>
      </w:r>
      <w:r>
        <w:t xml:space="preserve"> </w:t>
      </w:r>
      <w:r w:rsidRPr="00105EE1">
        <w:t>ihrer</w:t>
      </w:r>
      <w:r>
        <w:t xml:space="preserve"> </w:t>
      </w:r>
      <w:r w:rsidRPr="00105EE1">
        <w:t>Stelle</w:t>
      </w:r>
      <w:r>
        <w:t xml:space="preserve"> </w:t>
      </w:r>
      <w:r w:rsidRPr="00105EE1">
        <w:t>gab</w:t>
      </w:r>
      <w:r>
        <w:t xml:space="preserve"> </w:t>
      </w:r>
      <w:r w:rsidRPr="00105EE1">
        <w:t>sie</w:t>
      </w:r>
      <w:r>
        <w:t xml:space="preserve"> </w:t>
      </w:r>
      <w:r w:rsidRPr="00105EE1">
        <w:t>zwölf</w:t>
      </w:r>
      <w:r>
        <w:t xml:space="preserve"> </w:t>
      </w:r>
      <w:r w:rsidRPr="00105EE1">
        <w:t>andere</w:t>
      </w:r>
      <w:r>
        <w:t xml:space="preserve"> </w:t>
      </w:r>
      <w:r w:rsidRPr="00105EE1">
        <w:t>Verkündiger.</w:t>
      </w:r>
      <w:r>
        <w:t xml:space="preserve"> </w:t>
      </w:r>
      <w:r w:rsidRPr="00105EE1">
        <w:t>Und</w:t>
      </w:r>
      <w:r>
        <w:t xml:space="preserve"> </w:t>
      </w:r>
      <w:r w:rsidRPr="00105EE1">
        <w:t>dieselbe</w:t>
      </w:r>
      <w:r>
        <w:t xml:space="preserve"> </w:t>
      </w:r>
      <w:r w:rsidRPr="00105EE1">
        <w:t>Wahrheit</w:t>
      </w:r>
      <w:r>
        <w:t xml:space="preserve"> </w:t>
      </w:r>
      <w:r w:rsidRPr="00105EE1">
        <w:t>hat</w:t>
      </w:r>
      <w:r>
        <w:t xml:space="preserve"> </w:t>
      </w:r>
      <w:r w:rsidRPr="00105EE1">
        <w:t>statt</w:t>
      </w:r>
      <w:r>
        <w:t xml:space="preserve"> </w:t>
      </w:r>
      <w:r w:rsidRPr="00105EE1">
        <w:t>einer</w:t>
      </w:r>
      <w:r>
        <w:t xml:space="preserve"> </w:t>
      </w:r>
      <w:r w:rsidRPr="00105EE1">
        <w:t>schwachen</w:t>
      </w:r>
      <w:r>
        <w:t xml:space="preserve"> </w:t>
      </w:r>
      <w:r w:rsidRPr="00105EE1">
        <w:t>Gans</w:t>
      </w:r>
      <w:r>
        <w:t xml:space="preserve"> </w:t>
      </w:r>
      <w:r w:rsidRPr="00105EE1">
        <w:t>nach</w:t>
      </w:r>
      <w:r>
        <w:t xml:space="preserve"> </w:t>
      </w:r>
      <w:r w:rsidRPr="00105EE1">
        <w:t>Prag</w:t>
      </w:r>
      <w:r>
        <w:t xml:space="preserve"> </w:t>
      </w:r>
      <w:r w:rsidRPr="00105EE1">
        <w:t>viele</w:t>
      </w:r>
      <w:r>
        <w:t xml:space="preserve"> </w:t>
      </w:r>
      <w:r w:rsidRPr="00105EE1">
        <w:t>Falken</w:t>
      </w:r>
      <w:r>
        <w:t xml:space="preserve"> </w:t>
      </w:r>
      <w:r w:rsidRPr="00105EE1">
        <w:t>und</w:t>
      </w:r>
      <w:r>
        <w:t xml:space="preserve"> </w:t>
      </w:r>
      <w:r w:rsidRPr="00105EE1">
        <w:t>Adler</w:t>
      </w:r>
      <w:r>
        <w:t xml:space="preserve"> </w:t>
      </w:r>
      <w:r w:rsidRPr="00105EE1">
        <w:t>gesandt,</w:t>
      </w:r>
      <w:r>
        <w:t xml:space="preserve"> </w:t>
      </w:r>
      <w:r w:rsidRPr="00105EE1">
        <w:t>welche</w:t>
      </w:r>
      <w:r>
        <w:t xml:space="preserve"> </w:t>
      </w:r>
      <w:r w:rsidRPr="00105EE1">
        <w:t>durch</w:t>
      </w:r>
      <w:r>
        <w:t xml:space="preserve"> </w:t>
      </w:r>
      <w:r w:rsidRPr="00105EE1">
        <w:t>die</w:t>
      </w:r>
      <w:r>
        <w:t xml:space="preserve"> </w:t>
      </w:r>
      <w:r w:rsidRPr="00105EE1">
        <w:t>Schärfe</w:t>
      </w:r>
      <w:r>
        <w:t xml:space="preserve"> </w:t>
      </w:r>
      <w:r w:rsidRPr="00105EE1">
        <w:t>ihres</w:t>
      </w:r>
      <w:r>
        <w:t xml:space="preserve"> </w:t>
      </w:r>
      <w:r w:rsidRPr="00105EE1">
        <w:t>Blicks</w:t>
      </w:r>
      <w:r>
        <w:t xml:space="preserve"> </w:t>
      </w:r>
      <w:r w:rsidRPr="00105EE1">
        <w:t>über</w:t>
      </w:r>
      <w:r>
        <w:t xml:space="preserve"> </w:t>
      </w:r>
      <w:r w:rsidRPr="00105EE1">
        <w:t>alle</w:t>
      </w:r>
      <w:r>
        <w:t xml:space="preserve"> </w:t>
      </w:r>
      <w:r w:rsidRPr="00105EE1">
        <w:t>andere</w:t>
      </w:r>
      <w:r>
        <w:t xml:space="preserve"> </w:t>
      </w:r>
      <w:r w:rsidRPr="00105EE1">
        <w:t>Vögel</w:t>
      </w:r>
      <w:r>
        <w:t xml:space="preserve"> </w:t>
      </w:r>
      <w:r w:rsidRPr="00105EE1">
        <w:t>hervorragen;</w:t>
      </w:r>
      <w:r>
        <w:t xml:space="preserve"> </w:t>
      </w:r>
      <w:r w:rsidRPr="00105EE1">
        <w:t>diese</w:t>
      </w:r>
      <w:r>
        <w:t xml:space="preserve"> </w:t>
      </w:r>
      <w:r w:rsidRPr="00105EE1">
        <w:t>erheben</w:t>
      </w:r>
      <w:r>
        <w:t xml:space="preserve"> </w:t>
      </w:r>
      <w:r w:rsidRPr="00105EE1">
        <w:t>sich</w:t>
      </w:r>
      <w:r>
        <w:t xml:space="preserve"> </w:t>
      </w:r>
      <w:r w:rsidRPr="00105EE1">
        <w:t>durch</w:t>
      </w:r>
      <w:r>
        <w:t xml:space="preserve"> </w:t>
      </w:r>
      <w:r w:rsidRPr="00105EE1">
        <w:t>die</w:t>
      </w:r>
      <w:r>
        <w:t xml:space="preserve"> </w:t>
      </w:r>
      <w:r w:rsidRPr="00105EE1">
        <w:t>Gnade</w:t>
      </w:r>
      <w:r>
        <w:t xml:space="preserve"> </w:t>
      </w:r>
      <w:r w:rsidRPr="00105EE1">
        <w:t>Gottes</w:t>
      </w:r>
      <w:r>
        <w:t xml:space="preserve"> </w:t>
      </w:r>
      <w:r w:rsidRPr="00105EE1">
        <w:t>hoch</w:t>
      </w:r>
      <w:r>
        <w:t xml:space="preserve"> </w:t>
      </w:r>
      <w:r w:rsidRPr="00105EE1">
        <w:t>in</w:t>
      </w:r>
      <w:r>
        <w:t xml:space="preserve"> </w:t>
      </w:r>
      <w:r w:rsidRPr="00105EE1">
        <w:t>ihrem</w:t>
      </w:r>
      <w:r>
        <w:t xml:space="preserve"> </w:t>
      </w:r>
      <w:r w:rsidRPr="00105EE1">
        <w:t>Fluge</w:t>
      </w:r>
      <w:r>
        <w:t xml:space="preserve"> </w:t>
      </w:r>
      <w:r w:rsidRPr="00105EE1">
        <w:t>und</w:t>
      </w:r>
      <w:r>
        <w:t xml:space="preserve"> </w:t>
      </w:r>
      <w:r w:rsidRPr="00105EE1">
        <w:t>reißen</w:t>
      </w:r>
      <w:r>
        <w:t xml:space="preserve"> </w:t>
      </w:r>
      <w:r w:rsidRPr="00105EE1">
        <w:t>andere</w:t>
      </w:r>
      <w:r>
        <w:t xml:space="preserve"> </w:t>
      </w:r>
      <w:r w:rsidRPr="00105EE1">
        <w:t>Vögel</w:t>
      </w:r>
      <w:r>
        <w:t xml:space="preserve"> </w:t>
      </w:r>
      <w:r w:rsidRPr="00105EE1">
        <w:t>hin</w:t>
      </w:r>
      <w:r>
        <w:t xml:space="preserve"> </w:t>
      </w:r>
      <w:r w:rsidRPr="00105EE1">
        <w:t>zu</w:t>
      </w:r>
      <w:r>
        <w:t xml:space="preserve"> </w:t>
      </w:r>
      <w:r w:rsidRPr="00105EE1">
        <w:t>Jesus</w:t>
      </w:r>
      <w:r>
        <w:t xml:space="preserve"> </w:t>
      </w:r>
      <w:r w:rsidRPr="00105EE1">
        <w:t>Christus,</w:t>
      </w:r>
      <w:r>
        <w:t xml:space="preserve"> </w:t>
      </w:r>
      <w:r w:rsidRPr="00105EE1">
        <w:t>welcher</w:t>
      </w:r>
      <w:r>
        <w:t xml:space="preserve"> </w:t>
      </w:r>
      <w:r w:rsidRPr="00105EE1">
        <w:t>sie</w:t>
      </w:r>
      <w:r>
        <w:t xml:space="preserve"> </w:t>
      </w:r>
      <w:r w:rsidRPr="00105EE1">
        <w:t>stärken</w:t>
      </w:r>
      <w:r>
        <w:t xml:space="preserve"> </w:t>
      </w:r>
      <w:r w:rsidRPr="00105EE1">
        <w:t>und</w:t>
      </w:r>
      <w:r>
        <w:t xml:space="preserve"> </w:t>
      </w:r>
      <w:r w:rsidRPr="00105EE1">
        <w:t>alle</w:t>
      </w:r>
      <w:r>
        <w:t xml:space="preserve"> </w:t>
      </w:r>
      <w:r w:rsidRPr="00105EE1">
        <w:t>seine</w:t>
      </w:r>
      <w:r>
        <w:t xml:space="preserve"> </w:t>
      </w:r>
      <w:r w:rsidRPr="00105EE1">
        <w:t>Gläubigen</w:t>
      </w:r>
      <w:r>
        <w:t xml:space="preserve"> </w:t>
      </w:r>
      <w:r w:rsidRPr="00105EE1">
        <w:t>befestigen</w:t>
      </w:r>
      <w:r>
        <w:t xml:space="preserve"> </w:t>
      </w:r>
      <w:r w:rsidRPr="00105EE1">
        <w:t>wird.</w:t>
      </w:r>
    </w:p>
    <w:p w14:paraId="23BDF055" w14:textId="77777777" w:rsidR="00B03BB9" w:rsidRPr="00105EE1" w:rsidRDefault="00B03BB9" w:rsidP="00B03BB9">
      <w:r w:rsidRPr="00105EE1">
        <w:t>Hus</w:t>
      </w:r>
      <w:r>
        <w:t xml:space="preserve"> </w:t>
      </w:r>
      <w:r w:rsidRPr="00105EE1">
        <w:t>begab</w:t>
      </w:r>
      <w:r>
        <w:t xml:space="preserve"> </w:t>
      </w:r>
      <w:r w:rsidRPr="00105EE1">
        <w:t>sich</w:t>
      </w:r>
      <w:r>
        <w:t xml:space="preserve"> </w:t>
      </w:r>
      <w:r w:rsidRPr="00105EE1">
        <w:t>von</w:t>
      </w:r>
      <w:r>
        <w:t xml:space="preserve"> </w:t>
      </w:r>
      <w:r w:rsidRPr="00105EE1">
        <w:t>der</w:t>
      </w:r>
      <w:r>
        <w:t xml:space="preserve"> </w:t>
      </w:r>
      <w:r w:rsidRPr="00105EE1">
        <w:t>Burg</w:t>
      </w:r>
      <w:r>
        <w:t xml:space="preserve"> </w:t>
      </w:r>
      <w:r w:rsidRPr="00105EE1">
        <w:t>des</w:t>
      </w:r>
      <w:r>
        <w:t xml:space="preserve"> </w:t>
      </w:r>
      <w:r w:rsidRPr="00105EE1">
        <w:t>Heinrich</w:t>
      </w:r>
      <w:r>
        <w:t xml:space="preserve"> </w:t>
      </w:r>
      <w:r w:rsidRPr="00105EE1">
        <w:t>von</w:t>
      </w:r>
      <w:r>
        <w:t xml:space="preserve"> </w:t>
      </w:r>
      <w:proofErr w:type="spellStart"/>
      <w:r w:rsidRPr="00105EE1">
        <w:t>Lazan</w:t>
      </w:r>
      <w:proofErr w:type="spellEnd"/>
      <w:r w:rsidRPr="00105EE1">
        <w:t>,</w:t>
      </w:r>
      <w:r>
        <w:t xml:space="preserve"> </w:t>
      </w:r>
      <w:r w:rsidRPr="00105EE1">
        <w:t>von</w:t>
      </w:r>
      <w:r>
        <w:t xml:space="preserve"> </w:t>
      </w:r>
      <w:proofErr w:type="spellStart"/>
      <w:r w:rsidRPr="00105EE1">
        <w:t>Krakowec</w:t>
      </w:r>
      <w:proofErr w:type="spellEnd"/>
      <w:r>
        <w:t xml:space="preserve"> </w:t>
      </w:r>
      <w:r w:rsidRPr="00105EE1">
        <w:t>aus,</w:t>
      </w:r>
      <w:r>
        <w:t xml:space="preserve"> </w:t>
      </w:r>
      <w:r w:rsidRPr="00105EE1">
        <w:t>hie</w:t>
      </w:r>
      <w:r>
        <w:t xml:space="preserve"> </w:t>
      </w:r>
      <w:r w:rsidRPr="00105EE1">
        <w:t>und</w:t>
      </w:r>
      <w:r>
        <w:t xml:space="preserve"> </w:t>
      </w:r>
      <w:r w:rsidRPr="00105EE1">
        <w:t>da</w:t>
      </w:r>
      <w:r>
        <w:t xml:space="preserve"> </w:t>
      </w:r>
      <w:r w:rsidRPr="00105EE1">
        <w:t>hin</w:t>
      </w:r>
      <w:r>
        <w:t xml:space="preserve"> </w:t>
      </w:r>
      <w:r w:rsidRPr="00105EE1">
        <w:t>unter</w:t>
      </w:r>
      <w:r>
        <w:t xml:space="preserve"> </w:t>
      </w:r>
      <w:r w:rsidRPr="00105EE1">
        <w:t>das</w:t>
      </w:r>
      <w:r>
        <w:t xml:space="preserve"> </w:t>
      </w:r>
      <w:r w:rsidRPr="00105EE1">
        <w:t>Volk,</w:t>
      </w:r>
      <w:r>
        <w:t xml:space="preserve"> </w:t>
      </w:r>
      <w:r w:rsidRPr="00105EE1">
        <w:t>wo</w:t>
      </w:r>
      <w:r>
        <w:t xml:space="preserve"> </w:t>
      </w:r>
      <w:r w:rsidRPr="00105EE1">
        <w:t>große</w:t>
      </w:r>
      <w:r>
        <w:t xml:space="preserve"> </w:t>
      </w:r>
      <w:r w:rsidRPr="00105EE1">
        <w:t>Schaaren</w:t>
      </w:r>
      <w:r>
        <w:t xml:space="preserve"> </w:t>
      </w:r>
      <w:r w:rsidRPr="00105EE1">
        <w:t>zusammenkamen,</w:t>
      </w:r>
      <w:r>
        <w:t xml:space="preserve"> </w:t>
      </w:r>
      <w:r w:rsidRPr="00105EE1">
        <w:t>sein</w:t>
      </w:r>
      <w:r>
        <w:t xml:space="preserve"> </w:t>
      </w:r>
      <w:r w:rsidRPr="00105EE1">
        <w:t>Zeugnis</w:t>
      </w:r>
      <w:r>
        <w:t xml:space="preserve"> </w:t>
      </w:r>
      <w:r w:rsidRPr="00105EE1">
        <w:t>von</w:t>
      </w:r>
      <w:r>
        <w:t xml:space="preserve"> </w:t>
      </w:r>
      <w:r w:rsidRPr="00105EE1">
        <w:t>der</w:t>
      </w:r>
      <w:r>
        <w:t xml:space="preserve"> </w:t>
      </w:r>
      <w:r w:rsidRPr="00105EE1">
        <w:t>Wahrheit</w:t>
      </w:r>
      <w:r>
        <w:t xml:space="preserve"> </w:t>
      </w:r>
      <w:r w:rsidRPr="00105EE1">
        <w:t>zu</w:t>
      </w:r>
      <w:r>
        <w:t xml:space="preserve"> </w:t>
      </w:r>
      <w:r w:rsidRPr="00105EE1">
        <w:t>vernehmen.</w:t>
      </w:r>
      <w:r>
        <w:t xml:space="preserve"> </w:t>
      </w:r>
      <w:r w:rsidRPr="00105EE1">
        <w:t>Das</w:t>
      </w:r>
      <w:r>
        <w:t xml:space="preserve"> </w:t>
      </w:r>
      <w:r w:rsidRPr="00105EE1">
        <w:t>war</w:t>
      </w:r>
      <w:r>
        <w:t xml:space="preserve"> </w:t>
      </w:r>
      <w:r w:rsidRPr="00105EE1">
        <w:t>die</w:t>
      </w:r>
      <w:r>
        <w:t xml:space="preserve"> </w:t>
      </w:r>
      <w:r w:rsidRPr="00105EE1">
        <w:t>Gegend,</w:t>
      </w:r>
      <w:r>
        <w:t xml:space="preserve"> </w:t>
      </w:r>
      <w:r w:rsidRPr="00105EE1">
        <w:t>wo</w:t>
      </w:r>
      <w:r>
        <w:t xml:space="preserve"> </w:t>
      </w:r>
      <w:r w:rsidRPr="00105EE1">
        <w:t>später</w:t>
      </w:r>
      <w:r>
        <w:t xml:space="preserve"> </w:t>
      </w:r>
      <w:r w:rsidRPr="00105EE1">
        <w:t>die</w:t>
      </w:r>
      <w:r>
        <w:t xml:space="preserve"> </w:t>
      </w:r>
      <w:r w:rsidRPr="00105EE1">
        <w:t>Stadt</w:t>
      </w:r>
      <w:r>
        <w:t xml:space="preserve"> </w:t>
      </w:r>
      <w:proofErr w:type="spellStart"/>
      <w:r w:rsidRPr="00105EE1">
        <w:t>Thabor</w:t>
      </w:r>
      <w:proofErr w:type="spellEnd"/>
      <w:r>
        <w:t xml:space="preserve"> </w:t>
      </w:r>
      <w:r w:rsidRPr="00105EE1">
        <w:t>gegründet</w:t>
      </w:r>
      <w:r>
        <w:t xml:space="preserve"> </w:t>
      </w:r>
      <w:r w:rsidRPr="00105EE1">
        <w:t>wurde,</w:t>
      </w:r>
      <w:r>
        <w:t xml:space="preserve"> </w:t>
      </w:r>
      <w:r w:rsidRPr="00105EE1">
        <w:t>und</w:t>
      </w:r>
      <w:r>
        <w:t xml:space="preserve"> </w:t>
      </w:r>
      <w:r w:rsidRPr="00105EE1">
        <w:t>schon</w:t>
      </w:r>
      <w:r>
        <w:t xml:space="preserve"> </w:t>
      </w:r>
      <w:r w:rsidRPr="00105EE1">
        <w:t>von</w:t>
      </w:r>
      <w:r>
        <w:t xml:space="preserve"> </w:t>
      </w:r>
      <w:r w:rsidRPr="00105EE1">
        <w:t>der</w:t>
      </w:r>
      <w:r>
        <w:t xml:space="preserve"> </w:t>
      </w:r>
      <w:r w:rsidRPr="00105EE1">
        <w:t>Zeit</w:t>
      </w:r>
      <w:r>
        <w:t xml:space="preserve"> </w:t>
      </w:r>
      <w:r w:rsidRPr="00105EE1">
        <w:t>an</w:t>
      </w:r>
      <w:r>
        <w:t xml:space="preserve"> </w:t>
      </w:r>
      <w:r w:rsidRPr="00105EE1">
        <w:t>bildete</w:t>
      </w:r>
      <w:r>
        <w:t xml:space="preserve"> </w:t>
      </w:r>
      <w:r w:rsidRPr="00105EE1">
        <w:t>sich</w:t>
      </w:r>
      <w:r>
        <w:t xml:space="preserve"> </w:t>
      </w:r>
      <w:r w:rsidRPr="00105EE1">
        <w:t>da</w:t>
      </w:r>
      <w:r>
        <w:t xml:space="preserve"> </w:t>
      </w:r>
      <w:r w:rsidRPr="00105EE1">
        <w:t>ein</w:t>
      </w:r>
      <w:r>
        <w:t xml:space="preserve"> </w:t>
      </w:r>
      <w:r w:rsidRPr="00105EE1">
        <w:t>von</w:t>
      </w:r>
      <w:r>
        <w:t xml:space="preserve"> </w:t>
      </w:r>
      <w:r w:rsidRPr="00105EE1">
        <w:t>Prag</w:t>
      </w:r>
      <w:r>
        <w:t xml:space="preserve"> </w:t>
      </w:r>
      <w:r w:rsidRPr="00105EE1">
        <w:t>unabhängiges</w:t>
      </w:r>
      <w:r>
        <w:t xml:space="preserve"> </w:t>
      </w:r>
      <w:r w:rsidRPr="00105EE1">
        <w:t>Centrum</w:t>
      </w:r>
      <w:r>
        <w:t xml:space="preserve"> </w:t>
      </w:r>
      <w:r w:rsidRPr="00105EE1">
        <w:t>des</w:t>
      </w:r>
      <w:r>
        <w:t xml:space="preserve"> </w:t>
      </w:r>
      <w:proofErr w:type="spellStart"/>
      <w:r w:rsidRPr="00105EE1">
        <w:t>Hussitismus</w:t>
      </w:r>
      <w:proofErr w:type="spellEnd"/>
      <w:r w:rsidRPr="00105EE1">
        <w:t>.</w:t>
      </w:r>
      <w:r>
        <w:t xml:space="preserve"> </w:t>
      </w:r>
      <w:r w:rsidRPr="00105EE1">
        <w:t>–</w:t>
      </w:r>
    </w:p>
    <w:p w14:paraId="48B9BCAD" w14:textId="77777777" w:rsidR="00B03BB9" w:rsidRPr="00105EE1" w:rsidRDefault="00B03BB9" w:rsidP="00B03BB9">
      <w:r w:rsidRPr="00105EE1">
        <w:t>Unterdes</w:t>
      </w:r>
      <w:r>
        <w:t xml:space="preserve"> </w:t>
      </w:r>
      <w:r w:rsidRPr="00105EE1">
        <w:t>war</w:t>
      </w:r>
      <w:r>
        <w:t xml:space="preserve"> </w:t>
      </w:r>
      <w:r w:rsidRPr="00105EE1">
        <w:t>es</w:t>
      </w:r>
      <w:r>
        <w:t xml:space="preserve"> </w:t>
      </w:r>
      <w:r w:rsidRPr="00105EE1">
        <w:t>dem</w:t>
      </w:r>
      <w:r>
        <w:t xml:space="preserve"> </w:t>
      </w:r>
      <w:r w:rsidRPr="00105EE1">
        <w:t>Kaiser</w:t>
      </w:r>
      <w:r>
        <w:t xml:space="preserve"> </w:t>
      </w:r>
      <w:r w:rsidRPr="00105EE1">
        <w:t>Sigismund</w:t>
      </w:r>
      <w:r>
        <w:t xml:space="preserve"> </w:t>
      </w:r>
      <w:r w:rsidRPr="00105EE1">
        <w:t>gelungen,</w:t>
      </w:r>
      <w:r>
        <w:t xml:space="preserve"> </w:t>
      </w:r>
      <w:r w:rsidRPr="00105EE1">
        <w:t>den</w:t>
      </w:r>
      <w:r>
        <w:t xml:space="preserve"> </w:t>
      </w:r>
      <w:r w:rsidRPr="00105EE1">
        <w:t>Papst</w:t>
      </w:r>
      <w:r>
        <w:t xml:space="preserve"> </w:t>
      </w:r>
      <w:r w:rsidRPr="00105EE1">
        <w:t>Johann</w:t>
      </w:r>
      <w:r>
        <w:t xml:space="preserve"> </w:t>
      </w:r>
      <w:r w:rsidRPr="00105EE1">
        <w:t>XXIII.</w:t>
      </w:r>
      <w:r>
        <w:t xml:space="preserve"> </w:t>
      </w:r>
      <w:r w:rsidRPr="00105EE1">
        <w:t>zum</w:t>
      </w:r>
      <w:r>
        <w:t xml:space="preserve"> </w:t>
      </w:r>
      <w:r w:rsidRPr="00105EE1">
        <w:t>Aufschreiben</w:t>
      </w:r>
      <w:r>
        <w:t xml:space="preserve"> </w:t>
      </w:r>
      <w:r w:rsidRPr="00105EE1">
        <w:t>eines</w:t>
      </w:r>
      <w:r>
        <w:t xml:space="preserve"> </w:t>
      </w:r>
      <w:r w:rsidRPr="00105EE1">
        <w:t>Concils</w:t>
      </w:r>
      <w:r>
        <w:t xml:space="preserve"> </w:t>
      </w:r>
      <w:r w:rsidRPr="00105EE1">
        <w:t>und</w:t>
      </w:r>
      <w:r>
        <w:t xml:space="preserve"> </w:t>
      </w:r>
      <w:r w:rsidRPr="00105EE1">
        <w:t>zu</w:t>
      </w:r>
      <w:r>
        <w:t xml:space="preserve"> </w:t>
      </w:r>
      <w:r w:rsidRPr="00105EE1">
        <w:t>dem</w:t>
      </w:r>
      <w:r>
        <w:t xml:space="preserve"> </w:t>
      </w:r>
      <w:r w:rsidRPr="00105EE1">
        <w:t>Besprechen</w:t>
      </w:r>
      <w:r>
        <w:t xml:space="preserve"> </w:t>
      </w:r>
      <w:r w:rsidRPr="00105EE1">
        <w:t>zu</w:t>
      </w:r>
      <w:r>
        <w:t xml:space="preserve"> </w:t>
      </w:r>
      <w:r w:rsidRPr="00105EE1">
        <w:t>bringen,</w:t>
      </w:r>
      <w:r>
        <w:t xml:space="preserve"> </w:t>
      </w:r>
      <w:r w:rsidRPr="00105EE1">
        <w:t>daß</w:t>
      </w:r>
      <w:r>
        <w:t xml:space="preserve"> </w:t>
      </w:r>
      <w:r w:rsidRPr="00105EE1">
        <w:t>er</w:t>
      </w:r>
      <w:r>
        <w:t xml:space="preserve"> </w:t>
      </w:r>
      <w:r w:rsidRPr="00105EE1">
        <w:t>persönlich</w:t>
      </w:r>
      <w:r>
        <w:t xml:space="preserve"> </w:t>
      </w:r>
      <w:r w:rsidRPr="00105EE1">
        <w:t>daselbst</w:t>
      </w:r>
      <w:r>
        <w:t xml:space="preserve"> </w:t>
      </w:r>
      <w:r w:rsidRPr="00105EE1">
        <w:t>erscheinen</w:t>
      </w:r>
      <w:r>
        <w:t xml:space="preserve"> </w:t>
      </w:r>
      <w:r w:rsidRPr="00105EE1">
        <w:t>wolle.</w:t>
      </w:r>
      <w:r>
        <w:t xml:space="preserve"> </w:t>
      </w:r>
      <w:r w:rsidRPr="00105EE1">
        <w:t>Er</w:t>
      </w:r>
      <w:r>
        <w:t xml:space="preserve"> </w:t>
      </w:r>
      <w:r w:rsidRPr="00105EE1">
        <w:t>that</w:t>
      </w:r>
      <w:r>
        <w:t xml:space="preserve"> </w:t>
      </w:r>
      <w:r w:rsidRPr="00105EE1">
        <w:t>es</w:t>
      </w:r>
      <w:r>
        <w:t xml:space="preserve"> </w:t>
      </w:r>
      <w:r w:rsidRPr="00105EE1">
        <w:t>sehr</w:t>
      </w:r>
      <w:r>
        <w:t xml:space="preserve"> </w:t>
      </w:r>
      <w:r w:rsidRPr="00105EE1">
        <w:t>ungern;</w:t>
      </w:r>
      <w:r>
        <w:t xml:space="preserve"> </w:t>
      </w:r>
      <w:r w:rsidRPr="00105EE1">
        <w:t>aber</w:t>
      </w:r>
      <w:r>
        <w:t xml:space="preserve"> </w:t>
      </w:r>
      <w:r w:rsidRPr="00105EE1">
        <w:t>auf</w:t>
      </w:r>
      <w:r>
        <w:t xml:space="preserve"> </w:t>
      </w:r>
      <w:r w:rsidRPr="00105EE1">
        <w:t>der</w:t>
      </w:r>
      <w:r>
        <w:t xml:space="preserve"> </w:t>
      </w:r>
      <w:r w:rsidRPr="00105EE1">
        <w:t>einen</w:t>
      </w:r>
      <w:r>
        <w:t xml:space="preserve"> </w:t>
      </w:r>
      <w:r w:rsidRPr="00105EE1">
        <w:t>Seite</w:t>
      </w:r>
      <w:r>
        <w:t xml:space="preserve"> </w:t>
      </w:r>
      <w:r w:rsidRPr="00105EE1">
        <w:t>bedrängte</w:t>
      </w:r>
      <w:r>
        <w:t xml:space="preserve"> </w:t>
      </w:r>
      <w:r w:rsidRPr="00105EE1">
        <w:t>ihn</w:t>
      </w:r>
      <w:r>
        <w:t xml:space="preserve"> </w:t>
      </w:r>
      <w:r w:rsidRPr="00105EE1">
        <w:t>der</w:t>
      </w:r>
      <w:r>
        <w:t xml:space="preserve"> </w:t>
      </w:r>
      <w:r w:rsidRPr="00105EE1">
        <w:t>Gegner,</w:t>
      </w:r>
      <w:r>
        <w:t xml:space="preserve"> </w:t>
      </w:r>
      <w:r w:rsidRPr="00105EE1">
        <w:t>der</w:t>
      </w:r>
      <w:r>
        <w:t xml:space="preserve"> </w:t>
      </w:r>
      <w:r w:rsidRPr="00105EE1">
        <w:t>König</w:t>
      </w:r>
      <w:r>
        <w:t xml:space="preserve"> </w:t>
      </w:r>
      <w:r w:rsidRPr="00105EE1">
        <w:t>Ladislaus,</w:t>
      </w:r>
      <w:r>
        <w:t xml:space="preserve"> </w:t>
      </w:r>
      <w:r w:rsidRPr="00105EE1">
        <w:t>-</w:t>
      </w:r>
      <w:r>
        <w:t xml:space="preserve"> </w:t>
      </w:r>
      <w:r w:rsidRPr="00105EE1">
        <w:t>und</w:t>
      </w:r>
      <w:r>
        <w:t xml:space="preserve"> </w:t>
      </w:r>
      <w:r w:rsidRPr="00105EE1">
        <w:t>auf</w:t>
      </w:r>
      <w:r>
        <w:t xml:space="preserve"> </w:t>
      </w:r>
      <w:r w:rsidRPr="00105EE1">
        <w:t>der</w:t>
      </w:r>
      <w:r>
        <w:t xml:space="preserve"> </w:t>
      </w:r>
      <w:r w:rsidRPr="00105EE1">
        <w:t>andern</w:t>
      </w:r>
      <w:r>
        <w:t xml:space="preserve"> </w:t>
      </w:r>
      <w:r w:rsidRPr="00105EE1">
        <w:t>ließ</w:t>
      </w:r>
      <w:r>
        <w:t xml:space="preserve"> </w:t>
      </w:r>
      <w:r w:rsidRPr="00105EE1">
        <w:t>ihn</w:t>
      </w:r>
      <w:r>
        <w:t xml:space="preserve"> </w:t>
      </w:r>
      <w:r w:rsidRPr="00105EE1">
        <w:t>sein</w:t>
      </w:r>
      <w:r>
        <w:t xml:space="preserve"> </w:t>
      </w:r>
      <w:r w:rsidRPr="00105EE1">
        <w:t>Gönner</w:t>
      </w:r>
      <w:r>
        <w:t xml:space="preserve"> </w:t>
      </w:r>
      <w:r w:rsidRPr="00105EE1">
        <w:t>und</w:t>
      </w:r>
      <w:r>
        <w:t xml:space="preserve"> </w:t>
      </w:r>
      <w:r w:rsidRPr="00105EE1">
        <w:t>Beschützer</w:t>
      </w:r>
      <w:r>
        <w:t xml:space="preserve"> </w:t>
      </w:r>
      <w:r w:rsidRPr="00105EE1">
        <w:t>Sigismund</w:t>
      </w:r>
      <w:r>
        <w:t xml:space="preserve"> </w:t>
      </w:r>
      <w:r w:rsidRPr="00105EE1">
        <w:t>nicht</w:t>
      </w:r>
      <w:r>
        <w:t xml:space="preserve"> </w:t>
      </w:r>
      <w:r w:rsidRPr="00105EE1">
        <w:t>los.</w:t>
      </w:r>
      <w:r>
        <w:t xml:space="preserve"> </w:t>
      </w:r>
      <w:r w:rsidRPr="00105EE1">
        <w:t>Als</w:t>
      </w:r>
      <w:r>
        <w:t xml:space="preserve"> </w:t>
      </w:r>
      <w:r w:rsidRPr="00105EE1">
        <w:t>der</w:t>
      </w:r>
      <w:r>
        <w:t xml:space="preserve"> </w:t>
      </w:r>
      <w:r w:rsidRPr="00105EE1">
        <w:t>Papst</w:t>
      </w:r>
      <w:r>
        <w:t xml:space="preserve"> </w:t>
      </w:r>
      <w:r w:rsidRPr="00105EE1">
        <w:t>auf</w:t>
      </w:r>
      <w:r>
        <w:t xml:space="preserve"> </w:t>
      </w:r>
      <w:r w:rsidRPr="00105EE1">
        <w:t>der</w:t>
      </w:r>
      <w:r>
        <w:t xml:space="preserve"> </w:t>
      </w:r>
      <w:r w:rsidRPr="00105EE1">
        <w:t>Höhe</w:t>
      </w:r>
      <w:r>
        <w:t xml:space="preserve"> </w:t>
      </w:r>
      <w:r w:rsidRPr="00105EE1">
        <w:t>der</w:t>
      </w:r>
      <w:r>
        <w:t xml:space="preserve"> </w:t>
      </w:r>
      <w:r w:rsidRPr="00105EE1">
        <w:t>Alpen</w:t>
      </w:r>
      <w:r>
        <w:t xml:space="preserve"> </w:t>
      </w:r>
      <w:r w:rsidRPr="00105EE1">
        <w:t>mit</w:t>
      </w:r>
      <w:r>
        <w:t xml:space="preserve"> </w:t>
      </w:r>
      <w:r w:rsidRPr="00105EE1">
        <w:t>seinem</w:t>
      </w:r>
      <w:r>
        <w:t xml:space="preserve"> </w:t>
      </w:r>
      <w:r w:rsidRPr="00105EE1">
        <w:t>Wagen</w:t>
      </w:r>
      <w:r>
        <w:t xml:space="preserve"> </w:t>
      </w:r>
      <w:r w:rsidRPr="00105EE1">
        <w:t>umgeworfen</w:t>
      </w:r>
      <w:r>
        <w:t xml:space="preserve"> </w:t>
      </w:r>
      <w:r w:rsidRPr="00105EE1">
        <w:t>wurde</w:t>
      </w:r>
      <w:r>
        <w:t xml:space="preserve"> </w:t>
      </w:r>
      <w:r w:rsidRPr="00105EE1">
        <w:t>und</w:t>
      </w:r>
      <w:r>
        <w:t xml:space="preserve"> </w:t>
      </w:r>
      <w:r w:rsidRPr="00105EE1">
        <w:t>die</w:t>
      </w:r>
      <w:r>
        <w:t xml:space="preserve"> </w:t>
      </w:r>
      <w:r w:rsidRPr="00105EE1">
        <w:t>Begleiter</w:t>
      </w:r>
      <w:r>
        <w:t xml:space="preserve"> </w:t>
      </w:r>
      <w:r w:rsidRPr="00105EE1">
        <w:t>theilnehmend</w:t>
      </w:r>
      <w:r>
        <w:t xml:space="preserve"> </w:t>
      </w:r>
      <w:r w:rsidRPr="00105EE1">
        <w:t>nach</w:t>
      </w:r>
      <w:r>
        <w:t xml:space="preserve"> </w:t>
      </w:r>
      <w:r w:rsidRPr="00105EE1">
        <w:t>seinem</w:t>
      </w:r>
      <w:r>
        <w:t xml:space="preserve"> </w:t>
      </w:r>
      <w:r w:rsidRPr="00105EE1">
        <w:t>Befinden</w:t>
      </w:r>
      <w:r>
        <w:t xml:space="preserve"> </w:t>
      </w:r>
      <w:r w:rsidRPr="00105EE1">
        <w:t>sich</w:t>
      </w:r>
      <w:r>
        <w:t xml:space="preserve"> </w:t>
      </w:r>
      <w:r w:rsidRPr="00105EE1">
        <w:t>erkundigten,</w:t>
      </w:r>
      <w:r>
        <w:t xml:space="preserve"> </w:t>
      </w:r>
      <w:r w:rsidRPr="00105EE1">
        <w:t>rief</w:t>
      </w:r>
      <w:r>
        <w:t xml:space="preserve"> </w:t>
      </w:r>
      <w:r w:rsidRPr="00105EE1">
        <w:t>er</w:t>
      </w:r>
      <w:r>
        <w:t xml:space="preserve"> </w:t>
      </w:r>
      <w:r w:rsidRPr="00105EE1">
        <w:t>aus</w:t>
      </w:r>
      <w:r>
        <w:t xml:space="preserve"> </w:t>
      </w:r>
      <w:r w:rsidRPr="00105EE1">
        <w:t>(wie</w:t>
      </w:r>
      <w:r>
        <w:t xml:space="preserve"> </w:t>
      </w:r>
      <w:r w:rsidRPr="00105EE1">
        <w:t>der</w:t>
      </w:r>
      <w:r>
        <w:t xml:space="preserve"> </w:t>
      </w:r>
      <w:r w:rsidRPr="00105EE1">
        <w:t>große</w:t>
      </w:r>
      <w:r>
        <w:t xml:space="preserve"> </w:t>
      </w:r>
      <w:r w:rsidRPr="00105EE1">
        <w:t>Lobredner</w:t>
      </w:r>
      <w:r>
        <w:t xml:space="preserve"> </w:t>
      </w:r>
      <w:r w:rsidRPr="00105EE1">
        <w:t>und</w:t>
      </w:r>
      <w:r>
        <w:t xml:space="preserve"> </w:t>
      </w:r>
      <w:r w:rsidRPr="00105EE1">
        <w:t>Vertheidiger</w:t>
      </w:r>
      <w:r>
        <w:t xml:space="preserve"> </w:t>
      </w:r>
      <w:r w:rsidRPr="00105EE1">
        <w:t>der</w:t>
      </w:r>
      <w:r>
        <w:t xml:space="preserve"> </w:t>
      </w:r>
      <w:r w:rsidRPr="00105EE1">
        <w:t>römischen</w:t>
      </w:r>
      <w:r>
        <w:t xml:space="preserve"> </w:t>
      </w:r>
      <w:r w:rsidRPr="00105EE1">
        <w:t>Hierarchie,</w:t>
      </w:r>
      <w:r>
        <w:t xml:space="preserve"> </w:t>
      </w:r>
      <w:r w:rsidRPr="00105EE1">
        <w:t>der</w:t>
      </w:r>
      <w:r>
        <w:t xml:space="preserve"> </w:t>
      </w:r>
      <w:r w:rsidRPr="00105EE1">
        <w:t>Abt</w:t>
      </w:r>
      <w:r>
        <w:t xml:space="preserve"> </w:t>
      </w:r>
      <w:proofErr w:type="spellStart"/>
      <w:r w:rsidRPr="00105EE1">
        <w:t>Trithemius</w:t>
      </w:r>
      <w:proofErr w:type="spellEnd"/>
      <w:r>
        <w:t xml:space="preserve"> </w:t>
      </w:r>
      <w:r w:rsidRPr="00105EE1">
        <w:t>in</w:t>
      </w:r>
      <w:r>
        <w:t xml:space="preserve"> </w:t>
      </w:r>
      <w:r w:rsidRPr="00105EE1">
        <w:t>seinem</w:t>
      </w:r>
      <w:r>
        <w:t xml:space="preserve"> </w:t>
      </w:r>
      <w:r w:rsidRPr="00105EE1">
        <w:t>Chronicon</w:t>
      </w:r>
      <w:r>
        <w:t xml:space="preserve"> </w:t>
      </w:r>
      <w:proofErr w:type="spellStart"/>
      <w:r w:rsidRPr="00105EE1">
        <w:t>Hiersaugense</w:t>
      </w:r>
      <w:proofErr w:type="spellEnd"/>
      <w:r>
        <w:t xml:space="preserve"> </w:t>
      </w:r>
      <w:r w:rsidRPr="00105EE1">
        <w:t>bezeugt):</w:t>
      </w:r>
      <w:r>
        <w:t xml:space="preserve"> </w:t>
      </w:r>
      <w:r w:rsidRPr="00105EE1">
        <w:t>„Hier</w:t>
      </w:r>
      <w:r>
        <w:t xml:space="preserve"> </w:t>
      </w:r>
      <w:r w:rsidRPr="00105EE1">
        <w:t>siege</w:t>
      </w:r>
      <w:r>
        <w:t xml:space="preserve"> </w:t>
      </w:r>
      <w:r w:rsidRPr="00105EE1">
        <w:t>ich</w:t>
      </w:r>
      <w:r>
        <w:t xml:space="preserve"> </w:t>
      </w:r>
      <w:r w:rsidRPr="00105EE1">
        <w:t>in</w:t>
      </w:r>
      <w:r>
        <w:t xml:space="preserve"> </w:t>
      </w:r>
      <w:r w:rsidRPr="00105EE1">
        <w:t>des</w:t>
      </w:r>
      <w:r>
        <w:t xml:space="preserve"> </w:t>
      </w:r>
      <w:r w:rsidRPr="00105EE1">
        <w:t>Teufels</w:t>
      </w:r>
      <w:r>
        <w:t xml:space="preserve"> </w:t>
      </w:r>
      <w:r w:rsidRPr="00105EE1">
        <w:t>Namen:</w:t>
      </w:r>
      <w:r>
        <w:t xml:space="preserve"> </w:t>
      </w:r>
      <w:r w:rsidRPr="00105EE1">
        <w:t>so</w:t>
      </w:r>
      <w:r>
        <w:t xml:space="preserve"> </w:t>
      </w:r>
      <w:r w:rsidRPr="00105EE1">
        <w:t>fängt</w:t>
      </w:r>
      <w:r>
        <w:t xml:space="preserve"> </w:t>
      </w:r>
      <w:r w:rsidRPr="00105EE1">
        <w:t>man</w:t>
      </w:r>
      <w:r>
        <w:t xml:space="preserve"> </w:t>
      </w:r>
      <w:r w:rsidRPr="00105EE1">
        <w:t>die</w:t>
      </w:r>
      <w:r>
        <w:t xml:space="preserve"> </w:t>
      </w:r>
      <w:r w:rsidRPr="00105EE1">
        <w:t>Früchte.“</w:t>
      </w:r>
      <w:r>
        <w:t xml:space="preserve"> </w:t>
      </w:r>
      <w:r w:rsidRPr="00105EE1">
        <w:t>–</w:t>
      </w:r>
      <w:r>
        <w:t xml:space="preserve"> </w:t>
      </w:r>
      <w:r w:rsidRPr="00105EE1">
        <w:t>Eine</w:t>
      </w:r>
      <w:r>
        <w:t xml:space="preserve"> </w:t>
      </w:r>
      <w:r w:rsidRPr="00105EE1">
        <w:t>Hauptabsicht</w:t>
      </w:r>
      <w:r>
        <w:t xml:space="preserve"> </w:t>
      </w:r>
      <w:r w:rsidRPr="00105EE1">
        <w:t>bei</w:t>
      </w:r>
      <w:r>
        <w:t xml:space="preserve"> </w:t>
      </w:r>
      <w:r w:rsidRPr="00105EE1">
        <w:t>dieser</w:t>
      </w:r>
      <w:r>
        <w:t xml:space="preserve"> </w:t>
      </w:r>
      <w:proofErr w:type="spellStart"/>
      <w:r w:rsidRPr="00105EE1">
        <w:t>Zusammenrufung</w:t>
      </w:r>
      <w:proofErr w:type="spellEnd"/>
      <w:r>
        <w:t xml:space="preserve"> </w:t>
      </w:r>
      <w:r w:rsidRPr="00105EE1">
        <w:t>des</w:t>
      </w:r>
      <w:r>
        <w:t xml:space="preserve"> </w:t>
      </w:r>
      <w:r w:rsidRPr="00105EE1">
        <w:t>Concils</w:t>
      </w:r>
      <w:r>
        <w:t xml:space="preserve"> </w:t>
      </w:r>
      <w:r w:rsidRPr="00105EE1">
        <w:t>war</w:t>
      </w:r>
      <w:r>
        <w:t xml:space="preserve"> </w:t>
      </w:r>
      <w:r w:rsidRPr="00105EE1">
        <w:t>die,</w:t>
      </w:r>
      <w:r>
        <w:t xml:space="preserve"> </w:t>
      </w:r>
      <w:r w:rsidRPr="00105EE1">
        <w:t>den</w:t>
      </w:r>
      <w:r>
        <w:t xml:space="preserve"> </w:t>
      </w:r>
      <w:r w:rsidRPr="00105EE1">
        <w:t>großen</w:t>
      </w:r>
      <w:r>
        <w:t xml:space="preserve"> </w:t>
      </w:r>
      <w:r w:rsidRPr="00105EE1">
        <w:t>Kirchenstreit</w:t>
      </w:r>
      <w:r>
        <w:t xml:space="preserve"> </w:t>
      </w:r>
      <w:r w:rsidRPr="00105EE1">
        <w:t>in</w:t>
      </w:r>
      <w:r>
        <w:t xml:space="preserve"> </w:t>
      </w:r>
      <w:r w:rsidRPr="00105EE1">
        <w:t>Böhmen</w:t>
      </w:r>
      <w:r>
        <w:t xml:space="preserve"> </w:t>
      </w:r>
      <w:r w:rsidRPr="00105EE1">
        <w:t>beizulegen.</w:t>
      </w:r>
      <w:r>
        <w:t xml:space="preserve"> </w:t>
      </w:r>
      <w:r w:rsidRPr="00105EE1">
        <w:t>Der</w:t>
      </w:r>
      <w:r>
        <w:t xml:space="preserve"> </w:t>
      </w:r>
      <w:r w:rsidRPr="00105EE1">
        <w:t>Kaiser</w:t>
      </w:r>
      <w:r>
        <w:t xml:space="preserve"> </w:t>
      </w:r>
      <w:r w:rsidRPr="00105EE1">
        <w:t>forderte</w:t>
      </w:r>
      <w:r>
        <w:t xml:space="preserve"> </w:t>
      </w:r>
      <w:r w:rsidRPr="00105EE1">
        <w:t>daher</w:t>
      </w:r>
      <w:r>
        <w:t xml:space="preserve"> </w:t>
      </w:r>
      <w:r w:rsidRPr="00105EE1">
        <w:t>den</w:t>
      </w:r>
      <w:r>
        <w:t xml:space="preserve"> </w:t>
      </w:r>
      <w:r w:rsidRPr="00105EE1">
        <w:t>J.</w:t>
      </w:r>
      <w:r>
        <w:t xml:space="preserve"> </w:t>
      </w:r>
      <w:r w:rsidRPr="00105EE1">
        <w:t>Hus</w:t>
      </w:r>
      <w:r>
        <w:t xml:space="preserve"> </w:t>
      </w:r>
      <w:r w:rsidRPr="00105EE1">
        <w:t>auf,</w:t>
      </w:r>
      <w:r>
        <w:t xml:space="preserve"> </w:t>
      </w:r>
      <w:r w:rsidRPr="00105EE1">
        <w:t>auf</w:t>
      </w:r>
      <w:r>
        <w:t xml:space="preserve"> </w:t>
      </w:r>
      <w:r w:rsidRPr="00105EE1">
        <w:t>dem</w:t>
      </w:r>
      <w:r>
        <w:t xml:space="preserve"> </w:t>
      </w:r>
      <w:r w:rsidRPr="00105EE1">
        <w:t>Concil</w:t>
      </w:r>
      <w:r>
        <w:t xml:space="preserve"> </w:t>
      </w:r>
      <w:r w:rsidRPr="00105EE1">
        <w:t>zu</w:t>
      </w:r>
      <w:r>
        <w:t xml:space="preserve"> </w:t>
      </w:r>
      <w:r w:rsidRPr="00105EE1">
        <w:t>erscheinen.</w:t>
      </w:r>
      <w:r>
        <w:t xml:space="preserve"> </w:t>
      </w:r>
      <w:r w:rsidRPr="00105EE1">
        <w:t>Er</w:t>
      </w:r>
      <w:r>
        <w:t xml:space="preserve"> </w:t>
      </w:r>
      <w:r w:rsidRPr="00105EE1">
        <w:t>wolle</w:t>
      </w:r>
      <w:r>
        <w:t xml:space="preserve"> </w:t>
      </w:r>
      <w:r w:rsidRPr="00105EE1">
        <w:t>ihm</w:t>
      </w:r>
      <w:r>
        <w:t xml:space="preserve"> </w:t>
      </w:r>
      <w:r w:rsidRPr="00105EE1">
        <w:t>genug</w:t>
      </w:r>
      <w:r>
        <w:t xml:space="preserve"> </w:t>
      </w:r>
      <w:r w:rsidRPr="00105EE1">
        <w:t>Verhör</w:t>
      </w:r>
      <w:r>
        <w:t xml:space="preserve"> </w:t>
      </w:r>
      <w:r w:rsidRPr="00105EE1">
        <w:t>von</w:t>
      </w:r>
      <w:r>
        <w:t xml:space="preserve"> </w:t>
      </w:r>
      <w:r w:rsidRPr="00105EE1">
        <w:t>Seiten</w:t>
      </w:r>
      <w:r>
        <w:t xml:space="preserve"> </w:t>
      </w:r>
      <w:r w:rsidRPr="00105EE1">
        <w:t>des</w:t>
      </w:r>
      <w:r>
        <w:t xml:space="preserve"> </w:t>
      </w:r>
      <w:r w:rsidRPr="00105EE1">
        <w:t>Concils</w:t>
      </w:r>
      <w:r>
        <w:t xml:space="preserve"> </w:t>
      </w:r>
      <w:r w:rsidRPr="00105EE1">
        <w:t>verschaffen</w:t>
      </w:r>
      <w:r>
        <w:t xml:space="preserve"> </w:t>
      </w:r>
      <w:r w:rsidRPr="00105EE1">
        <w:t>und</w:t>
      </w:r>
      <w:r>
        <w:t xml:space="preserve"> </w:t>
      </w:r>
      <w:r w:rsidRPr="00105EE1">
        <w:t>ihn,</w:t>
      </w:r>
      <w:r>
        <w:t xml:space="preserve"> </w:t>
      </w:r>
      <w:r w:rsidRPr="00105EE1">
        <w:t>wenn</w:t>
      </w:r>
      <w:r>
        <w:t xml:space="preserve"> </w:t>
      </w:r>
      <w:r w:rsidRPr="00105EE1">
        <w:t>er</w:t>
      </w:r>
      <w:r>
        <w:t xml:space="preserve"> </w:t>
      </w:r>
      <w:r w:rsidRPr="00105EE1">
        <w:t>dem</w:t>
      </w:r>
      <w:r>
        <w:t xml:space="preserve"> </w:t>
      </w:r>
      <w:r w:rsidRPr="00105EE1">
        <w:t>Concil</w:t>
      </w:r>
      <w:r>
        <w:t xml:space="preserve"> </w:t>
      </w:r>
      <w:r w:rsidRPr="00105EE1">
        <w:t>sich</w:t>
      </w:r>
      <w:r>
        <w:t xml:space="preserve"> </w:t>
      </w:r>
      <w:r w:rsidRPr="00105EE1">
        <w:t>nicht</w:t>
      </w:r>
      <w:r>
        <w:t xml:space="preserve"> </w:t>
      </w:r>
      <w:r w:rsidRPr="00105EE1">
        <w:t>unterwerfe,</w:t>
      </w:r>
      <w:r>
        <w:t xml:space="preserve"> </w:t>
      </w:r>
      <w:r w:rsidRPr="00105EE1">
        <w:t>unversehrt</w:t>
      </w:r>
      <w:r>
        <w:t xml:space="preserve"> </w:t>
      </w:r>
      <w:r w:rsidRPr="00105EE1">
        <w:t>nach</w:t>
      </w:r>
      <w:r>
        <w:t xml:space="preserve"> </w:t>
      </w:r>
      <w:r w:rsidRPr="00105EE1">
        <w:t>Böhmen</w:t>
      </w:r>
      <w:r>
        <w:t xml:space="preserve"> </w:t>
      </w:r>
      <w:r w:rsidRPr="00105EE1">
        <w:t>zurücksenden.</w:t>
      </w:r>
      <w:r>
        <w:t xml:space="preserve"> </w:t>
      </w:r>
      <w:r w:rsidRPr="00105EE1">
        <w:t>Dies</w:t>
      </w:r>
      <w:r>
        <w:t xml:space="preserve"> </w:t>
      </w:r>
      <w:r w:rsidRPr="00105EE1">
        <w:t>Versprechen</w:t>
      </w:r>
      <w:r>
        <w:t xml:space="preserve"> </w:t>
      </w:r>
      <w:r w:rsidRPr="00105EE1">
        <w:t>auch</w:t>
      </w:r>
      <w:r>
        <w:t xml:space="preserve"> </w:t>
      </w:r>
      <w:r w:rsidRPr="00105EE1">
        <w:t>für</w:t>
      </w:r>
      <w:r>
        <w:t xml:space="preserve"> </w:t>
      </w:r>
      <w:r w:rsidRPr="00105EE1">
        <w:t>eine</w:t>
      </w:r>
      <w:r>
        <w:t xml:space="preserve"> </w:t>
      </w:r>
      <w:r w:rsidRPr="00105EE1">
        <w:t>sichere</w:t>
      </w:r>
      <w:r>
        <w:t xml:space="preserve"> </w:t>
      </w:r>
      <w:r w:rsidRPr="00105EE1">
        <w:t>Rückreise</w:t>
      </w:r>
      <w:r>
        <w:t xml:space="preserve"> </w:t>
      </w:r>
      <w:r w:rsidRPr="00105EE1">
        <w:t>suchen</w:t>
      </w:r>
      <w:r>
        <w:t xml:space="preserve"> </w:t>
      </w:r>
      <w:r w:rsidRPr="00105EE1">
        <w:t>vergeblich</w:t>
      </w:r>
      <w:r>
        <w:t xml:space="preserve"> </w:t>
      </w:r>
      <w:r w:rsidRPr="00105EE1">
        <w:t>neuere</w:t>
      </w:r>
      <w:r>
        <w:t xml:space="preserve"> </w:t>
      </w:r>
      <w:r w:rsidRPr="00105EE1">
        <w:t>römisch-katholische</w:t>
      </w:r>
      <w:r>
        <w:t xml:space="preserve"> </w:t>
      </w:r>
      <w:r w:rsidRPr="00105EE1">
        <w:t>Geschichtschreiber</w:t>
      </w:r>
      <w:r>
        <w:t xml:space="preserve"> </w:t>
      </w:r>
      <w:r w:rsidRPr="00105EE1">
        <w:t>zu</w:t>
      </w:r>
      <w:r>
        <w:t xml:space="preserve"> </w:t>
      </w:r>
      <w:r w:rsidRPr="00105EE1">
        <w:t>entkräften</w:t>
      </w:r>
      <w:r>
        <w:t xml:space="preserve"> </w:t>
      </w:r>
      <w:r w:rsidRPr="00105EE1">
        <w:t>oder</w:t>
      </w:r>
      <w:r>
        <w:t xml:space="preserve"> </w:t>
      </w:r>
      <w:r w:rsidRPr="00105EE1">
        <w:t>zu</w:t>
      </w:r>
      <w:r>
        <w:t xml:space="preserve"> </w:t>
      </w:r>
      <w:r w:rsidRPr="00105EE1">
        <w:t>beseitigen.</w:t>
      </w:r>
      <w:r>
        <w:t xml:space="preserve"> </w:t>
      </w:r>
      <w:r w:rsidRPr="00105EE1">
        <w:t>*)</w:t>
      </w:r>
      <w:r w:rsidRPr="00105EE1">
        <w:rPr>
          <w:rStyle w:val="Funotenzeichen"/>
          <w:szCs w:val="24"/>
        </w:rPr>
        <w:footnoteReference w:id="2"/>
      </w:r>
      <w:r>
        <w:t xml:space="preserve"> </w:t>
      </w:r>
      <w:r w:rsidRPr="00105EE1">
        <w:t>Hus</w:t>
      </w:r>
      <w:r>
        <w:t xml:space="preserve"> </w:t>
      </w:r>
      <w:r w:rsidRPr="00105EE1">
        <w:t>ging</w:t>
      </w:r>
      <w:r>
        <w:t xml:space="preserve"> </w:t>
      </w:r>
      <w:r w:rsidRPr="00105EE1">
        <w:t>mit</w:t>
      </w:r>
      <w:r>
        <w:t xml:space="preserve"> </w:t>
      </w:r>
      <w:r w:rsidRPr="00105EE1">
        <w:t>Freuden</w:t>
      </w:r>
      <w:r>
        <w:t xml:space="preserve"> </w:t>
      </w:r>
      <w:r w:rsidRPr="00105EE1">
        <w:t>darauf</w:t>
      </w:r>
      <w:r>
        <w:t xml:space="preserve"> </w:t>
      </w:r>
      <w:r w:rsidRPr="00105EE1">
        <w:t>ein,</w:t>
      </w:r>
      <w:r>
        <w:t xml:space="preserve"> </w:t>
      </w:r>
      <w:r w:rsidRPr="00105EE1">
        <w:t>im</w:t>
      </w:r>
      <w:r>
        <w:t xml:space="preserve"> </w:t>
      </w:r>
      <w:r w:rsidRPr="00105EE1">
        <w:t>Angesicht</w:t>
      </w:r>
      <w:r>
        <w:t xml:space="preserve"> </w:t>
      </w:r>
      <w:r w:rsidRPr="00105EE1">
        <w:t>der</w:t>
      </w:r>
      <w:r>
        <w:t xml:space="preserve"> </w:t>
      </w:r>
      <w:r w:rsidRPr="00105EE1">
        <w:t>Vertreter</w:t>
      </w:r>
      <w:r>
        <w:t xml:space="preserve"> </w:t>
      </w:r>
      <w:r w:rsidRPr="00105EE1">
        <w:t>der</w:t>
      </w:r>
      <w:r>
        <w:t xml:space="preserve"> </w:t>
      </w:r>
      <w:r w:rsidRPr="00105EE1">
        <w:t>ganzen</w:t>
      </w:r>
      <w:r>
        <w:t xml:space="preserve"> </w:t>
      </w:r>
      <w:r w:rsidRPr="00105EE1">
        <w:t>abendländischen</w:t>
      </w:r>
      <w:r>
        <w:t xml:space="preserve"> </w:t>
      </w:r>
      <w:r w:rsidRPr="00105EE1">
        <w:t>Christenheit</w:t>
      </w:r>
      <w:r>
        <w:t xml:space="preserve"> </w:t>
      </w:r>
      <w:r w:rsidRPr="00105EE1">
        <w:t>von</w:t>
      </w:r>
      <w:r>
        <w:t xml:space="preserve"> </w:t>
      </w:r>
      <w:r w:rsidRPr="00105EE1">
        <w:t>seinem</w:t>
      </w:r>
      <w:r>
        <w:t xml:space="preserve"> </w:t>
      </w:r>
      <w:r w:rsidRPr="00105EE1">
        <w:t>Glauben</w:t>
      </w:r>
      <w:r>
        <w:t xml:space="preserve"> </w:t>
      </w:r>
      <w:r w:rsidRPr="00105EE1">
        <w:t>Rechenschaft</w:t>
      </w:r>
      <w:r>
        <w:t xml:space="preserve"> </w:t>
      </w:r>
      <w:r w:rsidRPr="00105EE1">
        <w:t>zu</w:t>
      </w:r>
      <w:r>
        <w:t xml:space="preserve"> </w:t>
      </w:r>
      <w:r w:rsidRPr="00105EE1">
        <w:t>geben,</w:t>
      </w:r>
      <w:r>
        <w:t xml:space="preserve"> </w:t>
      </w:r>
      <w:r w:rsidRPr="00105EE1">
        <w:t>und</w:t>
      </w:r>
      <w:r>
        <w:t xml:space="preserve"> </w:t>
      </w:r>
      <w:r w:rsidRPr="00105EE1">
        <w:t>sein</w:t>
      </w:r>
      <w:r>
        <w:t xml:space="preserve"> </w:t>
      </w:r>
      <w:r w:rsidRPr="00105EE1">
        <w:t>Zeugnis</w:t>
      </w:r>
      <w:r>
        <w:t xml:space="preserve"> </w:t>
      </w:r>
      <w:r w:rsidRPr="00105EE1">
        <w:t>wider</w:t>
      </w:r>
      <w:r>
        <w:t xml:space="preserve"> </w:t>
      </w:r>
      <w:r w:rsidRPr="00105EE1">
        <w:t>das</w:t>
      </w:r>
      <w:r>
        <w:t xml:space="preserve"> </w:t>
      </w:r>
      <w:r w:rsidRPr="00105EE1">
        <w:t>Verderben</w:t>
      </w:r>
      <w:r>
        <w:t xml:space="preserve"> </w:t>
      </w:r>
      <w:r w:rsidRPr="00105EE1">
        <w:t>der</w:t>
      </w:r>
      <w:r>
        <w:t xml:space="preserve"> </w:t>
      </w:r>
      <w:r w:rsidRPr="00105EE1">
        <w:t>Kirche</w:t>
      </w:r>
      <w:r>
        <w:t xml:space="preserve"> </w:t>
      </w:r>
      <w:r w:rsidRPr="00105EE1">
        <w:t>zu</w:t>
      </w:r>
      <w:r>
        <w:t xml:space="preserve"> </w:t>
      </w:r>
      <w:r w:rsidRPr="00105EE1">
        <w:t>versiegeln,</w:t>
      </w:r>
      <w:r>
        <w:t xml:space="preserve"> </w:t>
      </w:r>
      <w:r w:rsidRPr="00105EE1">
        <w:t>und</w:t>
      </w:r>
      <w:r>
        <w:t xml:space="preserve"> </w:t>
      </w:r>
      <w:r w:rsidRPr="00105EE1">
        <w:t>wenn</w:t>
      </w:r>
      <w:r>
        <w:t xml:space="preserve"> </w:t>
      </w:r>
      <w:r w:rsidRPr="00105EE1">
        <w:t>es</w:t>
      </w:r>
      <w:r>
        <w:t xml:space="preserve"> </w:t>
      </w:r>
      <w:r w:rsidRPr="00105EE1">
        <w:t>sein</w:t>
      </w:r>
      <w:r>
        <w:t xml:space="preserve"> </w:t>
      </w:r>
      <w:r w:rsidRPr="00105EE1">
        <w:t>mußte,</w:t>
      </w:r>
      <w:r>
        <w:t xml:space="preserve"> </w:t>
      </w:r>
      <w:r w:rsidRPr="00105EE1">
        <w:t>auch</w:t>
      </w:r>
      <w:r>
        <w:t xml:space="preserve"> </w:t>
      </w:r>
      <w:r w:rsidRPr="00105EE1">
        <w:t>durch</w:t>
      </w:r>
      <w:r>
        <w:t xml:space="preserve"> </w:t>
      </w:r>
      <w:r w:rsidRPr="00105EE1">
        <w:t>den</w:t>
      </w:r>
      <w:r>
        <w:t xml:space="preserve"> </w:t>
      </w:r>
      <w:r w:rsidRPr="00105EE1">
        <w:t>Tod.</w:t>
      </w:r>
      <w:r>
        <w:t xml:space="preserve"> </w:t>
      </w:r>
      <w:r w:rsidRPr="00105EE1">
        <w:t>Denn</w:t>
      </w:r>
      <w:r>
        <w:t xml:space="preserve"> </w:t>
      </w:r>
      <w:r w:rsidRPr="00105EE1">
        <w:t>die</w:t>
      </w:r>
      <w:r>
        <w:t xml:space="preserve"> </w:t>
      </w:r>
      <w:r w:rsidRPr="00105EE1">
        <w:t>Gefahren,</w:t>
      </w:r>
      <w:r>
        <w:t xml:space="preserve"> </w:t>
      </w:r>
      <w:r w:rsidRPr="00105EE1">
        <w:t>die</w:t>
      </w:r>
      <w:r>
        <w:t xml:space="preserve"> </w:t>
      </w:r>
      <w:r w:rsidRPr="00105EE1">
        <w:t>seiner</w:t>
      </w:r>
      <w:r>
        <w:t xml:space="preserve"> </w:t>
      </w:r>
      <w:r w:rsidRPr="00105EE1">
        <w:t>warteten</w:t>
      </w:r>
      <w:r>
        <w:t xml:space="preserve"> </w:t>
      </w:r>
      <w:r w:rsidRPr="00105EE1">
        <w:t>in</w:t>
      </w:r>
      <w:r>
        <w:t xml:space="preserve"> </w:t>
      </w:r>
      <w:r w:rsidRPr="00105EE1">
        <w:t>Costnitz,</w:t>
      </w:r>
      <w:r>
        <w:t xml:space="preserve"> </w:t>
      </w:r>
      <w:r w:rsidRPr="00105EE1">
        <w:t>waren</w:t>
      </w:r>
      <w:r>
        <w:t xml:space="preserve"> </w:t>
      </w:r>
      <w:r w:rsidRPr="00105EE1">
        <w:t>ihm</w:t>
      </w:r>
      <w:r>
        <w:t xml:space="preserve"> </w:t>
      </w:r>
      <w:r w:rsidRPr="00105EE1">
        <w:t>nicht</w:t>
      </w:r>
      <w:r>
        <w:t xml:space="preserve"> </w:t>
      </w:r>
      <w:r w:rsidRPr="00105EE1">
        <w:t>unbekannt.</w:t>
      </w:r>
      <w:r>
        <w:t xml:space="preserve"> </w:t>
      </w:r>
      <w:r w:rsidRPr="00105EE1">
        <w:t>Aber</w:t>
      </w:r>
      <w:r>
        <w:t xml:space="preserve"> </w:t>
      </w:r>
      <w:r w:rsidRPr="00105EE1">
        <w:t>seine</w:t>
      </w:r>
      <w:r>
        <w:t xml:space="preserve"> </w:t>
      </w:r>
      <w:r w:rsidRPr="00105EE1">
        <w:t>Losung</w:t>
      </w:r>
      <w:r>
        <w:t xml:space="preserve"> </w:t>
      </w:r>
      <w:r w:rsidRPr="00105EE1">
        <w:t>war:</w:t>
      </w:r>
      <w:r>
        <w:t xml:space="preserve"> </w:t>
      </w:r>
      <w:r w:rsidRPr="00105EE1">
        <w:t>„Es</w:t>
      </w:r>
      <w:r>
        <w:t xml:space="preserve"> </w:t>
      </w:r>
      <w:r w:rsidRPr="00105EE1">
        <w:t>ist</w:t>
      </w:r>
      <w:r>
        <w:t xml:space="preserve"> </w:t>
      </w:r>
      <w:r w:rsidRPr="00105EE1">
        <w:t>besser</w:t>
      </w:r>
      <w:r>
        <w:t xml:space="preserve"> </w:t>
      </w:r>
      <w:r w:rsidRPr="00105EE1">
        <w:t>gut</w:t>
      </w:r>
      <w:r>
        <w:t xml:space="preserve"> </w:t>
      </w:r>
      <w:r w:rsidRPr="00105EE1">
        <w:t>sterben</w:t>
      </w:r>
      <w:r>
        <w:t xml:space="preserve"> </w:t>
      </w:r>
      <w:r w:rsidRPr="00105EE1">
        <w:t>als</w:t>
      </w:r>
      <w:r>
        <w:t xml:space="preserve"> </w:t>
      </w:r>
      <w:r w:rsidRPr="00105EE1">
        <w:t>schlecht</w:t>
      </w:r>
      <w:r>
        <w:t xml:space="preserve"> </w:t>
      </w:r>
      <w:r w:rsidRPr="00105EE1">
        <w:t>leben.“</w:t>
      </w:r>
      <w:r>
        <w:t xml:space="preserve"> </w:t>
      </w:r>
      <w:r w:rsidRPr="00105EE1">
        <w:t>„Wegen</w:t>
      </w:r>
      <w:r>
        <w:t xml:space="preserve"> </w:t>
      </w:r>
      <w:r w:rsidRPr="00105EE1">
        <w:t>der</w:t>
      </w:r>
      <w:r>
        <w:t xml:space="preserve"> </w:t>
      </w:r>
      <w:r w:rsidRPr="00105EE1">
        <w:t>Qual</w:t>
      </w:r>
      <w:r>
        <w:t xml:space="preserve"> </w:t>
      </w:r>
      <w:r w:rsidRPr="00105EE1">
        <w:t>der</w:t>
      </w:r>
      <w:r>
        <w:t xml:space="preserve"> </w:t>
      </w:r>
      <w:r w:rsidRPr="00105EE1">
        <w:t>Hinrichtung</w:t>
      </w:r>
      <w:r>
        <w:t xml:space="preserve"> </w:t>
      </w:r>
      <w:r w:rsidRPr="00105EE1">
        <w:t>darf</w:t>
      </w:r>
      <w:r>
        <w:t xml:space="preserve"> </w:t>
      </w:r>
      <w:r w:rsidRPr="00105EE1">
        <w:t>man</w:t>
      </w:r>
      <w:r>
        <w:t xml:space="preserve"> </w:t>
      </w:r>
      <w:r w:rsidRPr="00105EE1">
        <w:t>nicht</w:t>
      </w:r>
      <w:r>
        <w:t xml:space="preserve"> </w:t>
      </w:r>
      <w:r w:rsidRPr="00105EE1">
        <w:t>sündigen;</w:t>
      </w:r>
      <w:r>
        <w:t xml:space="preserve"> </w:t>
      </w:r>
      <w:r w:rsidRPr="00105EE1">
        <w:t>das</w:t>
      </w:r>
      <w:r>
        <w:t xml:space="preserve"> </w:t>
      </w:r>
      <w:r w:rsidRPr="00105EE1">
        <w:t>gegenwärtige</w:t>
      </w:r>
      <w:r>
        <w:t xml:space="preserve"> </w:t>
      </w:r>
      <w:r w:rsidRPr="00105EE1">
        <w:t>Leben</w:t>
      </w:r>
      <w:r>
        <w:t xml:space="preserve"> </w:t>
      </w:r>
      <w:r w:rsidRPr="00105EE1">
        <w:t>als</w:t>
      </w:r>
      <w:r>
        <w:t xml:space="preserve"> </w:t>
      </w:r>
      <w:r w:rsidRPr="00105EE1">
        <w:t>ein</w:t>
      </w:r>
      <w:r>
        <w:t xml:space="preserve"> </w:t>
      </w:r>
      <w:r w:rsidRPr="00105EE1">
        <w:t>Begnadigter</w:t>
      </w:r>
      <w:r>
        <w:t xml:space="preserve"> </w:t>
      </w:r>
      <w:r w:rsidRPr="00105EE1">
        <w:t>verlassen,</w:t>
      </w:r>
      <w:r>
        <w:t xml:space="preserve"> </w:t>
      </w:r>
      <w:r w:rsidRPr="00105EE1">
        <w:t>heißt</w:t>
      </w:r>
      <w:r>
        <w:t xml:space="preserve"> </w:t>
      </w:r>
      <w:r w:rsidRPr="00105EE1">
        <w:t>das</w:t>
      </w:r>
      <w:r>
        <w:t xml:space="preserve"> </w:t>
      </w:r>
      <w:r w:rsidRPr="00105EE1">
        <w:t>Elend</w:t>
      </w:r>
      <w:r>
        <w:t xml:space="preserve"> </w:t>
      </w:r>
      <w:r w:rsidRPr="00105EE1">
        <w:t>verlassen.“</w:t>
      </w:r>
      <w:r>
        <w:t xml:space="preserve"> </w:t>
      </w:r>
      <w:r w:rsidRPr="00105EE1">
        <w:t>Vorher</w:t>
      </w:r>
      <w:r>
        <w:t xml:space="preserve"> </w:t>
      </w:r>
      <w:r w:rsidRPr="00105EE1">
        <w:t>erschien</w:t>
      </w:r>
      <w:r>
        <w:t xml:space="preserve"> </w:t>
      </w:r>
      <w:r w:rsidRPr="00105EE1">
        <w:t>er</w:t>
      </w:r>
      <w:r>
        <w:t xml:space="preserve"> </w:t>
      </w:r>
      <w:r w:rsidRPr="00105EE1">
        <w:t>noch</w:t>
      </w:r>
      <w:r>
        <w:t xml:space="preserve"> </w:t>
      </w:r>
      <w:r w:rsidRPr="00105EE1">
        <w:t>einmal</w:t>
      </w:r>
      <w:r>
        <w:t xml:space="preserve"> </w:t>
      </w:r>
      <w:r w:rsidRPr="00105EE1">
        <w:t>in</w:t>
      </w:r>
      <w:r>
        <w:t xml:space="preserve"> </w:t>
      </w:r>
      <w:r w:rsidRPr="00105EE1">
        <w:t>Prag</w:t>
      </w:r>
      <w:r>
        <w:t xml:space="preserve"> </w:t>
      </w:r>
      <w:r w:rsidRPr="00105EE1">
        <w:t>(vielleicht</w:t>
      </w:r>
      <w:r>
        <w:t xml:space="preserve"> </w:t>
      </w:r>
      <w:r w:rsidRPr="00105EE1">
        <w:t>auch</w:t>
      </w:r>
      <w:r>
        <w:t xml:space="preserve"> </w:t>
      </w:r>
      <w:r w:rsidRPr="00105EE1">
        <w:t>nochmals</w:t>
      </w:r>
      <w:r>
        <w:t xml:space="preserve"> </w:t>
      </w:r>
      <w:proofErr w:type="spellStart"/>
      <w:r w:rsidRPr="00105EE1">
        <w:t>incognito</w:t>
      </w:r>
      <w:proofErr w:type="spellEnd"/>
      <w:r w:rsidRPr="00105EE1">
        <w:t>)</w:t>
      </w:r>
      <w:r>
        <w:t xml:space="preserve"> </w:t>
      </w:r>
      <w:r w:rsidRPr="00105EE1">
        <w:t>und</w:t>
      </w:r>
      <w:r>
        <w:t xml:space="preserve"> </w:t>
      </w:r>
      <w:r w:rsidRPr="00105EE1">
        <w:t>forderte</w:t>
      </w:r>
      <w:r>
        <w:t xml:space="preserve"> </w:t>
      </w:r>
      <w:r w:rsidRPr="00105EE1">
        <w:t>daselbst,</w:t>
      </w:r>
      <w:r>
        <w:t xml:space="preserve"> </w:t>
      </w:r>
      <w:r w:rsidRPr="00105EE1">
        <w:t>aber</w:t>
      </w:r>
      <w:r>
        <w:t xml:space="preserve"> </w:t>
      </w:r>
      <w:r w:rsidRPr="00105EE1">
        <w:t>vergeblich,</w:t>
      </w:r>
      <w:r>
        <w:t xml:space="preserve"> </w:t>
      </w:r>
      <w:r w:rsidRPr="00105EE1">
        <w:t>durch</w:t>
      </w:r>
      <w:r>
        <w:t xml:space="preserve"> </w:t>
      </w:r>
      <w:r w:rsidRPr="00105EE1">
        <w:t>öffentliche</w:t>
      </w:r>
      <w:r>
        <w:t xml:space="preserve"> </w:t>
      </w:r>
      <w:r w:rsidRPr="00105EE1">
        <w:t>Anschläge</w:t>
      </w:r>
      <w:r>
        <w:t xml:space="preserve"> </w:t>
      </w:r>
      <w:r w:rsidRPr="00105EE1">
        <w:t>an</w:t>
      </w:r>
      <w:r>
        <w:t xml:space="preserve"> </w:t>
      </w:r>
      <w:r w:rsidRPr="00105EE1">
        <w:t>den</w:t>
      </w:r>
      <w:r>
        <w:t xml:space="preserve"> </w:t>
      </w:r>
      <w:r w:rsidRPr="00105EE1">
        <w:t>Kirchthüren</w:t>
      </w:r>
      <w:r>
        <w:t xml:space="preserve"> </w:t>
      </w:r>
      <w:r w:rsidRPr="00105EE1">
        <w:t>zu</w:t>
      </w:r>
      <w:r>
        <w:t xml:space="preserve"> </w:t>
      </w:r>
      <w:r w:rsidRPr="00105EE1">
        <w:t>einer</w:t>
      </w:r>
      <w:r>
        <w:t xml:space="preserve"> </w:t>
      </w:r>
      <w:r w:rsidRPr="00105EE1">
        <w:t>Disputation</w:t>
      </w:r>
      <w:r>
        <w:t xml:space="preserve"> </w:t>
      </w:r>
      <w:r w:rsidRPr="00105EE1">
        <w:t>auf.</w:t>
      </w:r>
      <w:r>
        <w:t xml:space="preserve"> </w:t>
      </w:r>
      <w:r w:rsidRPr="00105EE1">
        <w:t>–</w:t>
      </w:r>
      <w:r>
        <w:t xml:space="preserve"> </w:t>
      </w:r>
      <w:r w:rsidRPr="00105EE1">
        <w:t>Hus</w:t>
      </w:r>
      <w:r>
        <w:t xml:space="preserve"> </w:t>
      </w:r>
      <w:r w:rsidRPr="00105EE1">
        <w:t>schrieb</w:t>
      </w:r>
      <w:r>
        <w:t xml:space="preserve"> </w:t>
      </w:r>
      <w:r w:rsidRPr="00105EE1">
        <w:t>vor</w:t>
      </w:r>
      <w:r>
        <w:t xml:space="preserve"> </w:t>
      </w:r>
      <w:r w:rsidRPr="00105EE1">
        <w:t>seiner</w:t>
      </w:r>
      <w:r>
        <w:t xml:space="preserve"> </w:t>
      </w:r>
      <w:r w:rsidRPr="00105EE1">
        <w:t>Abreise</w:t>
      </w:r>
      <w:r>
        <w:t xml:space="preserve"> </w:t>
      </w:r>
      <w:r w:rsidRPr="00105EE1">
        <w:t>an</w:t>
      </w:r>
      <w:r>
        <w:t xml:space="preserve"> </w:t>
      </w:r>
      <w:r w:rsidRPr="00105EE1">
        <w:t>den</w:t>
      </w:r>
      <w:r>
        <w:t xml:space="preserve"> </w:t>
      </w:r>
      <w:r w:rsidRPr="00105EE1">
        <w:t>Kaiser:</w:t>
      </w:r>
      <w:r>
        <w:t xml:space="preserve"> </w:t>
      </w:r>
      <w:r w:rsidRPr="00105EE1">
        <w:t>„Ich</w:t>
      </w:r>
      <w:r>
        <w:t xml:space="preserve"> </w:t>
      </w:r>
      <w:r w:rsidRPr="00105EE1">
        <w:t>will</w:t>
      </w:r>
      <w:r>
        <w:t xml:space="preserve"> </w:t>
      </w:r>
      <w:r w:rsidRPr="00105EE1">
        <w:t>demüthig</w:t>
      </w:r>
      <w:r>
        <w:t xml:space="preserve"> </w:t>
      </w:r>
      <w:r w:rsidRPr="00105EE1">
        <w:t>meinen</w:t>
      </w:r>
      <w:r>
        <w:t xml:space="preserve"> </w:t>
      </w:r>
      <w:r w:rsidRPr="00105EE1">
        <w:t>Hals</w:t>
      </w:r>
      <w:r>
        <w:t xml:space="preserve"> </w:t>
      </w:r>
      <w:r w:rsidRPr="00105EE1">
        <w:t>daran</w:t>
      </w:r>
      <w:r>
        <w:t xml:space="preserve"> </w:t>
      </w:r>
      <w:r w:rsidRPr="00105EE1">
        <w:t>setzen</w:t>
      </w:r>
      <w:r>
        <w:t xml:space="preserve"> </w:t>
      </w:r>
      <w:r w:rsidRPr="00105EE1">
        <w:t>und</w:t>
      </w:r>
      <w:r>
        <w:t xml:space="preserve"> </w:t>
      </w:r>
      <w:r w:rsidRPr="00105EE1">
        <w:t>unter</w:t>
      </w:r>
      <w:r>
        <w:t xml:space="preserve"> </w:t>
      </w:r>
      <w:r w:rsidRPr="00105EE1">
        <w:t>dem</w:t>
      </w:r>
      <w:r>
        <w:t xml:space="preserve"> </w:t>
      </w:r>
      <w:r w:rsidRPr="00105EE1">
        <w:t>sichern</w:t>
      </w:r>
      <w:r>
        <w:t xml:space="preserve"> </w:t>
      </w:r>
      <w:r w:rsidRPr="00105EE1">
        <w:t>Geleit</w:t>
      </w:r>
      <w:r>
        <w:t xml:space="preserve"> </w:t>
      </w:r>
      <w:r w:rsidRPr="00105EE1">
        <w:t>Eures</w:t>
      </w:r>
      <w:r>
        <w:t xml:space="preserve"> </w:t>
      </w:r>
      <w:r w:rsidRPr="00105EE1">
        <w:t>Schutzes</w:t>
      </w:r>
      <w:r>
        <w:t xml:space="preserve"> </w:t>
      </w:r>
      <w:r w:rsidRPr="00105EE1">
        <w:t>auf</w:t>
      </w:r>
      <w:r>
        <w:t xml:space="preserve"> </w:t>
      </w:r>
      <w:r w:rsidRPr="00105EE1">
        <w:t>dem</w:t>
      </w:r>
      <w:r>
        <w:t xml:space="preserve"> </w:t>
      </w:r>
      <w:r w:rsidRPr="00105EE1">
        <w:t>Concil</w:t>
      </w:r>
      <w:r>
        <w:t xml:space="preserve"> </w:t>
      </w:r>
      <w:r w:rsidRPr="00105EE1">
        <w:t>erscheinen.“</w:t>
      </w:r>
      <w:r>
        <w:t xml:space="preserve"> </w:t>
      </w:r>
      <w:r w:rsidRPr="00105EE1">
        <w:t>–</w:t>
      </w:r>
      <w:r>
        <w:t xml:space="preserve"> </w:t>
      </w:r>
      <w:r w:rsidRPr="00105EE1">
        <w:t>Noch</w:t>
      </w:r>
      <w:r>
        <w:t xml:space="preserve"> </w:t>
      </w:r>
      <w:r w:rsidRPr="00105EE1">
        <w:t>ehe</w:t>
      </w:r>
      <w:r>
        <w:t xml:space="preserve"> </w:t>
      </w:r>
      <w:r w:rsidRPr="00105EE1">
        <w:t>der</w:t>
      </w:r>
      <w:r>
        <w:t xml:space="preserve"> </w:t>
      </w:r>
      <w:r w:rsidRPr="00105EE1">
        <w:t>kaiserliche</w:t>
      </w:r>
      <w:r>
        <w:t xml:space="preserve"> </w:t>
      </w:r>
      <w:r w:rsidRPr="00105EE1">
        <w:t>Geleitsbrief</w:t>
      </w:r>
      <w:r>
        <w:t xml:space="preserve"> </w:t>
      </w:r>
      <w:r w:rsidRPr="00105EE1">
        <w:t>ankam,</w:t>
      </w:r>
      <w:r>
        <w:t xml:space="preserve"> </w:t>
      </w:r>
      <w:proofErr w:type="spellStart"/>
      <w:r w:rsidRPr="00105EE1">
        <w:t>reisete</w:t>
      </w:r>
      <w:proofErr w:type="spellEnd"/>
      <w:r>
        <w:t xml:space="preserve"> </w:t>
      </w:r>
      <w:r w:rsidRPr="00105EE1">
        <w:t>Hus</w:t>
      </w:r>
      <w:r>
        <w:t xml:space="preserve"> </w:t>
      </w:r>
      <w:r w:rsidRPr="00105EE1">
        <w:t>ab.</w:t>
      </w:r>
      <w:r>
        <w:t xml:space="preserve"> </w:t>
      </w:r>
      <w:r w:rsidRPr="00105EE1">
        <w:t>Seine</w:t>
      </w:r>
      <w:r>
        <w:t xml:space="preserve"> </w:t>
      </w:r>
      <w:r w:rsidRPr="00105EE1">
        <w:t>Freunde</w:t>
      </w:r>
      <w:r>
        <w:t xml:space="preserve"> </w:t>
      </w:r>
      <w:r w:rsidRPr="00105EE1">
        <w:t>warnten</w:t>
      </w:r>
      <w:r>
        <w:t xml:space="preserve"> </w:t>
      </w:r>
      <w:r w:rsidRPr="00105EE1">
        <w:t>ihn</w:t>
      </w:r>
      <w:r>
        <w:t xml:space="preserve"> </w:t>
      </w:r>
      <w:r w:rsidRPr="00105EE1">
        <w:t>davor,</w:t>
      </w:r>
      <w:r>
        <w:t xml:space="preserve"> </w:t>
      </w:r>
      <w:r w:rsidRPr="00105EE1">
        <w:t>dem</w:t>
      </w:r>
      <w:r>
        <w:t xml:space="preserve"> </w:t>
      </w:r>
      <w:r w:rsidRPr="00105EE1">
        <w:t>kaiserlichen</w:t>
      </w:r>
      <w:r>
        <w:t xml:space="preserve"> </w:t>
      </w:r>
      <w:r w:rsidRPr="00105EE1">
        <w:t>Worte</w:t>
      </w:r>
      <w:r>
        <w:t xml:space="preserve"> </w:t>
      </w:r>
      <w:r w:rsidRPr="00105EE1">
        <w:t>zu</w:t>
      </w:r>
      <w:r>
        <w:t xml:space="preserve"> </w:t>
      </w:r>
      <w:r w:rsidRPr="00105EE1">
        <w:t>trauen.</w:t>
      </w:r>
      <w:r>
        <w:t xml:space="preserve"> </w:t>
      </w:r>
      <w:r w:rsidRPr="00105EE1">
        <w:t>In</w:t>
      </w:r>
      <w:r>
        <w:t xml:space="preserve"> </w:t>
      </w:r>
      <w:r w:rsidRPr="00105EE1">
        <w:t>der</w:t>
      </w:r>
      <w:r>
        <w:t xml:space="preserve"> </w:t>
      </w:r>
      <w:r w:rsidRPr="00105EE1">
        <w:t>beweglichsten</w:t>
      </w:r>
      <w:r>
        <w:t xml:space="preserve"> </w:t>
      </w:r>
      <w:r w:rsidRPr="00105EE1">
        <w:t>Weise</w:t>
      </w:r>
      <w:r>
        <w:t xml:space="preserve"> </w:t>
      </w:r>
      <w:r w:rsidRPr="00105EE1">
        <w:t>nahmen</w:t>
      </w:r>
      <w:r>
        <w:t xml:space="preserve"> </w:t>
      </w:r>
      <w:r w:rsidRPr="00105EE1">
        <w:t>sie</w:t>
      </w:r>
      <w:r>
        <w:t xml:space="preserve"> </w:t>
      </w:r>
      <w:r w:rsidRPr="00105EE1">
        <w:t>Abschied</w:t>
      </w:r>
      <w:r>
        <w:t xml:space="preserve"> </w:t>
      </w:r>
      <w:r w:rsidRPr="00105EE1">
        <w:t>von</w:t>
      </w:r>
      <w:r>
        <w:t xml:space="preserve"> </w:t>
      </w:r>
      <w:r w:rsidRPr="00105EE1">
        <w:t>ihm,</w:t>
      </w:r>
      <w:r>
        <w:t xml:space="preserve"> </w:t>
      </w:r>
      <w:r w:rsidRPr="00105EE1">
        <w:t>und</w:t>
      </w:r>
      <w:r>
        <w:t xml:space="preserve"> </w:t>
      </w:r>
      <w:r w:rsidRPr="00105EE1">
        <w:t>sprachen</w:t>
      </w:r>
      <w:r>
        <w:t xml:space="preserve"> </w:t>
      </w:r>
      <w:r w:rsidRPr="00105EE1">
        <w:t>es</w:t>
      </w:r>
      <w:r>
        <w:t xml:space="preserve"> </w:t>
      </w:r>
      <w:r w:rsidRPr="00105EE1">
        <w:t>aus,</w:t>
      </w:r>
      <w:r>
        <w:t xml:space="preserve"> </w:t>
      </w:r>
      <w:r w:rsidRPr="00105EE1">
        <w:t>wie</w:t>
      </w:r>
      <w:r>
        <w:t xml:space="preserve"> </w:t>
      </w:r>
      <w:r w:rsidRPr="00105EE1">
        <w:t>jener</w:t>
      </w:r>
      <w:r>
        <w:t xml:space="preserve"> </w:t>
      </w:r>
      <w:r w:rsidRPr="00105EE1">
        <w:t>Schneider</w:t>
      </w:r>
      <w:r>
        <w:t xml:space="preserve"> </w:t>
      </w:r>
      <w:r w:rsidRPr="00105EE1">
        <w:t>Andreas,</w:t>
      </w:r>
      <w:r>
        <w:t xml:space="preserve"> </w:t>
      </w:r>
      <w:r w:rsidRPr="00105EE1">
        <w:t>er</w:t>
      </w:r>
      <w:r>
        <w:t xml:space="preserve"> </w:t>
      </w:r>
      <w:r w:rsidRPr="00105EE1">
        <w:t>werde</w:t>
      </w:r>
      <w:r>
        <w:t xml:space="preserve"> </w:t>
      </w:r>
      <w:r w:rsidRPr="00105EE1">
        <w:t>nicht</w:t>
      </w:r>
      <w:r>
        <w:t xml:space="preserve"> </w:t>
      </w:r>
      <w:r w:rsidRPr="00105EE1">
        <w:t>unversehrt</w:t>
      </w:r>
      <w:r>
        <w:t xml:space="preserve"> </w:t>
      </w:r>
      <w:r w:rsidRPr="00105EE1">
        <w:t>zurückkommen.</w:t>
      </w:r>
      <w:r>
        <w:t xml:space="preserve"> </w:t>
      </w:r>
      <w:r w:rsidRPr="00105EE1">
        <w:t>Hus</w:t>
      </w:r>
      <w:r>
        <w:t xml:space="preserve"> </w:t>
      </w:r>
      <w:r w:rsidRPr="00105EE1">
        <w:t>schreibt</w:t>
      </w:r>
      <w:r>
        <w:t xml:space="preserve"> </w:t>
      </w:r>
      <w:r w:rsidRPr="00105EE1">
        <w:t>auch,</w:t>
      </w:r>
      <w:r>
        <w:t xml:space="preserve"> </w:t>
      </w:r>
      <w:r w:rsidRPr="00105EE1">
        <w:t>er</w:t>
      </w:r>
      <w:r>
        <w:t xml:space="preserve"> </w:t>
      </w:r>
      <w:r w:rsidRPr="00105EE1">
        <w:t>reise</w:t>
      </w:r>
      <w:r>
        <w:t xml:space="preserve"> </w:t>
      </w:r>
      <w:r w:rsidRPr="00105EE1">
        <w:t>mitten</w:t>
      </w:r>
      <w:r>
        <w:t xml:space="preserve"> </w:t>
      </w:r>
      <w:r w:rsidRPr="00105EE1">
        <w:t>unter</w:t>
      </w:r>
      <w:r>
        <w:t xml:space="preserve"> </w:t>
      </w:r>
      <w:r w:rsidRPr="00105EE1">
        <w:t>seine</w:t>
      </w:r>
      <w:r>
        <w:t xml:space="preserve"> </w:t>
      </w:r>
      <w:r w:rsidRPr="00105EE1">
        <w:t>schlimmsten</w:t>
      </w:r>
      <w:r>
        <w:t xml:space="preserve"> </w:t>
      </w:r>
      <w:r w:rsidRPr="00105EE1">
        <w:t>Feinde,</w:t>
      </w:r>
      <w:r>
        <w:t xml:space="preserve"> </w:t>
      </w:r>
      <w:r w:rsidRPr="00105EE1">
        <w:t>und</w:t>
      </w:r>
      <w:r>
        <w:t xml:space="preserve"> </w:t>
      </w:r>
      <w:r w:rsidRPr="00105EE1">
        <w:t>es</w:t>
      </w:r>
      <w:r>
        <w:t xml:space="preserve"> </w:t>
      </w:r>
      <w:r w:rsidRPr="00105EE1">
        <w:t>würden</w:t>
      </w:r>
      <w:r>
        <w:t xml:space="preserve"> </w:t>
      </w:r>
      <w:r w:rsidRPr="00105EE1">
        <w:t>die</w:t>
      </w:r>
      <w:r>
        <w:t xml:space="preserve"> </w:t>
      </w:r>
      <w:r w:rsidRPr="00105EE1">
        <w:t>Feinde</w:t>
      </w:r>
      <w:r>
        <w:t xml:space="preserve"> </w:t>
      </w:r>
      <w:r w:rsidRPr="00105EE1">
        <w:t>auf</w:t>
      </w:r>
      <w:r>
        <w:t xml:space="preserve"> </w:t>
      </w:r>
      <w:r w:rsidRPr="00105EE1">
        <w:t>dem</w:t>
      </w:r>
      <w:r>
        <w:t xml:space="preserve"> </w:t>
      </w:r>
      <w:r w:rsidRPr="00105EE1">
        <w:t>Concil</w:t>
      </w:r>
      <w:r>
        <w:t xml:space="preserve"> </w:t>
      </w:r>
      <w:r w:rsidRPr="00105EE1">
        <w:t>gegen</w:t>
      </w:r>
      <w:r>
        <w:t xml:space="preserve"> </w:t>
      </w:r>
      <w:r w:rsidRPr="00105EE1">
        <w:t>ihn</w:t>
      </w:r>
      <w:r>
        <w:t xml:space="preserve"> </w:t>
      </w:r>
      <w:r w:rsidRPr="00105EE1">
        <w:t>heftiger</w:t>
      </w:r>
      <w:r>
        <w:t xml:space="preserve"> </w:t>
      </w:r>
      <w:r w:rsidRPr="00105EE1">
        <w:t>sein,</w:t>
      </w:r>
      <w:r>
        <w:t xml:space="preserve"> </w:t>
      </w:r>
      <w:r w:rsidRPr="00105EE1">
        <w:t>als</w:t>
      </w:r>
      <w:r>
        <w:t xml:space="preserve"> </w:t>
      </w:r>
      <w:r w:rsidRPr="00105EE1">
        <w:t>sie</w:t>
      </w:r>
      <w:r>
        <w:t xml:space="preserve"> </w:t>
      </w:r>
      <w:r w:rsidRPr="00105EE1">
        <w:t>gegen</w:t>
      </w:r>
      <w:r>
        <w:t xml:space="preserve"> </w:t>
      </w:r>
      <w:r w:rsidRPr="00105EE1">
        <w:t>den</w:t>
      </w:r>
      <w:r>
        <w:t xml:space="preserve"> </w:t>
      </w:r>
      <w:r w:rsidRPr="00105EE1">
        <w:t>Heiland</w:t>
      </w:r>
      <w:r>
        <w:t xml:space="preserve"> </w:t>
      </w:r>
      <w:r w:rsidRPr="00105EE1">
        <w:t>waren.</w:t>
      </w:r>
      <w:r>
        <w:t xml:space="preserve"> </w:t>
      </w:r>
      <w:r w:rsidRPr="00105EE1">
        <w:t>Aber</w:t>
      </w:r>
      <w:r>
        <w:t xml:space="preserve"> </w:t>
      </w:r>
      <w:r w:rsidRPr="00105EE1">
        <w:t>er</w:t>
      </w:r>
      <w:r>
        <w:t xml:space="preserve"> </w:t>
      </w:r>
      <w:r w:rsidRPr="00105EE1">
        <w:t>vertraue</w:t>
      </w:r>
      <w:r>
        <w:t xml:space="preserve"> </w:t>
      </w:r>
      <w:r w:rsidRPr="00105EE1">
        <w:t>auf</w:t>
      </w:r>
      <w:r>
        <w:t xml:space="preserve"> </w:t>
      </w:r>
      <w:r w:rsidRPr="00105EE1">
        <w:t>seinen</w:t>
      </w:r>
      <w:r>
        <w:t xml:space="preserve"> </w:t>
      </w:r>
      <w:r w:rsidRPr="00105EE1">
        <w:t>allmächtigen</w:t>
      </w:r>
      <w:r>
        <w:t xml:space="preserve"> </w:t>
      </w:r>
      <w:r w:rsidRPr="00105EE1">
        <w:t>Heiland,</w:t>
      </w:r>
      <w:r>
        <w:t xml:space="preserve"> </w:t>
      </w:r>
      <w:r w:rsidRPr="00105EE1">
        <w:t>der</w:t>
      </w:r>
      <w:r>
        <w:t xml:space="preserve"> </w:t>
      </w:r>
      <w:r w:rsidRPr="00105EE1">
        <w:t>werde</w:t>
      </w:r>
      <w:r>
        <w:t xml:space="preserve"> </w:t>
      </w:r>
      <w:r w:rsidRPr="00105EE1">
        <w:t>ihm</w:t>
      </w:r>
      <w:r>
        <w:t xml:space="preserve"> </w:t>
      </w:r>
      <w:r w:rsidRPr="00105EE1">
        <w:t>verleihen,</w:t>
      </w:r>
      <w:r>
        <w:t xml:space="preserve"> </w:t>
      </w:r>
      <w:r w:rsidRPr="00105EE1">
        <w:t>zu</w:t>
      </w:r>
      <w:r>
        <w:t xml:space="preserve"> </w:t>
      </w:r>
      <w:r w:rsidRPr="00105EE1">
        <w:t>verachten</w:t>
      </w:r>
      <w:r>
        <w:t xml:space="preserve"> </w:t>
      </w:r>
      <w:r w:rsidRPr="00105EE1">
        <w:t>die</w:t>
      </w:r>
      <w:r>
        <w:t xml:space="preserve"> </w:t>
      </w:r>
      <w:r w:rsidRPr="00105EE1">
        <w:t>Versuchungen,</w:t>
      </w:r>
      <w:r>
        <w:t xml:space="preserve"> </w:t>
      </w:r>
      <w:r w:rsidRPr="00105EE1">
        <w:t>den</w:t>
      </w:r>
      <w:r>
        <w:t xml:space="preserve"> </w:t>
      </w:r>
      <w:r w:rsidRPr="00105EE1">
        <w:t>Kerker,</w:t>
      </w:r>
      <w:r>
        <w:t xml:space="preserve"> </w:t>
      </w:r>
      <w:r w:rsidRPr="00105EE1">
        <w:t>den</w:t>
      </w:r>
      <w:r>
        <w:t xml:space="preserve"> </w:t>
      </w:r>
      <w:r w:rsidRPr="00105EE1">
        <w:t>Tod.</w:t>
      </w:r>
    </w:p>
    <w:p w14:paraId="188823D9" w14:textId="77777777" w:rsidR="00B03BB9" w:rsidRPr="00105EE1" w:rsidRDefault="00B03BB9" w:rsidP="00B03BB9">
      <w:r w:rsidRPr="00105EE1">
        <w:t>Auf</w:t>
      </w:r>
      <w:r>
        <w:t xml:space="preserve"> </w:t>
      </w:r>
      <w:r w:rsidRPr="00105EE1">
        <w:t>seiner</w:t>
      </w:r>
      <w:r>
        <w:t xml:space="preserve"> </w:t>
      </w:r>
      <w:r w:rsidRPr="00105EE1">
        <w:t>Reise</w:t>
      </w:r>
      <w:r>
        <w:t xml:space="preserve"> </w:t>
      </w:r>
      <w:r w:rsidRPr="00105EE1">
        <w:t>durch</w:t>
      </w:r>
      <w:r>
        <w:t xml:space="preserve"> </w:t>
      </w:r>
      <w:r w:rsidRPr="00105EE1">
        <w:t>Deutschland,</w:t>
      </w:r>
      <w:r>
        <w:t xml:space="preserve"> </w:t>
      </w:r>
      <w:r w:rsidRPr="00105EE1">
        <w:t>deren</w:t>
      </w:r>
      <w:r>
        <w:t xml:space="preserve"> </w:t>
      </w:r>
      <w:r w:rsidRPr="00105EE1">
        <w:t>Kosten</w:t>
      </w:r>
      <w:r>
        <w:t xml:space="preserve"> </w:t>
      </w:r>
      <w:r w:rsidRPr="00105EE1">
        <w:t>seine</w:t>
      </w:r>
      <w:r>
        <w:t xml:space="preserve"> </w:t>
      </w:r>
      <w:r w:rsidRPr="00105EE1">
        <w:t>Freunde</w:t>
      </w:r>
      <w:r>
        <w:t xml:space="preserve"> </w:t>
      </w:r>
      <w:r w:rsidRPr="00105EE1">
        <w:t>bestritten,</w:t>
      </w:r>
      <w:r>
        <w:t xml:space="preserve"> </w:t>
      </w:r>
      <w:r w:rsidRPr="00105EE1">
        <w:t>fand</w:t>
      </w:r>
      <w:r>
        <w:t xml:space="preserve"> </w:t>
      </w:r>
      <w:r w:rsidRPr="00105EE1">
        <w:t>Hus</w:t>
      </w:r>
      <w:r>
        <w:t xml:space="preserve"> </w:t>
      </w:r>
      <w:r w:rsidRPr="00105EE1">
        <w:t>im</w:t>
      </w:r>
      <w:r>
        <w:t xml:space="preserve"> </w:t>
      </w:r>
      <w:r w:rsidRPr="00105EE1">
        <w:t>deutschen</w:t>
      </w:r>
      <w:r>
        <w:t xml:space="preserve"> </w:t>
      </w:r>
      <w:r w:rsidRPr="00105EE1">
        <w:t>Volke</w:t>
      </w:r>
      <w:r>
        <w:t xml:space="preserve"> </w:t>
      </w:r>
      <w:r w:rsidRPr="00105EE1">
        <w:t>schon</w:t>
      </w:r>
      <w:r>
        <w:t xml:space="preserve"> </w:t>
      </w:r>
      <w:r w:rsidRPr="00105EE1">
        <w:t>ein</w:t>
      </w:r>
      <w:r>
        <w:t xml:space="preserve"> </w:t>
      </w:r>
      <w:r w:rsidRPr="00105EE1">
        <w:t>großes</w:t>
      </w:r>
      <w:r>
        <w:t xml:space="preserve"> </w:t>
      </w:r>
      <w:r w:rsidRPr="00105EE1">
        <w:t>Verlangen</w:t>
      </w:r>
      <w:r>
        <w:t xml:space="preserve"> </w:t>
      </w:r>
      <w:r w:rsidRPr="00105EE1">
        <w:t>nach</w:t>
      </w:r>
      <w:r>
        <w:t xml:space="preserve"> </w:t>
      </w:r>
      <w:r w:rsidRPr="00105EE1">
        <w:t>der</w:t>
      </w:r>
      <w:r>
        <w:t xml:space="preserve"> </w:t>
      </w:r>
      <w:r w:rsidRPr="00105EE1">
        <w:t>Reformation</w:t>
      </w:r>
      <w:r>
        <w:t xml:space="preserve"> </w:t>
      </w:r>
      <w:r w:rsidRPr="00105EE1">
        <w:t>der</w:t>
      </w:r>
      <w:r>
        <w:t xml:space="preserve"> </w:t>
      </w:r>
      <w:r w:rsidRPr="00105EE1">
        <w:t>Kirche.</w:t>
      </w:r>
      <w:r>
        <w:t xml:space="preserve"> </w:t>
      </w:r>
      <w:r w:rsidRPr="00105EE1">
        <w:t>Hus</w:t>
      </w:r>
      <w:r>
        <w:t xml:space="preserve"> </w:t>
      </w:r>
      <w:r w:rsidRPr="00105EE1">
        <w:t>verbarg</w:t>
      </w:r>
      <w:r>
        <w:t xml:space="preserve"> </w:t>
      </w:r>
      <w:r w:rsidRPr="00105EE1">
        <w:t>sich</w:t>
      </w:r>
      <w:r>
        <w:t xml:space="preserve"> </w:t>
      </w:r>
      <w:r w:rsidRPr="00105EE1">
        <w:t>nirgends,</w:t>
      </w:r>
      <w:r>
        <w:t xml:space="preserve"> </w:t>
      </w:r>
      <w:r w:rsidRPr="00105EE1">
        <w:t>zeigte</w:t>
      </w:r>
      <w:r>
        <w:t xml:space="preserve"> </w:t>
      </w:r>
      <w:r w:rsidRPr="00105EE1">
        <w:t>sich</w:t>
      </w:r>
      <w:r>
        <w:t xml:space="preserve"> </w:t>
      </w:r>
      <w:r w:rsidRPr="00105EE1">
        <w:t>überall</w:t>
      </w:r>
      <w:r>
        <w:t xml:space="preserve"> </w:t>
      </w:r>
      <w:r w:rsidRPr="00105EE1">
        <w:t>öffentlich</w:t>
      </w:r>
      <w:r>
        <w:t xml:space="preserve"> </w:t>
      </w:r>
      <w:r w:rsidRPr="00105EE1">
        <w:t>in</w:t>
      </w:r>
      <w:r>
        <w:t xml:space="preserve"> </w:t>
      </w:r>
      <w:r w:rsidRPr="00105EE1">
        <w:t>seinem</w:t>
      </w:r>
      <w:r>
        <w:t xml:space="preserve"> </w:t>
      </w:r>
      <w:r w:rsidRPr="00105EE1">
        <w:t>Wagen,</w:t>
      </w:r>
      <w:r>
        <w:t xml:space="preserve"> </w:t>
      </w:r>
      <w:r w:rsidRPr="00105EE1">
        <w:t>und</w:t>
      </w:r>
      <w:r>
        <w:t xml:space="preserve"> </w:t>
      </w:r>
      <w:r w:rsidRPr="00105EE1">
        <w:t>reiste</w:t>
      </w:r>
      <w:r>
        <w:t xml:space="preserve"> </w:t>
      </w:r>
      <w:r w:rsidRPr="00105EE1">
        <w:t>mit</w:t>
      </w:r>
      <w:r>
        <w:t xml:space="preserve"> </w:t>
      </w:r>
      <w:r w:rsidRPr="00105EE1">
        <w:t>dem</w:t>
      </w:r>
      <w:r>
        <w:t xml:space="preserve"> </w:t>
      </w:r>
      <w:r w:rsidRPr="00105EE1">
        <w:t>geistlichen</w:t>
      </w:r>
      <w:r>
        <w:t xml:space="preserve"> </w:t>
      </w:r>
      <w:r w:rsidRPr="00105EE1">
        <w:t>Ornate</w:t>
      </w:r>
      <w:r>
        <w:t xml:space="preserve"> </w:t>
      </w:r>
      <w:r w:rsidRPr="00105EE1">
        <w:t>bekleidet.</w:t>
      </w:r>
      <w:r>
        <w:t xml:space="preserve"> </w:t>
      </w:r>
      <w:r w:rsidRPr="00105EE1">
        <w:t>In</w:t>
      </w:r>
      <w:r>
        <w:t xml:space="preserve"> </w:t>
      </w:r>
      <w:r w:rsidRPr="00105EE1">
        <w:t>allen</w:t>
      </w:r>
      <w:r>
        <w:t xml:space="preserve"> </w:t>
      </w:r>
      <w:r w:rsidRPr="00105EE1">
        <w:t>Städten,</w:t>
      </w:r>
      <w:r>
        <w:t xml:space="preserve"> </w:t>
      </w:r>
      <w:r w:rsidRPr="00105EE1">
        <w:t>durch</w:t>
      </w:r>
      <w:r>
        <w:t xml:space="preserve"> </w:t>
      </w:r>
      <w:r w:rsidRPr="00105EE1">
        <w:t>die</w:t>
      </w:r>
      <w:r>
        <w:t xml:space="preserve"> </w:t>
      </w:r>
      <w:r w:rsidRPr="00105EE1">
        <w:t>er</w:t>
      </w:r>
      <w:r>
        <w:t xml:space="preserve"> </w:t>
      </w:r>
      <w:r w:rsidRPr="00105EE1">
        <w:t>kam,</w:t>
      </w:r>
      <w:r>
        <w:t xml:space="preserve"> </w:t>
      </w:r>
      <w:r w:rsidRPr="00105EE1">
        <w:t>ließ</w:t>
      </w:r>
      <w:r>
        <w:t xml:space="preserve"> </w:t>
      </w:r>
      <w:r w:rsidRPr="00105EE1">
        <w:t>er</w:t>
      </w:r>
      <w:r>
        <w:t xml:space="preserve"> </w:t>
      </w:r>
      <w:r w:rsidRPr="00105EE1">
        <w:t>Anschläge</w:t>
      </w:r>
      <w:r>
        <w:t xml:space="preserve"> </w:t>
      </w:r>
      <w:r w:rsidRPr="00105EE1">
        <w:t>in</w:t>
      </w:r>
      <w:r>
        <w:t xml:space="preserve"> </w:t>
      </w:r>
      <w:r w:rsidRPr="00105EE1">
        <w:t>böhmischer,</w:t>
      </w:r>
      <w:r>
        <w:t xml:space="preserve"> </w:t>
      </w:r>
      <w:r w:rsidRPr="00105EE1">
        <w:t>lateinischer</w:t>
      </w:r>
      <w:r>
        <w:t xml:space="preserve"> </w:t>
      </w:r>
      <w:r w:rsidRPr="00105EE1">
        <w:t>und</w:t>
      </w:r>
      <w:r>
        <w:t xml:space="preserve"> </w:t>
      </w:r>
      <w:r w:rsidRPr="00105EE1">
        <w:t>deutscher</w:t>
      </w:r>
      <w:r>
        <w:t xml:space="preserve"> </w:t>
      </w:r>
      <w:r w:rsidRPr="00105EE1">
        <w:t>Sprache</w:t>
      </w:r>
      <w:r>
        <w:t xml:space="preserve"> </w:t>
      </w:r>
      <w:r w:rsidRPr="00105EE1">
        <w:t>machen,</w:t>
      </w:r>
      <w:r>
        <w:t xml:space="preserve"> </w:t>
      </w:r>
      <w:r w:rsidRPr="00105EE1">
        <w:t>forderte</w:t>
      </w:r>
      <w:r>
        <w:t xml:space="preserve"> </w:t>
      </w:r>
      <w:r w:rsidRPr="00105EE1">
        <w:t>Alle</w:t>
      </w:r>
      <w:r>
        <w:t xml:space="preserve"> </w:t>
      </w:r>
      <w:r w:rsidRPr="00105EE1">
        <w:t>auf</w:t>
      </w:r>
      <w:r>
        <w:t xml:space="preserve"> </w:t>
      </w:r>
      <w:r w:rsidRPr="00105EE1">
        <w:t>zum</w:t>
      </w:r>
      <w:r>
        <w:t xml:space="preserve"> </w:t>
      </w:r>
      <w:r w:rsidRPr="00105EE1">
        <w:t>Gespräch</w:t>
      </w:r>
      <w:r>
        <w:t xml:space="preserve"> </w:t>
      </w:r>
      <w:r w:rsidRPr="00105EE1">
        <w:t>über</w:t>
      </w:r>
      <w:r>
        <w:t xml:space="preserve"> </w:t>
      </w:r>
      <w:r w:rsidRPr="00105EE1">
        <w:t>den</w:t>
      </w:r>
      <w:r>
        <w:t xml:space="preserve"> </w:t>
      </w:r>
      <w:r w:rsidRPr="00105EE1">
        <w:t>Glauben,</w:t>
      </w:r>
      <w:r>
        <w:t xml:space="preserve"> </w:t>
      </w:r>
      <w:r w:rsidRPr="00105EE1">
        <w:t>und</w:t>
      </w:r>
      <w:r>
        <w:t xml:space="preserve"> </w:t>
      </w:r>
      <w:r w:rsidRPr="00105EE1">
        <w:t>wollte</w:t>
      </w:r>
      <w:r>
        <w:t xml:space="preserve"> </w:t>
      </w:r>
      <w:r w:rsidRPr="00105EE1">
        <w:t>Jedermann</w:t>
      </w:r>
      <w:r>
        <w:t xml:space="preserve"> </w:t>
      </w:r>
      <w:r w:rsidRPr="00105EE1">
        <w:t>Rechenschaft</w:t>
      </w:r>
      <w:r>
        <w:t xml:space="preserve"> </w:t>
      </w:r>
      <w:r w:rsidRPr="00105EE1">
        <w:t>von</w:t>
      </w:r>
      <w:r>
        <w:t xml:space="preserve"> </w:t>
      </w:r>
      <w:r w:rsidRPr="00105EE1">
        <w:t>dem</w:t>
      </w:r>
      <w:r>
        <w:t xml:space="preserve"> </w:t>
      </w:r>
      <w:r w:rsidRPr="00105EE1">
        <w:t>Grunde</w:t>
      </w:r>
      <w:r>
        <w:t xml:space="preserve"> </w:t>
      </w:r>
      <w:r w:rsidRPr="00105EE1">
        <w:t>seiner</w:t>
      </w:r>
      <w:r>
        <w:t xml:space="preserve"> </w:t>
      </w:r>
      <w:r w:rsidRPr="00105EE1">
        <w:t>Lehre</w:t>
      </w:r>
      <w:r>
        <w:t xml:space="preserve"> </w:t>
      </w:r>
      <w:r w:rsidRPr="00105EE1">
        <w:t>geben.</w:t>
      </w:r>
      <w:r>
        <w:t xml:space="preserve"> </w:t>
      </w:r>
      <w:r w:rsidRPr="00105EE1">
        <w:t>Viele</w:t>
      </w:r>
      <w:r>
        <w:t xml:space="preserve"> </w:t>
      </w:r>
      <w:r w:rsidRPr="00105EE1">
        <w:t>drängten</w:t>
      </w:r>
      <w:r>
        <w:t xml:space="preserve"> </w:t>
      </w:r>
      <w:r w:rsidRPr="00105EE1">
        <w:t>sich</w:t>
      </w:r>
      <w:r>
        <w:t xml:space="preserve"> </w:t>
      </w:r>
      <w:r w:rsidRPr="00105EE1">
        <w:t>herzu,</w:t>
      </w:r>
      <w:r>
        <w:t xml:space="preserve"> </w:t>
      </w:r>
      <w:r w:rsidRPr="00105EE1">
        <w:t>sein</w:t>
      </w:r>
      <w:r>
        <w:t xml:space="preserve"> </w:t>
      </w:r>
      <w:r w:rsidRPr="00105EE1">
        <w:t>Wort</w:t>
      </w:r>
      <w:r>
        <w:t xml:space="preserve"> </w:t>
      </w:r>
      <w:r w:rsidRPr="00105EE1">
        <w:t>zu</w:t>
      </w:r>
      <w:r>
        <w:t xml:space="preserve"> </w:t>
      </w:r>
      <w:r w:rsidRPr="00105EE1">
        <w:t>hören,</w:t>
      </w:r>
      <w:r>
        <w:t xml:space="preserve"> </w:t>
      </w:r>
      <w:r w:rsidRPr="00105EE1">
        <w:t>z.</w:t>
      </w:r>
      <w:r>
        <w:t xml:space="preserve"> </w:t>
      </w:r>
      <w:r w:rsidRPr="00105EE1">
        <w:t>B.</w:t>
      </w:r>
      <w:r>
        <w:t xml:space="preserve"> </w:t>
      </w:r>
      <w:r w:rsidRPr="00105EE1">
        <w:t>in</w:t>
      </w:r>
      <w:r>
        <w:t xml:space="preserve"> </w:t>
      </w:r>
      <w:r w:rsidRPr="00105EE1">
        <w:t>Nürnberg,</w:t>
      </w:r>
      <w:r>
        <w:t xml:space="preserve"> </w:t>
      </w:r>
      <w:r w:rsidRPr="00105EE1">
        <w:t>dem</w:t>
      </w:r>
      <w:r>
        <w:t xml:space="preserve"> </w:t>
      </w:r>
      <w:r w:rsidRPr="00105EE1">
        <w:t>alten</w:t>
      </w:r>
      <w:r>
        <w:t xml:space="preserve"> </w:t>
      </w:r>
      <w:r w:rsidRPr="00105EE1">
        <w:t>Sitz</w:t>
      </w:r>
      <w:r>
        <w:t xml:space="preserve"> </w:t>
      </w:r>
      <w:r w:rsidRPr="00105EE1">
        <w:t>der</w:t>
      </w:r>
      <w:r>
        <w:t xml:space="preserve"> </w:t>
      </w:r>
      <w:r w:rsidRPr="00105EE1">
        <w:t>Gottesfreunde.</w:t>
      </w:r>
      <w:r>
        <w:t xml:space="preserve"> </w:t>
      </w:r>
      <w:r w:rsidRPr="00105EE1">
        <w:t>Seinen</w:t>
      </w:r>
      <w:r>
        <w:t xml:space="preserve"> </w:t>
      </w:r>
      <w:proofErr w:type="spellStart"/>
      <w:r w:rsidRPr="00105EE1">
        <w:t>Wirthen</w:t>
      </w:r>
      <w:proofErr w:type="spellEnd"/>
      <w:r>
        <w:t xml:space="preserve"> </w:t>
      </w:r>
      <w:r w:rsidRPr="00105EE1">
        <w:t>pflegte</w:t>
      </w:r>
      <w:r>
        <w:t xml:space="preserve"> </w:t>
      </w:r>
      <w:r w:rsidRPr="00105EE1">
        <w:t>Hus</w:t>
      </w:r>
      <w:r>
        <w:t xml:space="preserve"> </w:t>
      </w:r>
      <w:r w:rsidRPr="00105EE1">
        <w:t>bei</w:t>
      </w:r>
      <w:r>
        <w:t xml:space="preserve"> </w:t>
      </w:r>
      <w:r w:rsidRPr="00105EE1">
        <w:t>seinem</w:t>
      </w:r>
      <w:r>
        <w:t xml:space="preserve"> </w:t>
      </w:r>
      <w:r w:rsidRPr="00105EE1">
        <w:t>Abschied</w:t>
      </w:r>
      <w:r>
        <w:t xml:space="preserve"> </w:t>
      </w:r>
      <w:r w:rsidRPr="00105EE1">
        <w:t>eine</w:t>
      </w:r>
      <w:r>
        <w:t xml:space="preserve"> </w:t>
      </w:r>
      <w:r w:rsidRPr="00105EE1">
        <w:t>Abschrift</w:t>
      </w:r>
      <w:r>
        <w:t xml:space="preserve"> </w:t>
      </w:r>
      <w:r w:rsidRPr="00105EE1">
        <w:t>der</w:t>
      </w:r>
      <w:r>
        <w:t xml:space="preserve"> </w:t>
      </w:r>
      <w:r w:rsidRPr="00105EE1">
        <w:t>zehn</w:t>
      </w:r>
      <w:r>
        <w:t xml:space="preserve"> </w:t>
      </w:r>
      <w:r w:rsidRPr="00105EE1">
        <w:t>Gebote</w:t>
      </w:r>
      <w:r>
        <w:t xml:space="preserve"> </w:t>
      </w:r>
      <w:r w:rsidRPr="00105EE1">
        <w:t>zu</w:t>
      </w:r>
      <w:r>
        <w:t xml:space="preserve"> </w:t>
      </w:r>
      <w:r w:rsidRPr="00105EE1">
        <w:t>geben.</w:t>
      </w:r>
      <w:r>
        <w:t xml:space="preserve"> </w:t>
      </w:r>
      <w:r w:rsidRPr="00105EE1">
        <w:t>–</w:t>
      </w:r>
      <w:r>
        <w:t xml:space="preserve"> </w:t>
      </w:r>
      <w:r w:rsidRPr="00105EE1">
        <w:t>Am</w:t>
      </w:r>
      <w:r>
        <w:t xml:space="preserve"> </w:t>
      </w:r>
      <w:r w:rsidRPr="00105EE1">
        <w:t>3.</w:t>
      </w:r>
      <w:r>
        <w:t xml:space="preserve"> </w:t>
      </w:r>
      <w:r w:rsidRPr="00105EE1">
        <w:t>November,</w:t>
      </w:r>
      <w:r>
        <w:t xml:space="preserve"> </w:t>
      </w:r>
      <w:r w:rsidRPr="00105EE1">
        <w:t>nach</w:t>
      </w:r>
      <w:r>
        <w:t xml:space="preserve"> </w:t>
      </w:r>
      <w:r w:rsidRPr="00105EE1">
        <w:t>Anderen</w:t>
      </w:r>
      <w:r>
        <w:t xml:space="preserve"> </w:t>
      </w:r>
      <w:r w:rsidRPr="00105EE1">
        <w:t>den</w:t>
      </w:r>
      <w:r>
        <w:t xml:space="preserve"> </w:t>
      </w:r>
      <w:r w:rsidRPr="00105EE1">
        <w:t>19.</w:t>
      </w:r>
      <w:r>
        <w:t xml:space="preserve"> </w:t>
      </w:r>
      <w:r w:rsidRPr="00105EE1">
        <w:t>Oktober</w:t>
      </w:r>
      <w:r>
        <w:t xml:space="preserve"> </w:t>
      </w:r>
      <w:r w:rsidRPr="00105EE1">
        <w:t>1414,</w:t>
      </w:r>
      <w:r>
        <w:t xml:space="preserve"> </w:t>
      </w:r>
      <w:r w:rsidRPr="00105EE1">
        <w:t>kam</w:t>
      </w:r>
      <w:r>
        <w:t xml:space="preserve"> </w:t>
      </w:r>
      <w:r w:rsidRPr="00105EE1">
        <w:t>er</w:t>
      </w:r>
      <w:r>
        <w:t xml:space="preserve"> </w:t>
      </w:r>
      <w:r w:rsidRPr="00105EE1">
        <w:t>zu</w:t>
      </w:r>
      <w:r>
        <w:t xml:space="preserve"> </w:t>
      </w:r>
      <w:r w:rsidRPr="00105EE1">
        <w:t>Costnitz</w:t>
      </w:r>
      <w:r>
        <w:t xml:space="preserve"> </w:t>
      </w:r>
      <w:r w:rsidRPr="00105EE1">
        <w:t>an</w:t>
      </w:r>
      <w:r>
        <w:t xml:space="preserve"> </w:t>
      </w:r>
      <w:r w:rsidRPr="00105EE1">
        <w:t>und</w:t>
      </w:r>
      <w:r>
        <w:t xml:space="preserve"> </w:t>
      </w:r>
      <w:r w:rsidRPr="00105EE1">
        <w:t>hielt</w:t>
      </w:r>
      <w:r>
        <w:t xml:space="preserve"> </w:t>
      </w:r>
      <w:r w:rsidRPr="00105EE1">
        <w:t>unter</w:t>
      </w:r>
      <w:r>
        <w:t xml:space="preserve"> </w:t>
      </w:r>
      <w:r w:rsidRPr="00105EE1">
        <w:t>großem</w:t>
      </w:r>
      <w:r>
        <w:t xml:space="preserve"> </w:t>
      </w:r>
      <w:r w:rsidRPr="00105EE1">
        <w:t>Zulauf</w:t>
      </w:r>
      <w:r>
        <w:t xml:space="preserve"> </w:t>
      </w:r>
      <w:r w:rsidRPr="00105EE1">
        <w:t>des</w:t>
      </w:r>
      <w:r>
        <w:t xml:space="preserve"> </w:t>
      </w:r>
      <w:r w:rsidRPr="00105EE1">
        <w:t>Volkes</w:t>
      </w:r>
      <w:r>
        <w:t xml:space="preserve"> </w:t>
      </w:r>
      <w:r w:rsidRPr="00105EE1">
        <w:t>seinen</w:t>
      </w:r>
      <w:r>
        <w:t xml:space="preserve"> </w:t>
      </w:r>
      <w:r w:rsidRPr="00105EE1">
        <w:t>Einzug,</w:t>
      </w:r>
      <w:r>
        <w:t xml:space="preserve"> </w:t>
      </w:r>
      <w:r w:rsidRPr="00105EE1">
        <w:t>wo</w:t>
      </w:r>
      <w:r>
        <w:t xml:space="preserve"> </w:t>
      </w:r>
      <w:r w:rsidRPr="00105EE1">
        <w:t>damals</w:t>
      </w:r>
      <w:r>
        <w:t xml:space="preserve"> </w:t>
      </w:r>
      <w:r w:rsidRPr="00105EE1">
        <w:t>an</w:t>
      </w:r>
      <w:r>
        <w:t xml:space="preserve"> </w:t>
      </w:r>
      <w:r w:rsidRPr="00105EE1">
        <w:t>50,000</w:t>
      </w:r>
      <w:r>
        <w:t xml:space="preserve"> </w:t>
      </w:r>
      <w:r w:rsidRPr="00105EE1">
        <w:t>Fremde</w:t>
      </w:r>
      <w:r>
        <w:t xml:space="preserve"> </w:t>
      </w:r>
      <w:r w:rsidRPr="00105EE1">
        <w:t>sich</w:t>
      </w:r>
      <w:r>
        <w:t xml:space="preserve"> </w:t>
      </w:r>
      <w:r w:rsidRPr="00105EE1">
        <w:t>aufhielten,</w:t>
      </w:r>
      <w:r>
        <w:t xml:space="preserve"> </w:t>
      </w:r>
      <w:r w:rsidRPr="00105EE1">
        <w:t>und</w:t>
      </w:r>
      <w:r>
        <w:t xml:space="preserve"> </w:t>
      </w:r>
      <w:r w:rsidRPr="00105EE1">
        <w:t>unter</w:t>
      </w:r>
      <w:r>
        <w:t xml:space="preserve"> </w:t>
      </w:r>
      <w:r w:rsidRPr="00105EE1">
        <w:t>ihnen,</w:t>
      </w:r>
      <w:r>
        <w:t xml:space="preserve"> </w:t>
      </w:r>
      <w:r w:rsidRPr="00105EE1">
        <w:t>wie</w:t>
      </w:r>
      <w:r>
        <w:t xml:space="preserve"> </w:t>
      </w:r>
      <w:proofErr w:type="spellStart"/>
      <w:r w:rsidRPr="00105EE1">
        <w:t>Palacky</w:t>
      </w:r>
      <w:proofErr w:type="spellEnd"/>
      <w:r>
        <w:t xml:space="preserve"> </w:t>
      </w:r>
      <w:r w:rsidRPr="00105EE1">
        <w:t>sagt,</w:t>
      </w:r>
      <w:r>
        <w:t xml:space="preserve"> </w:t>
      </w:r>
      <w:r w:rsidRPr="00105EE1">
        <w:t>allerlei</w:t>
      </w:r>
      <w:r>
        <w:t xml:space="preserve"> </w:t>
      </w:r>
      <w:r w:rsidRPr="00105EE1">
        <w:t>Industrie-Männer</w:t>
      </w:r>
      <w:r>
        <w:t xml:space="preserve"> </w:t>
      </w:r>
      <w:r w:rsidRPr="00105EE1">
        <w:t>und</w:t>
      </w:r>
      <w:r>
        <w:t xml:space="preserve"> </w:t>
      </w:r>
      <w:r w:rsidRPr="00105EE1">
        <w:t>Frauen.</w:t>
      </w:r>
    </w:p>
    <w:p w14:paraId="39D3FDFF" w14:textId="77777777" w:rsidR="00B03BB9" w:rsidRPr="00105EE1" w:rsidRDefault="00B03BB9" w:rsidP="00B03BB9">
      <w:r w:rsidRPr="00105EE1">
        <w:t>Michael</w:t>
      </w:r>
      <w:r>
        <w:t xml:space="preserve"> </w:t>
      </w:r>
      <w:r w:rsidRPr="00105EE1">
        <w:t>de</w:t>
      </w:r>
      <w:r>
        <w:t xml:space="preserve"> </w:t>
      </w:r>
      <w:proofErr w:type="spellStart"/>
      <w:r w:rsidRPr="00105EE1">
        <w:t>Causis</w:t>
      </w:r>
      <w:proofErr w:type="spellEnd"/>
      <w:r w:rsidRPr="00105EE1">
        <w:t>,</w:t>
      </w:r>
      <w:r>
        <w:t xml:space="preserve"> </w:t>
      </w:r>
      <w:r w:rsidRPr="00105EE1">
        <w:t>der</w:t>
      </w:r>
      <w:r>
        <w:t xml:space="preserve"> </w:t>
      </w:r>
      <w:r w:rsidRPr="00105EE1">
        <w:t>sich</w:t>
      </w:r>
      <w:r>
        <w:t xml:space="preserve"> </w:t>
      </w:r>
      <w:r w:rsidRPr="00105EE1">
        <w:t>als</w:t>
      </w:r>
      <w:r>
        <w:t xml:space="preserve"> </w:t>
      </w:r>
      <w:r w:rsidRPr="00105EE1">
        <w:t>Geistlicher</w:t>
      </w:r>
      <w:r>
        <w:t xml:space="preserve"> </w:t>
      </w:r>
      <w:r w:rsidRPr="00105EE1">
        <w:t>in</w:t>
      </w:r>
      <w:r>
        <w:t xml:space="preserve"> </w:t>
      </w:r>
      <w:r w:rsidRPr="00105EE1">
        <w:t>Böhmen</w:t>
      </w:r>
      <w:r>
        <w:t xml:space="preserve"> </w:t>
      </w:r>
      <w:r w:rsidRPr="00105EE1">
        <w:t>mehr</w:t>
      </w:r>
      <w:r>
        <w:t xml:space="preserve"> </w:t>
      </w:r>
      <w:r w:rsidRPr="00105EE1">
        <w:t>um</w:t>
      </w:r>
      <w:r>
        <w:t xml:space="preserve"> </w:t>
      </w:r>
      <w:r w:rsidRPr="00105EE1">
        <w:t>seine</w:t>
      </w:r>
      <w:r>
        <w:t xml:space="preserve"> </w:t>
      </w:r>
      <w:r w:rsidRPr="00105EE1">
        <w:t>Bergwerke</w:t>
      </w:r>
      <w:r>
        <w:t xml:space="preserve"> </w:t>
      </w:r>
      <w:r w:rsidRPr="00105EE1">
        <w:t>bemühet</w:t>
      </w:r>
      <w:r>
        <w:t xml:space="preserve"> </w:t>
      </w:r>
      <w:r w:rsidRPr="00105EE1">
        <w:t>hatte</w:t>
      </w:r>
      <w:r>
        <w:t xml:space="preserve"> </w:t>
      </w:r>
      <w:r w:rsidRPr="00105EE1">
        <w:t>als</w:t>
      </w:r>
      <w:r>
        <w:t xml:space="preserve"> </w:t>
      </w:r>
      <w:r w:rsidRPr="00105EE1">
        <w:t>damit,</w:t>
      </w:r>
      <w:r>
        <w:t xml:space="preserve"> </w:t>
      </w:r>
      <w:r w:rsidRPr="00105EE1">
        <w:t>seiner</w:t>
      </w:r>
      <w:r>
        <w:t xml:space="preserve"> </w:t>
      </w:r>
      <w:r w:rsidRPr="00105EE1">
        <w:t>Gemeinde</w:t>
      </w:r>
      <w:r>
        <w:t xml:space="preserve"> </w:t>
      </w:r>
      <w:r w:rsidRPr="00105EE1">
        <w:t>zu</w:t>
      </w:r>
      <w:r>
        <w:t xml:space="preserve"> </w:t>
      </w:r>
      <w:r w:rsidRPr="00105EE1">
        <w:t>warten,</w:t>
      </w:r>
      <w:r>
        <w:t xml:space="preserve"> </w:t>
      </w:r>
      <w:r w:rsidRPr="00105EE1">
        <w:t>verklagte</w:t>
      </w:r>
      <w:r>
        <w:t xml:space="preserve"> </w:t>
      </w:r>
      <w:r w:rsidRPr="00105EE1">
        <w:t>gleich</w:t>
      </w:r>
      <w:r>
        <w:t xml:space="preserve"> </w:t>
      </w:r>
      <w:r w:rsidRPr="00105EE1">
        <w:t>am</w:t>
      </w:r>
      <w:r>
        <w:t xml:space="preserve"> </w:t>
      </w:r>
      <w:r w:rsidRPr="00105EE1">
        <w:t>andern</w:t>
      </w:r>
      <w:r>
        <w:t xml:space="preserve"> </w:t>
      </w:r>
      <w:r w:rsidRPr="00105EE1">
        <w:t>Tage</w:t>
      </w:r>
      <w:r>
        <w:t xml:space="preserve"> </w:t>
      </w:r>
      <w:r w:rsidRPr="00105EE1">
        <w:t>durch</w:t>
      </w:r>
      <w:r>
        <w:t xml:space="preserve"> </w:t>
      </w:r>
      <w:r w:rsidRPr="00105EE1">
        <w:t>einen</w:t>
      </w:r>
      <w:r>
        <w:t xml:space="preserve"> </w:t>
      </w:r>
      <w:r w:rsidRPr="00105EE1">
        <w:t>Anschlag</w:t>
      </w:r>
      <w:r>
        <w:t xml:space="preserve"> </w:t>
      </w:r>
      <w:r w:rsidRPr="00105EE1">
        <w:t>an</w:t>
      </w:r>
      <w:r>
        <w:t xml:space="preserve"> </w:t>
      </w:r>
      <w:r w:rsidRPr="00105EE1">
        <w:t>allen</w:t>
      </w:r>
      <w:r>
        <w:t xml:space="preserve"> </w:t>
      </w:r>
      <w:r w:rsidRPr="00105EE1">
        <w:t>Kirchen</w:t>
      </w:r>
      <w:r>
        <w:t xml:space="preserve"> </w:t>
      </w:r>
      <w:r w:rsidRPr="00105EE1">
        <w:t>J.</w:t>
      </w:r>
      <w:r>
        <w:t xml:space="preserve"> </w:t>
      </w:r>
      <w:r w:rsidRPr="00105EE1">
        <w:t>Hus</w:t>
      </w:r>
      <w:r>
        <w:t xml:space="preserve"> </w:t>
      </w:r>
      <w:r w:rsidRPr="00105EE1">
        <w:t>als</w:t>
      </w:r>
      <w:r>
        <w:t xml:space="preserve"> </w:t>
      </w:r>
      <w:r w:rsidRPr="00105EE1">
        <w:t>den</w:t>
      </w:r>
      <w:r>
        <w:t xml:space="preserve"> </w:t>
      </w:r>
      <w:r w:rsidRPr="00105EE1">
        <w:t>schlimmsten</w:t>
      </w:r>
      <w:r>
        <w:t xml:space="preserve"> </w:t>
      </w:r>
      <w:r w:rsidRPr="00105EE1">
        <w:t>Ketzer.</w:t>
      </w:r>
      <w:r>
        <w:t xml:space="preserve"> </w:t>
      </w:r>
      <w:r w:rsidRPr="00105EE1">
        <w:t>Am</w:t>
      </w:r>
      <w:r>
        <w:t xml:space="preserve"> </w:t>
      </w:r>
      <w:r w:rsidRPr="00105EE1">
        <w:t>28.</w:t>
      </w:r>
      <w:r>
        <w:t xml:space="preserve"> </w:t>
      </w:r>
      <w:r w:rsidRPr="00105EE1">
        <w:t>November</w:t>
      </w:r>
      <w:r>
        <w:t xml:space="preserve"> </w:t>
      </w:r>
      <w:r w:rsidRPr="00105EE1">
        <w:t>wurde</w:t>
      </w:r>
      <w:r>
        <w:t xml:space="preserve"> </w:t>
      </w:r>
      <w:r w:rsidRPr="00105EE1">
        <w:t>J.</w:t>
      </w:r>
      <w:r>
        <w:t xml:space="preserve"> </w:t>
      </w:r>
      <w:r w:rsidRPr="00105EE1">
        <w:t>Hus</w:t>
      </w:r>
      <w:r>
        <w:t xml:space="preserve"> </w:t>
      </w:r>
      <w:r w:rsidRPr="00105EE1">
        <w:t>trüglicher</w:t>
      </w:r>
      <w:r>
        <w:t xml:space="preserve"> </w:t>
      </w:r>
      <w:r w:rsidRPr="00105EE1">
        <w:t>Weise</w:t>
      </w:r>
      <w:r>
        <w:t xml:space="preserve"> </w:t>
      </w:r>
      <w:r w:rsidRPr="00105EE1">
        <w:t>aus</w:t>
      </w:r>
      <w:r>
        <w:t xml:space="preserve"> </w:t>
      </w:r>
      <w:r w:rsidRPr="00105EE1">
        <w:t>seiner</w:t>
      </w:r>
      <w:r>
        <w:t xml:space="preserve"> </w:t>
      </w:r>
      <w:r w:rsidRPr="00105EE1">
        <w:t>Behausung</w:t>
      </w:r>
      <w:r>
        <w:t xml:space="preserve"> </w:t>
      </w:r>
      <w:r w:rsidRPr="00105EE1">
        <w:t>in</w:t>
      </w:r>
      <w:r>
        <w:t xml:space="preserve"> </w:t>
      </w:r>
      <w:r w:rsidRPr="00105EE1">
        <w:t>den</w:t>
      </w:r>
      <w:r>
        <w:t xml:space="preserve"> </w:t>
      </w:r>
      <w:r w:rsidRPr="00105EE1">
        <w:t>päpstlichen</w:t>
      </w:r>
      <w:r>
        <w:t xml:space="preserve"> </w:t>
      </w:r>
      <w:r w:rsidRPr="00105EE1">
        <w:t>Palast</w:t>
      </w:r>
      <w:r>
        <w:t xml:space="preserve"> </w:t>
      </w:r>
      <w:r w:rsidRPr="00105EE1">
        <w:t>gelockt.</w:t>
      </w:r>
      <w:r>
        <w:t xml:space="preserve"> </w:t>
      </w:r>
      <w:r w:rsidRPr="00105EE1">
        <w:t>Als</w:t>
      </w:r>
      <w:r>
        <w:t xml:space="preserve"> </w:t>
      </w:r>
      <w:r w:rsidRPr="00105EE1">
        <w:t>seine</w:t>
      </w:r>
      <w:r>
        <w:t xml:space="preserve"> </w:t>
      </w:r>
      <w:r w:rsidRPr="00105EE1">
        <w:t>Hausfrau</w:t>
      </w:r>
      <w:r>
        <w:t xml:space="preserve"> </w:t>
      </w:r>
      <w:r w:rsidRPr="00105EE1">
        <w:t>mit</w:t>
      </w:r>
      <w:r>
        <w:t xml:space="preserve"> </w:t>
      </w:r>
      <w:r w:rsidRPr="00105EE1">
        <w:t>Thr</w:t>
      </w:r>
      <w:r>
        <w:t>ä</w:t>
      </w:r>
      <w:r w:rsidRPr="00105EE1">
        <w:t>nen</w:t>
      </w:r>
      <w:r>
        <w:t xml:space="preserve"> </w:t>
      </w:r>
      <w:r w:rsidRPr="00105EE1">
        <w:t>Abschied</w:t>
      </w:r>
      <w:r>
        <w:t xml:space="preserve"> </w:t>
      </w:r>
      <w:r w:rsidRPr="00105EE1">
        <w:t>nahm</w:t>
      </w:r>
      <w:r>
        <w:t xml:space="preserve"> </w:t>
      </w:r>
      <w:r w:rsidRPr="00105EE1">
        <w:t>von</w:t>
      </w:r>
      <w:r>
        <w:t xml:space="preserve"> </w:t>
      </w:r>
      <w:r w:rsidRPr="00105EE1">
        <w:t>Hus,</w:t>
      </w:r>
      <w:r>
        <w:t xml:space="preserve"> </w:t>
      </w:r>
      <w:r w:rsidRPr="00105EE1">
        <w:t>ahnte</w:t>
      </w:r>
      <w:r>
        <w:t xml:space="preserve"> </w:t>
      </w:r>
      <w:r w:rsidRPr="00105EE1">
        <w:t>er,</w:t>
      </w:r>
      <w:r>
        <w:t xml:space="preserve"> </w:t>
      </w:r>
      <w:r w:rsidRPr="00105EE1">
        <w:t>was</w:t>
      </w:r>
      <w:r>
        <w:t xml:space="preserve"> </w:t>
      </w:r>
      <w:r w:rsidRPr="00105EE1">
        <w:t>ihm</w:t>
      </w:r>
      <w:r>
        <w:t xml:space="preserve"> </w:t>
      </w:r>
      <w:r w:rsidRPr="00105EE1">
        <w:t>begegnen</w:t>
      </w:r>
      <w:r>
        <w:t xml:space="preserve"> </w:t>
      </w:r>
      <w:r w:rsidRPr="00105EE1">
        <w:t>würde;</w:t>
      </w:r>
      <w:r>
        <w:t xml:space="preserve"> </w:t>
      </w:r>
      <w:r w:rsidRPr="00105EE1">
        <w:t>er</w:t>
      </w:r>
      <w:r>
        <w:t xml:space="preserve"> </w:t>
      </w:r>
      <w:r w:rsidRPr="00105EE1">
        <w:t>ritt</w:t>
      </w:r>
      <w:r>
        <w:t xml:space="preserve"> </w:t>
      </w:r>
      <w:r w:rsidRPr="00105EE1">
        <w:t>aber</w:t>
      </w:r>
      <w:r>
        <w:t xml:space="preserve"> </w:t>
      </w:r>
      <w:r w:rsidRPr="00105EE1">
        <w:t>dennoch</w:t>
      </w:r>
      <w:r>
        <w:t xml:space="preserve"> </w:t>
      </w:r>
      <w:r w:rsidRPr="00105EE1">
        <w:t>hin</w:t>
      </w:r>
      <w:r>
        <w:t xml:space="preserve"> </w:t>
      </w:r>
      <w:r w:rsidRPr="00105EE1">
        <w:t>nach</w:t>
      </w:r>
      <w:r>
        <w:t xml:space="preserve"> </w:t>
      </w:r>
      <w:r w:rsidRPr="00105EE1">
        <w:t>des</w:t>
      </w:r>
      <w:r>
        <w:t xml:space="preserve"> </w:t>
      </w:r>
      <w:r w:rsidRPr="00105EE1">
        <w:t>Papstes</w:t>
      </w:r>
      <w:r>
        <w:t xml:space="preserve"> </w:t>
      </w:r>
      <w:r w:rsidRPr="00105EE1">
        <w:t>Wohnung,</w:t>
      </w:r>
      <w:r>
        <w:t xml:space="preserve"> </w:t>
      </w:r>
      <w:r w:rsidRPr="00105EE1">
        <w:t>wo</w:t>
      </w:r>
      <w:r>
        <w:t xml:space="preserve"> </w:t>
      </w:r>
      <w:r w:rsidRPr="00105EE1">
        <w:t>er</w:t>
      </w:r>
      <w:r>
        <w:t xml:space="preserve"> </w:t>
      </w:r>
      <w:r w:rsidRPr="00105EE1">
        <w:t>dann</w:t>
      </w:r>
      <w:r>
        <w:t xml:space="preserve"> </w:t>
      </w:r>
      <w:r w:rsidRPr="00105EE1">
        <w:t>mit</w:t>
      </w:r>
      <w:r>
        <w:t xml:space="preserve"> </w:t>
      </w:r>
      <w:r w:rsidRPr="00105EE1">
        <w:t>Gewalt</w:t>
      </w:r>
      <w:r>
        <w:t xml:space="preserve"> </w:t>
      </w:r>
      <w:r w:rsidRPr="00105EE1">
        <w:t>zurück</w:t>
      </w:r>
      <w:r>
        <w:t xml:space="preserve"> </w:t>
      </w:r>
      <w:r w:rsidRPr="00105EE1">
        <w:t>behalten</w:t>
      </w:r>
      <w:r>
        <w:t xml:space="preserve"> </w:t>
      </w:r>
      <w:r w:rsidRPr="00105EE1">
        <w:t>und</w:t>
      </w:r>
      <w:r>
        <w:t xml:space="preserve"> </w:t>
      </w:r>
      <w:r w:rsidRPr="00105EE1">
        <w:t>seiner</w:t>
      </w:r>
      <w:r>
        <w:t xml:space="preserve"> </w:t>
      </w:r>
      <w:r w:rsidRPr="00105EE1">
        <w:t>Freiheit</w:t>
      </w:r>
      <w:r>
        <w:t xml:space="preserve"> </w:t>
      </w:r>
      <w:r w:rsidRPr="00105EE1">
        <w:t>beraubt</w:t>
      </w:r>
      <w:r>
        <w:t xml:space="preserve"> </w:t>
      </w:r>
      <w:r w:rsidRPr="00105EE1">
        <w:t>wurde.</w:t>
      </w:r>
      <w:r>
        <w:t xml:space="preserve"> </w:t>
      </w:r>
      <w:r w:rsidRPr="00105EE1">
        <w:t>Als</w:t>
      </w:r>
      <w:r>
        <w:t xml:space="preserve"> </w:t>
      </w:r>
      <w:r w:rsidRPr="00105EE1">
        <w:t>von</w:t>
      </w:r>
      <w:r>
        <w:t xml:space="preserve"> </w:t>
      </w:r>
      <w:proofErr w:type="spellStart"/>
      <w:r w:rsidRPr="00105EE1">
        <w:t>Chlum</w:t>
      </w:r>
      <w:proofErr w:type="spellEnd"/>
      <w:r>
        <w:t xml:space="preserve"> </w:t>
      </w:r>
      <w:r w:rsidRPr="00105EE1">
        <w:t>darüber</w:t>
      </w:r>
      <w:r>
        <w:t xml:space="preserve"> </w:t>
      </w:r>
      <w:r w:rsidRPr="00105EE1">
        <w:t>laute</w:t>
      </w:r>
      <w:r>
        <w:t xml:space="preserve"> </w:t>
      </w:r>
      <w:r w:rsidRPr="00105EE1">
        <w:t>Vorwürfe</w:t>
      </w:r>
      <w:r>
        <w:t xml:space="preserve"> </w:t>
      </w:r>
      <w:r w:rsidRPr="00105EE1">
        <w:t>erhob</w:t>
      </w:r>
      <w:r>
        <w:t xml:space="preserve"> </w:t>
      </w:r>
      <w:r w:rsidRPr="00105EE1">
        <w:t>und</w:t>
      </w:r>
      <w:r>
        <w:t xml:space="preserve"> </w:t>
      </w:r>
      <w:r w:rsidRPr="00105EE1">
        <w:t>Allen</w:t>
      </w:r>
      <w:r>
        <w:t xml:space="preserve"> </w:t>
      </w:r>
      <w:r w:rsidRPr="00105EE1">
        <w:t>den</w:t>
      </w:r>
      <w:r>
        <w:t xml:space="preserve"> </w:t>
      </w:r>
      <w:r w:rsidRPr="00105EE1">
        <w:t>Geleitbrief</w:t>
      </w:r>
      <w:r>
        <w:t xml:space="preserve"> </w:t>
      </w:r>
      <w:r w:rsidRPr="00105EE1">
        <w:t>zeigte,</w:t>
      </w:r>
      <w:r>
        <w:t xml:space="preserve"> </w:t>
      </w:r>
      <w:r w:rsidRPr="00105EE1">
        <w:t>sagte</w:t>
      </w:r>
      <w:r>
        <w:t xml:space="preserve"> </w:t>
      </w:r>
      <w:r w:rsidRPr="00105EE1">
        <w:t>der</w:t>
      </w:r>
      <w:r>
        <w:t xml:space="preserve"> </w:t>
      </w:r>
      <w:r w:rsidRPr="00105EE1">
        <w:t>Papst</w:t>
      </w:r>
      <w:r>
        <w:t xml:space="preserve"> </w:t>
      </w:r>
      <w:r w:rsidRPr="00105EE1">
        <w:t>zu</w:t>
      </w:r>
      <w:r>
        <w:t xml:space="preserve"> </w:t>
      </w:r>
      <w:r w:rsidRPr="00105EE1">
        <w:t>von</w:t>
      </w:r>
      <w:r>
        <w:t xml:space="preserve"> </w:t>
      </w:r>
      <w:proofErr w:type="spellStart"/>
      <w:r w:rsidRPr="00105EE1">
        <w:t>Chlum</w:t>
      </w:r>
      <w:proofErr w:type="spellEnd"/>
      <w:r w:rsidRPr="00105EE1">
        <w:t>:</w:t>
      </w:r>
      <w:r>
        <w:t xml:space="preserve"> </w:t>
      </w:r>
      <w:r w:rsidRPr="00105EE1">
        <w:t>„Ihr</w:t>
      </w:r>
      <w:r>
        <w:t xml:space="preserve"> </w:t>
      </w:r>
      <w:r w:rsidRPr="00105EE1">
        <w:t>wißt</w:t>
      </w:r>
      <w:r>
        <w:t xml:space="preserve"> </w:t>
      </w:r>
      <w:r w:rsidRPr="00105EE1">
        <w:t>ja,</w:t>
      </w:r>
      <w:r>
        <w:t xml:space="preserve"> </w:t>
      </w:r>
      <w:r w:rsidRPr="00105EE1">
        <w:t>wie</w:t>
      </w:r>
      <w:r>
        <w:t xml:space="preserve"> </w:t>
      </w:r>
      <w:r w:rsidRPr="00105EE1">
        <w:t>ich</w:t>
      </w:r>
      <w:r>
        <w:t xml:space="preserve"> </w:t>
      </w:r>
      <w:r w:rsidRPr="00105EE1">
        <w:t>mit</w:t>
      </w:r>
      <w:r>
        <w:t xml:space="preserve"> </w:t>
      </w:r>
      <w:r w:rsidRPr="00105EE1">
        <w:t>den</w:t>
      </w:r>
      <w:r>
        <w:t xml:space="preserve"> </w:t>
      </w:r>
      <w:r w:rsidRPr="00105EE1">
        <w:t>Kardinälen</w:t>
      </w:r>
      <w:r>
        <w:t xml:space="preserve"> </w:t>
      </w:r>
      <w:r w:rsidRPr="00105EE1">
        <w:t>stehe;</w:t>
      </w:r>
      <w:r>
        <w:t xml:space="preserve"> </w:t>
      </w:r>
      <w:r w:rsidRPr="00105EE1">
        <w:t>sie</w:t>
      </w:r>
      <w:r>
        <w:t xml:space="preserve"> </w:t>
      </w:r>
      <w:r w:rsidRPr="00105EE1">
        <w:t>haben</w:t>
      </w:r>
      <w:r>
        <w:t xml:space="preserve"> </w:t>
      </w:r>
      <w:r w:rsidRPr="00105EE1">
        <w:t>mir</w:t>
      </w:r>
      <w:r>
        <w:t xml:space="preserve"> </w:t>
      </w:r>
      <w:r w:rsidRPr="00105EE1">
        <w:t>den</w:t>
      </w:r>
      <w:r>
        <w:t xml:space="preserve"> </w:t>
      </w:r>
      <w:r w:rsidRPr="00105EE1">
        <w:t>Gefangenen</w:t>
      </w:r>
      <w:r>
        <w:t xml:space="preserve"> </w:t>
      </w:r>
      <w:r w:rsidRPr="00105EE1">
        <w:t>aufgedrungen,</w:t>
      </w:r>
      <w:r>
        <w:t xml:space="preserve"> </w:t>
      </w:r>
      <w:r w:rsidRPr="00105EE1">
        <w:t>ich</w:t>
      </w:r>
      <w:r>
        <w:t xml:space="preserve"> </w:t>
      </w:r>
      <w:r w:rsidRPr="00105EE1">
        <w:t>mußte</w:t>
      </w:r>
      <w:r>
        <w:t xml:space="preserve"> </w:t>
      </w:r>
      <w:r w:rsidRPr="00105EE1">
        <w:t>ihn</w:t>
      </w:r>
      <w:r>
        <w:t xml:space="preserve"> </w:t>
      </w:r>
      <w:r w:rsidRPr="00105EE1">
        <w:t>übernehmen.“</w:t>
      </w:r>
      <w:r>
        <w:t xml:space="preserve"> </w:t>
      </w:r>
      <w:r w:rsidRPr="00105EE1">
        <w:t>Sigismund</w:t>
      </w:r>
      <w:r>
        <w:t xml:space="preserve"> </w:t>
      </w:r>
      <w:r w:rsidRPr="00105EE1">
        <w:t>gerieth</w:t>
      </w:r>
      <w:r>
        <w:t xml:space="preserve"> </w:t>
      </w:r>
      <w:r w:rsidRPr="00105EE1">
        <w:t>über</w:t>
      </w:r>
      <w:r>
        <w:t xml:space="preserve"> </w:t>
      </w:r>
      <w:r w:rsidRPr="00105EE1">
        <w:t>diese</w:t>
      </w:r>
      <w:r>
        <w:t xml:space="preserve"> </w:t>
      </w:r>
      <w:r w:rsidRPr="00105EE1">
        <w:t>Treulosigkeit</w:t>
      </w:r>
      <w:r>
        <w:t xml:space="preserve"> </w:t>
      </w:r>
      <w:r w:rsidRPr="00105EE1">
        <w:t>und</w:t>
      </w:r>
      <w:r>
        <w:t xml:space="preserve"> </w:t>
      </w:r>
      <w:r w:rsidRPr="00105EE1">
        <w:t>Verhöhnung</w:t>
      </w:r>
      <w:r>
        <w:t xml:space="preserve"> </w:t>
      </w:r>
      <w:r w:rsidRPr="00105EE1">
        <w:t>des</w:t>
      </w:r>
      <w:r>
        <w:t xml:space="preserve"> </w:t>
      </w:r>
      <w:r w:rsidRPr="00105EE1">
        <w:t>Wortes</w:t>
      </w:r>
      <w:r>
        <w:t xml:space="preserve"> </w:t>
      </w:r>
      <w:r w:rsidRPr="00105EE1">
        <w:t>erst</w:t>
      </w:r>
      <w:r>
        <w:t xml:space="preserve"> </w:t>
      </w:r>
      <w:r w:rsidRPr="00105EE1">
        <w:t>in</w:t>
      </w:r>
      <w:r>
        <w:t xml:space="preserve"> </w:t>
      </w:r>
      <w:r w:rsidRPr="00105EE1">
        <w:t>großen</w:t>
      </w:r>
      <w:r>
        <w:t xml:space="preserve"> </w:t>
      </w:r>
      <w:r w:rsidRPr="00105EE1">
        <w:t>Zorn</w:t>
      </w:r>
      <w:r>
        <w:t xml:space="preserve"> </w:t>
      </w:r>
      <w:r w:rsidRPr="00105EE1">
        <w:t>und</w:t>
      </w:r>
      <w:r>
        <w:t xml:space="preserve"> </w:t>
      </w:r>
      <w:r w:rsidRPr="00105EE1">
        <w:t>befahl</w:t>
      </w:r>
      <w:r>
        <w:t xml:space="preserve"> </w:t>
      </w:r>
      <w:r w:rsidRPr="00105EE1">
        <w:t>Hus</w:t>
      </w:r>
      <w:r>
        <w:t xml:space="preserve"> </w:t>
      </w:r>
      <w:r w:rsidRPr="00105EE1">
        <w:t>gleich</w:t>
      </w:r>
      <w:r>
        <w:t xml:space="preserve"> </w:t>
      </w:r>
      <w:r w:rsidRPr="00105EE1">
        <w:t>frei</w:t>
      </w:r>
      <w:r>
        <w:t xml:space="preserve"> </w:t>
      </w:r>
      <w:r w:rsidRPr="00105EE1">
        <w:t>zu</w:t>
      </w:r>
      <w:r>
        <w:t xml:space="preserve"> </w:t>
      </w:r>
      <w:r w:rsidRPr="00105EE1">
        <w:t>geben:</w:t>
      </w:r>
      <w:r>
        <w:t xml:space="preserve"> </w:t>
      </w:r>
      <w:r w:rsidRPr="00105EE1">
        <w:t>aber</w:t>
      </w:r>
      <w:r>
        <w:t xml:space="preserve"> </w:t>
      </w:r>
      <w:r w:rsidRPr="00105EE1">
        <w:t>vergeblich.</w:t>
      </w:r>
      <w:r>
        <w:t xml:space="preserve"> </w:t>
      </w:r>
      <w:r w:rsidRPr="00105EE1">
        <w:t>Nun</w:t>
      </w:r>
      <w:r>
        <w:t xml:space="preserve"> </w:t>
      </w:r>
      <w:r w:rsidRPr="00105EE1">
        <w:t>haben</w:t>
      </w:r>
      <w:r>
        <w:t xml:space="preserve"> </w:t>
      </w:r>
      <w:r w:rsidRPr="00105EE1">
        <w:t>wir</w:t>
      </w:r>
      <w:r>
        <w:t xml:space="preserve"> </w:t>
      </w:r>
      <w:r w:rsidRPr="00105EE1">
        <w:t>Dich,</w:t>
      </w:r>
      <w:r>
        <w:t xml:space="preserve"> </w:t>
      </w:r>
      <w:r w:rsidRPr="00105EE1">
        <w:t>riefen</w:t>
      </w:r>
      <w:r>
        <w:t xml:space="preserve"> </w:t>
      </w:r>
      <w:r w:rsidRPr="00105EE1">
        <w:t>die</w:t>
      </w:r>
      <w:r>
        <w:t xml:space="preserve"> </w:t>
      </w:r>
      <w:r w:rsidRPr="00105EE1">
        <w:t>Feinde</w:t>
      </w:r>
      <w:r>
        <w:t xml:space="preserve"> </w:t>
      </w:r>
      <w:r w:rsidRPr="00105EE1">
        <w:t>Hussens</w:t>
      </w:r>
      <w:r>
        <w:t xml:space="preserve"> </w:t>
      </w:r>
      <w:r w:rsidRPr="00105EE1">
        <w:t>ihm</w:t>
      </w:r>
      <w:r>
        <w:t xml:space="preserve"> </w:t>
      </w:r>
      <w:r w:rsidRPr="00105EE1">
        <w:t>zu,</w:t>
      </w:r>
      <w:r>
        <w:t xml:space="preserve"> </w:t>
      </w:r>
      <w:r w:rsidRPr="00105EE1">
        <w:t>nun</w:t>
      </w:r>
      <w:r>
        <w:t xml:space="preserve"> </w:t>
      </w:r>
      <w:r w:rsidRPr="00105EE1">
        <w:t>sollst</w:t>
      </w:r>
      <w:r>
        <w:t xml:space="preserve"> </w:t>
      </w:r>
      <w:r w:rsidRPr="00105EE1">
        <w:t>du</w:t>
      </w:r>
      <w:r>
        <w:t xml:space="preserve"> </w:t>
      </w:r>
      <w:r w:rsidRPr="00105EE1">
        <w:t>nicht</w:t>
      </w:r>
      <w:r>
        <w:t xml:space="preserve"> </w:t>
      </w:r>
      <w:r w:rsidRPr="00105EE1">
        <w:t>entkommen,</w:t>
      </w:r>
      <w:r>
        <w:t xml:space="preserve"> </w:t>
      </w:r>
      <w:r w:rsidRPr="00105EE1">
        <w:t>bis</w:t>
      </w:r>
      <w:r>
        <w:t xml:space="preserve"> </w:t>
      </w:r>
      <w:r w:rsidRPr="00105EE1">
        <w:t>Du</w:t>
      </w:r>
      <w:r>
        <w:t xml:space="preserve"> </w:t>
      </w:r>
      <w:r w:rsidRPr="00105EE1">
        <w:t>den</w:t>
      </w:r>
      <w:r>
        <w:t xml:space="preserve"> </w:t>
      </w:r>
      <w:r w:rsidRPr="00105EE1">
        <w:t>letzten</w:t>
      </w:r>
      <w:r>
        <w:t xml:space="preserve"> </w:t>
      </w:r>
      <w:r w:rsidRPr="00105EE1">
        <w:t>Heller</w:t>
      </w:r>
      <w:r>
        <w:t xml:space="preserve"> </w:t>
      </w:r>
      <w:r w:rsidRPr="00105EE1">
        <w:t>bezahlst.</w:t>
      </w:r>
    </w:p>
    <w:p w14:paraId="14C3E207" w14:textId="77777777" w:rsidR="00B03BB9" w:rsidRPr="00105EE1" w:rsidRDefault="00B03BB9" w:rsidP="00B03BB9">
      <w:r w:rsidRPr="00105EE1">
        <w:t>Am</w:t>
      </w:r>
      <w:r>
        <w:t xml:space="preserve"> </w:t>
      </w:r>
      <w:r w:rsidRPr="00105EE1">
        <w:t>6.</w:t>
      </w:r>
      <w:r>
        <w:t xml:space="preserve"> </w:t>
      </w:r>
      <w:r w:rsidRPr="00105EE1">
        <w:t>December</w:t>
      </w:r>
      <w:r>
        <w:t xml:space="preserve"> </w:t>
      </w:r>
      <w:r w:rsidRPr="00105EE1">
        <w:t>wurde</w:t>
      </w:r>
      <w:r>
        <w:t xml:space="preserve"> </w:t>
      </w:r>
      <w:r w:rsidRPr="00105EE1">
        <w:t>er</w:t>
      </w:r>
      <w:r>
        <w:t xml:space="preserve"> </w:t>
      </w:r>
      <w:r w:rsidRPr="00105EE1">
        <w:t>in</w:t>
      </w:r>
      <w:r>
        <w:t xml:space="preserve"> </w:t>
      </w:r>
      <w:r w:rsidRPr="00105EE1">
        <w:t>ein</w:t>
      </w:r>
      <w:r>
        <w:t xml:space="preserve"> </w:t>
      </w:r>
      <w:r w:rsidRPr="00105EE1">
        <w:t>Dominikaner-Kloster</w:t>
      </w:r>
      <w:r>
        <w:t xml:space="preserve"> </w:t>
      </w:r>
      <w:r w:rsidRPr="00105EE1">
        <w:t>nahe</w:t>
      </w:r>
      <w:r>
        <w:t xml:space="preserve"> </w:t>
      </w:r>
      <w:r w:rsidRPr="00105EE1">
        <w:t>am</w:t>
      </w:r>
      <w:r>
        <w:t xml:space="preserve"> </w:t>
      </w:r>
      <w:r w:rsidRPr="00105EE1">
        <w:t>Rhein</w:t>
      </w:r>
      <w:r>
        <w:t xml:space="preserve"> </w:t>
      </w:r>
      <w:r w:rsidRPr="00105EE1">
        <w:t>abgeführt</w:t>
      </w:r>
      <w:r>
        <w:t xml:space="preserve"> </w:t>
      </w:r>
      <w:r w:rsidRPr="00105EE1">
        <w:t>und</w:t>
      </w:r>
      <w:r>
        <w:t xml:space="preserve"> </w:t>
      </w:r>
      <w:r w:rsidRPr="00105EE1">
        <w:t>in</w:t>
      </w:r>
      <w:r>
        <w:t xml:space="preserve"> </w:t>
      </w:r>
      <w:r w:rsidRPr="00105EE1">
        <w:t>einen</w:t>
      </w:r>
      <w:r>
        <w:t xml:space="preserve"> </w:t>
      </w:r>
      <w:r w:rsidRPr="00105EE1">
        <w:t>schweren</w:t>
      </w:r>
      <w:r>
        <w:t xml:space="preserve"> </w:t>
      </w:r>
      <w:r w:rsidRPr="00105EE1">
        <w:t>Kerker</w:t>
      </w:r>
      <w:r>
        <w:t xml:space="preserve"> </w:t>
      </w:r>
      <w:r w:rsidRPr="00105EE1">
        <w:t>von</w:t>
      </w:r>
      <w:r>
        <w:t xml:space="preserve"> </w:t>
      </w:r>
      <w:r w:rsidRPr="00105EE1">
        <w:t>verpesteter</w:t>
      </w:r>
      <w:r>
        <w:t xml:space="preserve"> </w:t>
      </w:r>
      <w:r w:rsidRPr="00105EE1">
        <w:t>Luft,</w:t>
      </w:r>
      <w:r>
        <w:t xml:space="preserve"> </w:t>
      </w:r>
      <w:r w:rsidRPr="00105EE1">
        <w:t>nahe</w:t>
      </w:r>
      <w:r>
        <w:t xml:space="preserve"> </w:t>
      </w:r>
      <w:r w:rsidRPr="00105EE1">
        <w:t>bei</w:t>
      </w:r>
      <w:r>
        <w:t xml:space="preserve"> </w:t>
      </w:r>
      <w:r w:rsidRPr="00105EE1">
        <w:t>einer</w:t>
      </w:r>
      <w:r>
        <w:t xml:space="preserve"> </w:t>
      </w:r>
      <w:r w:rsidRPr="00105EE1">
        <w:t>Kloake,</w:t>
      </w:r>
      <w:r>
        <w:t xml:space="preserve"> </w:t>
      </w:r>
      <w:r w:rsidRPr="00105EE1">
        <w:t>geworfen.</w:t>
      </w:r>
      <w:r>
        <w:t xml:space="preserve"> </w:t>
      </w:r>
      <w:r w:rsidRPr="00105EE1">
        <w:t>Seine</w:t>
      </w:r>
      <w:r>
        <w:t xml:space="preserve"> </w:t>
      </w:r>
      <w:r w:rsidRPr="00105EE1">
        <w:t>Füße</w:t>
      </w:r>
      <w:r>
        <w:t xml:space="preserve"> </w:t>
      </w:r>
      <w:r w:rsidRPr="00105EE1">
        <w:t>wurden</w:t>
      </w:r>
      <w:r>
        <w:t xml:space="preserve"> </w:t>
      </w:r>
      <w:r w:rsidRPr="00105EE1">
        <w:t>in</w:t>
      </w:r>
      <w:r>
        <w:t xml:space="preserve"> </w:t>
      </w:r>
      <w:r w:rsidRPr="00105EE1">
        <w:t>Fesseln</w:t>
      </w:r>
      <w:r>
        <w:t xml:space="preserve"> </w:t>
      </w:r>
      <w:r w:rsidRPr="00105EE1">
        <w:t>geschlagen,</w:t>
      </w:r>
      <w:r>
        <w:t xml:space="preserve"> </w:t>
      </w:r>
      <w:r w:rsidRPr="00105EE1">
        <w:t>des</w:t>
      </w:r>
      <w:r>
        <w:t xml:space="preserve"> </w:t>
      </w:r>
      <w:r w:rsidRPr="00105EE1">
        <w:t>Nachts</w:t>
      </w:r>
      <w:r>
        <w:t xml:space="preserve"> </w:t>
      </w:r>
      <w:r w:rsidRPr="00105EE1">
        <w:t>auch</w:t>
      </w:r>
      <w:r>
        <w:t xml:space="preserve"> </w:t>
      </w:r>
      <w:r w:rsidRPr="00105EE1">
        <w:t>seine</w:t>
      </w:r>
      <w:r>
        <w:t xml:space="preserve"> </w:t>
      </w:r>
      <w:r w:rsidRPr="00105EE1">
        <w:t>Hände</w:t>
      </w:r>
      <w:r>
        <w:t xml:space="preserve"> </w:t>
      </w:r>
      <w:r w:rsidRPr="00105EE1">
        <w:t>an</w:t>
      </w:r>
      <w:r>
        <w:t xml:space="preserve"> </w:t>
      </w:r>
      <w:r w:rsidRPr="00105EE1">
        <w:t>die</w:t>
      </w:r>
      <w:r>
        <w:t xml:space="preserve"> </w:t>
      </w:r>
      <w:r w:rsidRPr="00105EE1">
        <w:t>Wand</w:t>
      </w:r>
      <w:r>
        <w:t xml:space="preserve"> </w:t>
      </w:r>
      <w:r w:rsidRPr="00105EE1">
        <w:t>festgekettet.</w:t>
      </w:r>
    </w:p>
    <w:p w14:paraId="39C2D779" w14:textId="77777777" w:rsidR="00B03BB9" w:rsidRPr="00105EE1" w:rsidRDefault="00B03BB9" w:rsidP="00B03BB9">
      <w:r w:rsidRPr="00105EE1">
        <w:t>Am</w:t>
      </w:r>
      <w:r>
        <w:t xml:space="preserve"> </w:t>
      </w:r>
      <w:r w:rsidRPr="00105EE1">
        <w:t>25.</w:t>
      </w:r>
      <w:r>
        <w:t xml:space="preserve"> </w:t>
      </w:r>
      <w:r w:rsidRPr="00105EE1">
        <w:t>December</w:t>
      </w:r>
      <w:r>
        <w:t xml:space="preserve"> </w:t>
      </w:r>
      <w:r w:rsidRPr="00105EE1">
        <w:t>hielt</w:t>
      </w:r>
      <w:r>
        <w:t xml:space="preserve"> </w:t>
      </w:r>
      <w:r w:rsidRPr="00105EE1">
        <w:t>Sigismund</w:t>
      </w:r>
      <w:r>
        <w:t xml:space="preserve"> </w:t>
      </w:r>
      <w:r w:rsidRPr="00105EE1">
        <w:t>seinen</w:t>
      </w:r>
      <w:r>
        <w:t xml:space="preserve"> </w:t>
      </w:r>
      <w:r w:rsidRPr="00105EE1">
        <w:t>Einzug</w:t>
      </w:r>
      <w:r>
        <w:t xml:space="preserve"> </w:t>
      </w:r>
      <w:r w:rsidRPr="00105EE1">
        <w:t>in</w:t>
      </w:r>
      <w:r>
        <w:t xml:space="preserve"> </w:t>
      </w:r>
      <w:r w:rsidRPr="00105EE1">
        <w:t>Costnitz</w:t>
      </w:r>
      <w:r>
        <w:t xml:space="preserve"> </w:t>
      </w:r>
      <w:r w:rsidRPr="00105EE1">
        <w:t>unter</w:t>
      </w:r>
      <w:r>
        <w:t xml:space="preserve"> </w:t>
      </w:r>
      <w:r w:rsidRPr="00105EE1">
        <w:t>Fackelschein.</w:t>
      </w:r>
      <w:r>
        <w:t xml:space="preserve"> </w:t>
      </w:r>
      <w:r w:rsidRPr="00105EE1">
        <w:t>Nach</w:t>
      </w:r>
      <w:r>
        <w:t xml:space="preserve"> </w:t>
      </w:r>
      <w:r w:rsidRPr="00105EE1">
        <w:t>der</w:t>
      </w:r>
      <w:r>
        <w:t xml:space="preserve"> </w:t>
      </w:r>
      <w:r w:rsidRPr="00105EE1">
        <w:t>Messe</w:t>
      </w:r>
      <w:r>
        <w:t xml:space="preserve"> </w:t>
      </w:r>
      <w:r w:rsidRPr="00105EE1">
        <w:t>gab</w:t>
      </w:r>
      <w:r>
        <w:t xml:space="preserve"> </w:t>
      </w:r>
      <w:r w:rsidRPr="00105EE1">
        <w:t>ihm</w:t>
      </w:r>
      <w:r>
        <w:t xml:space="preserve"> </w:t>
      </w:r>
      <w:r w:rsidRPr="00105EE1">
        <w:t>der</w:t>
      </w:r>
      <w:r>
        <w:t xml:space="preserve"> </w:t>
      </w:r>
      <w:r w:rsidRPr="00105EE1">
        <w:t>Papst</w:t>
      </w:r>
      <w:r>
        <w:t xml:space="preserve"> </w:t>
      </w:r>
      <w:r w:rsidRPr="00105EE1">
        <w:t>ein</w:t>
      </w:r>
      <w:r>
        <w:t xml:space="preserve"> </w:t>
      </w:r>
      <w:r w:rsidRPr="00105EE1">
        <w:t>geweihtes</w:t>
      </w:r>
      <w:r>
        <w:t xml:space="preserve"> </w:t>
      </w:r>
      <w:r w:rsidRPr="00105EE1">
        <w:t>Schwert,</w:t>
      </w:r>
      <w:r>
        <w:t xml:space="preserve"> </w:t>
      </w:r>
      <w:r w:rsidRPr="00105EE1">
        <w:t>zum</w:t>
      </w:r>
      <w:r>
        <w:t xml:space="preserve"> </w:t>
      </w:r>
      <w:r w:rsidRPr="00105EE1">
        <w:t>Schirme</w:t>
      </w:r>
      <w:r>
        <w:t xml:space="preserve"> </w:t>
      </w:r>
      <w:r w:rsidRPr="00105EE1">
        <w:t>der</w:t>
      </w:r>
      <w:r>
        <w:t xml:space="preserve"> </w:t>
      </w:r>
      <w:r w:rsidRPr="00105EE1">
        <w:t>Kirche</w:t>
      </w:r>
      <w:r>
        <w:t xml:space="preserve"> </w:t>
      </w:r>
      <w:r w:rsidRPr="00105EE1">
        <w:t>es</w:t>
      </w:r>
      <w:r>
        <w:t xml:space="preserve"> </w:t>
      </w:r>
      <w:r w:rsidRPr="00105EE1">
        <w:t>zu</w:t>
      </w:r>
      <w:r>
        <w:t xml:space="preserve"> </w:t>
      </w:r>
      <w:r w:rsidRPr="00105EE1">
        <w:t>gebrauchen.</w:t>
      </w:r>
      <w:r>
        <w:t xml:space="preserve"> </w:t>
      </w:r>
      <w:r w:rsidRPr="00105EE1">
        <w:t>Als</w:t>
      </w:r>
      <w:r>
        <w:t xml:space="preserve"> </w:t>
      </w:r>
      <w:r w:rsidRPr="00105EE1">
        <w:t>am</w:t>
      </w:r>
      <w:r>
        <w:t xml:space="preserve"> </w:t>
      </w:r>
      <w:r w:rsidRPr="00105EE1">
        <w:t>1.</w:t>
      </w:r>
      <w:r>
        <w:t xml:space="preserve"> </w:t>
      </w:r>
      <w:r w:rsidRPr="00105EE1">
        <w:t>Januar</w:t>
      </w:r>
      <w:r>
        <w:t xml:space="preserve"> </w:t>
      </w:r>
      <w:r w:rsidRPr="00105EE1">
        <w:t>1415</w:t>
      </w:r>
      <w:r>
        <w:t xml:space="preserve"> </w:t>
      </w:r>
      <w:r w:rsidRPr="00105EE1">
        <w:t>eine</w:t>
      </w:r>
      <w:r>
        <w:t xml:space="preserve"> </w:t>
      </w:r>
      <w:r w:rsidRPr="00105EE1">
        <w:t>Deputation</w:t>
      </w:r>
      <w:r>
        <w:t xml:space="preserve"> </w:t>
      </w:r>
      <w:r w:rsidRPr="00105EE1">
        <w:t>des</w:t>
      </w:r>
      <w:r>
        <w:t xml:space="preserve"> </w:t>
      </w:r>
      <w:r w:rsidRPr="00105EE1">
        <w:t>Concils</w:t>
      </w:r>
      <w:r>
        <w:t xml:space="preserve"> </w:t>
      </w:r>
      <w:r w:rsidRPr="00105EE1">
        <w:t>vor</w:t>
      </w:r>
      <w:r>
        <w:t xml:space="preserve"> </w:t>
      </w:r>
      <w:r w:rsidRPr="00105EE1">
        <w:t>dem</w:t>
      </w:r>
      <w:r>
        <w:t xml:space="preserve"> </w:t>
      </w:r>
      <w:r w:rsidRPr="00105EE1">
        <w:t>Kaiser</w:t>
      </w:r>
      <w:r>
        <w:t xml:space="preserve"> </w:t>
      </w:r>
      <w:r w:rsidRPr="00105EE1">
        <w:t>erschien</w:t>
      </w:r>
      <w:r>
        <w:t xml:space="preserve"> </w:t>
      </w:r>
      <w:r w:rsidRPr="00105EE1">
        <w:t>und</w:t>
      </w:r>
      <w:r>
        <w:t xml:space="preserve"> </w:t>
      </w:r>
      <w:r w:rsidRPr="00105EE1">
        <w:t>ihm</w:t>
      </w:r>
      <w:r>
        <w:t xml:space="preserve"> </w:t>
      </w:r>
      <w:r w:rsidRPr="00105EE1">
        <w:t>erklärte,</w:t>
      </w:r>
      <w:r>
        <w:t xml:space="preserve"> </w:t>
      </w:r>
      <w:r w:rsidRPr="00105EE1">
        <w:t>daß</w:t>
      </w:r>
      <w:r>
        <w:t xml:space="preserve"> </w:t>
      </w:r>
      <w:r w:rsidRPr="00105EE1">
        <w:t>er</w:t>
      </w:r>
      <w:r>
        <w:t xml:space="preserve"> </w:t>
      </w:r>
      <w:r w:rsidRPr="00105EE1">
        <w:t>sich</w:t>
      </w:r>
      <w:r>
        <w:t xml:space="preserve"> </w:t>
      </w:r>
      <w:r w:rsidRPr="00105EE1">
        <w:t>in</w:t>
      </w:r>
      <w:r>
        <w:t xml:space="preserve"> </w:t>
      </w:r>
      <w:r w:rsidRPr="00105EE1">
        <w:t>die</w:t>
      </w:r>
      <w:r>
        <w:t xml:space="preserve"> </w:t>
      </w:r>
      <w:r w:rsidRPr="00105EE1">
        <w:t>Verhandlungen</w:t>
      </w:r>
      <w:r>
        <w:t xml:space="preserve"> </w:t>
      </w:r>
      <w:r w:rsidRPr="00105EE1">
        <w:t>über</w:t>
      </w:r>
      <w:r>
        <w:t xml:space="preserve"> </w:t>
      </w:r>
      <w:r w:rsidRPr="00105EE1">
        <w:t>Glaubensangelegenheiten</w:t>
      </w:r>
      <w:r>
        <w:t xml:space="preserve"> </w:t>
      </w:r>
      <w:r w:rsidRPr="00105EE1">
        <w:t>nicht</w:t>
      </w:r>
      <w:r>
        <w:t xml:space="preserve"> </w:t>
      </w:r>
      <w:r w:rsidRPr="00105EE1">
        <w:t>mischen</w:t>
      </w:r>
      <w:r>
        <w:t xml:space="preserve"> </w:t>
      </w:r>
      <w:r w:rsidRPr="00105EE1">
        <w:t>dürfe,</w:t>
      </w:r>
      <w:r>
        <w:t xml:space="preserve"> </w:t>
      </w:r>
      <w:r w:rsidRPr="00105EE1">
        <w:t>daß</w:t>
      </w:r>
      <w:r>
        <w:t xml:space="preserve"> </w:t>
      </w:r>
      <w:r w:rsidRPr="00105EE1">
        <w:t>das</w:t>
      </w:r>
      <w:r>
        <w:t xml:space="preserve"> </w:t>
      </w:r>
      <w:r w:rsidRPr="00105EE1">
        <w:t>Concil</w:t>
      </w:r>
      <w:r>
        <w:t xml:space="preserve"> </w:t>
      </w:r>
      <w:r w:rsidRPr="00105EE1">
        <w:t>in</w:t>
      </w:r>
      <w:r>
        <w:t xml:space="preserve"> </w:t>
      </w:r>
      <w:r w:rsidRPr="00105EE1">
        <w:t>Untersuchung</w:t>
      </w:r>
      <w:r>
        <w:t xml:space="preserve"> </w:t>
      </w:r>
      <w:r w:rsidRPr="00105EE1">
        <w:t>von</w:t>
      </w:r>
      <w:r>
        <w:t xml:space="preserve"> </w:t>
      </w:r>
      <w:r w:rsidRPr="00105EE1">
        <w:t>Ketzereien</w:t>
      </w:r>
      <w:r>
        <w:t xml:space="preserve"> </w:t>
      </w:r>
      <w:r w:rsidRPr="00105EE1">
        <w:t>und</w:t>
      </w:r>
      <w:r>
        <w:t xml:space="preserve"> </w:t>
      </w:r>
      <w:r w:rsidRPr="00105EE1">
        <w:t>im</w:t>
      </w:r>
      <w:r>
        <w:t xml:space="preserve"> </w:t>
      </w:r>
      <w:r w:rsidRPr="00105EE1">
        <w:t>Verfahren</w:t>
      </w:r>
      <w:r>
        <w:t xml:space="preserve"> </w:t>
      </w:r>
      <w:r w:rsidRPr="00105EE1">
        <w:t>dagegen</w:t>
      </w:r>
      <w:r>
        <w:t xml:space="preserve"> </w:t>
      </w:r>
      <w:r w:rsidRPr="00105EE1">
        <w:t>(d.</w:t>
      </w:r>
      <w:r>
        <w:t xml:space="preserve"> </w:t>
      </w:r>
      <w:r w:rsidRPr="00105EE1">
        <w:t>h.</w:t>
      </w:r>
      <w:r>
        <w:t xml:space="preserve"> </w:t>
      </w:r>
      <w:r w:rsidRPr="00105EE1">
        <w:t>im</w:t>
      </w:r>
      <w:r>
        <w:t xml:space="preserve"> </w:t>
      </w:r>
      <w:r w:rsidRPr="00105EE1">
        <w:t>Vertilgen</w:t>
      </w:r>
      <w:r>
        <w:t xml:space="preserve"> </w:t>
      </w:r>
      <w:r w:rsidRPr="00105EE1">
        <w:t>der</w:t>
      </w:r>
      <w:r>
        <w:t xml:space="preserve"> </w:t>
      </w:r>
      <w:r w:rsidRPr="00105EE1">
        <w:t>Ketzer</w:t>
      </w:r>
      <w:r>
        <w:t xml:space="preserve"> </w:t>
      </w:r>
      <w:r w:rsidRPr="00105EE1">
        <w:t>durch</w:t>
      </w:r>
      <w:r>
        <w:t xml:space="preserve"> </w:t>
      </w:r>
      <w:r w:rsidRPr="00105EE1">
        <w:t>den</w:t>
      </w:r>
      <w:r>
        <w:t xml:space="preserve"> </w:t>
      </w:r>
      <w:r w:rsidRPr="00105EE1">
        <w:t>Feuertod)</w:t>
      </w:r>
      <w:r>
        <w:t xml:space="preserve"> </w:t>
      </w:r>
      <w:r w:rsidRPr="00105EE1">
        <w:t>volle</w:t>
      </w:r>
      <w:r>
        <w:t xml:space="preserve"> </w:t>
      </w:r>
      <w:r w:rsidRPr="00105EE1">
        <w:t>Freiheit</w:t>
      </w:r>
      <w:r>
        <w:t xml:space="preserve"> </w:t>
      </w:r>
      <w:r w:rsidRPr="00105EE1">
        <w:t>haben</w:t>
      </w:r>
      <w:r>
        <w:t xml:space="preserve"> </w:t>
      </w:r>
      <w:r w:rsidRPr="00105EE1">
        <w:t>müsse,</w:t>
      </w:r>
      <w:r>
        <w:t xml:space="preserve"> </w:t>
      </w:r>
      <w:r w:rsidRPr="00105EE1">
        <w:t>wagte</w:t>
      </w:r>
      <w:r>
        <w:t xml:space="preserve"> </w:t>
      </w:r>
      <w:r w:rsidRPr="00105EE1">
        <w:t>Sigismund</w:t>
      </w:r>
      <w:r>
        <w:t xml:space="preserve"> </w:t>
      </w:r>
      <w:r w:rsidRPr="00105EE1">
        <w:t>nicht</w:t>
      </w:r>
      <w:r>
        <w:t xml:space="preserve"> </w:t>
      </w:r>
      <w:r w:rsidRPr="00105EE1">
        <w:t>länger</w:t>
      </w:r>
      <w:r>
        <w:t xml:space="preserve"> </w:t>
      </w:r>
      <w:r w:rsidRPr="00105EE1">
        <w:t>zu</w:t>
      </w:r>
      <w:r>
        <w:t xml:space="preserve"> </w:t>
      </w:r>
      <w:r w:rsidRPr="00105EE1">
        <w:t>widerstehen</w:t>
      </w:r>
      <w:r>
        <w:t xml:space="preserve"> </w:t>
      </w:r>
      <w:r w:rsidRPr="00105EE1">
        <w:t>und</w:t>
      </w:r>
      <w:r>
        <w:t xml:space="preserve"> </w:t>
      </w:r>
      <w:r w:rsidRPr="00105EE1">
        <w:t>versprach</w:t>
      </w:r>
      <w:r>
        <w:t xml:space="preserve"> </w:t>
      </w:r>
      <w:r w:rsidRPr="00105EE1">
        <w:t>dem</w:t>
      </w:r>
      <w:r>
        <w:t xml:space="preserve"> </w:t>
      </w:r>
      <w:r w:rsidRPr="00105EE1">
        <w:t>Concil,</w:t>
      </w:r>
      <w:r>
        <w:t xml:space="preserve"> </w:t>
      </w:r>
      <w:r w:rsidRPr="00105EE1">
        <w:t>daß</w:t>
      </w:r>
      <w:r>
        <w:t xml:space="preserve"> </w:t>
      </w:r>
      <w:r w:rsidRPr="00105EE1">
        <w:t>er</w:t>
      </w:r>
      <w:r>
        <w:t xml:space="preserve"> </w:t>
      </w:r>
      <w:r w:rsidRPr="00105EE1">
        <w:t>demselben</w:t>
      </w:r>
      <w:r>
        <w:t xml:space="preserve"> </w:t>
      </w:r>
      <w:r w:rsidRPr="00105EE1">
        <w:t>alle</w:t>
      </w:r>
      <w:r>
        <w:t xml:space="preserve"> </w:t>
      </w:r>
      <w:r w:rsidRPr="00105EE1">
        <w:t>Freiheit</w:t>
      </w:r>
      <w:r>
        <w:t xml:space="preserve"> </w:t>
      </w:r>
      <w:r w:rsidRPr="00105EE1">
        <w:t>lasse,</w:t>
      </w:r>
      <w:r>
        <w:t xml:space="preserve"> </w:t>
      </w:r>
      <w:r w:rsidRPr="00105EE1">
        <w:t>und</w:t>
      </w:r>
      <w:r>
        <w:t xml:space="preserve"> </w:t>
      </w:r>
      <w:r w:rsidRPr="00105EE1">
        <w:t>in</w:t>
      </w:r>
      <w:r>
        <w:t xml:space="preserve"> </w:t>
      </w:r>
      <w:r w:rsidRPr="00105EE1">
        <w:t>dieser</w:t>
      </w:r>
      <w:r>
        <w:t xml:space="preserve"> </w:t>
      </w:r>
      <w:r w:rsidRPr="00105EE1">
        <w:t>Angelegenheit</w:t>
      </w:r>
      <w:r>
        <w:t xml:space="preserve"> </w:t>
      </w:r>
      <w:r w:rsidRPr="00105EE1">
        <w:t>nicht</w:t>
      </w:r>
      <w:r>
        <w:t xml:space="preserve"> </w:t>
      </w:r>
      <w:r w:rsidRPr="00105EE1">
        <w:t>weiter</w:t>
      </w:r>
      <w:r>
        <w:t xml:space="preserve"> </w:t>
      </w:r>
      <w:r w:rsidRPr="00105EE1">
        <w:t>wider</w:t>
      </w:r>
      <w:r>
        <w:t xml:space="preserve"> </w:t>
      </w:r>
      <w:r w:rsidRPr="00105EE1">
        <w:t>sein</w:t>
      </w:r>
      <w:r>
        <w:t xml:space="preserve"> </w:t>
      </w:r>
      <w:r w:rsidRPr="00105EE1">
        <w:t>Verfahren</w:t>
      </w:r>
      <w:r>
        <w:t xml:space="preserve"> </w:t>
      </w:r>
      <w:r w:rsidRPr="00105EE1">
        <w:t>eingreifen</w:t>
      </w:r>
      <w:r>
        <w:t xml:space="preserve"> </w:t>
      </w:r>
      <w:r w:rsidRPr="00105EE1">
        <w:t>werde.</w:t>
      </w:r>
      <w:r>
        <w:t xml:space="preserve"> </w:t>
      </w:r>
      <w:r w:rsidRPr="00105EE1">
        <w:t>-</w:t>
      </w:r>
    </w:p>
    <w:p w14:paraId="02D107E4" w14:textId="77777777" w:rsidR="00B03BB9" w:rsidRPr="00105EE1" w:rsidRDefault="00B03BB9" w:rsidP="00B03BB9">
      <w:r w:rsidRPr="00105EE1">
        <w:t>Wie</w:t>
      </w:r>
      <w:r>
        <w:t xml:space="preserve"> </w:t>
      </w:r>
      <w:r w:rsidRPr="00105EE1">
        <w:t>konnte</w:t>
      </w:r>
      <w:r>
        <w:t xml:space="preserve"> </w:t>
      </w:r>
      <w:r w:rsidRPr="00105EE1">
        <w:t>man</w:t>
      </w:r>
      <w:r>
        <w:t xml:space="preserve"> </w:t>
      </w:r>
      <w:r w:rsidRPr="00105EE1">
        <w:t>auch</w:t>
      </w:r>
      <w:r>
        <w:t xml:space="preserve"> </w:t>
      </w:r>
      <w:r w:rsidRPr="00105EE1">
        <w:t>etwas</w:t>
      </w:r>
      <w:r>
        <w:t xml:space="preserve"> </w:t>
      </w:r>
      <w:r w:rsidRPr="00105EE1">
        <w:t>Anderes</w:t>
      </w:r>
      <w:r>
        <w:t xml:space="preserve"> </w:t>
      </w:r>
      <w:r w:rsidRPr="00105EE1">
        <w:t>von</w:t>
      </w:r>
      <w:r>
        <w:t xml:space="preserve"> </w:t>
      </w:r>
      <w:r w:rsidRPr="00105EE1">
        <w:t>einem</w:t>
      </w:r>
      <w:r>
        <w:t xml:space="preserve"> </w:t>
      </w:r>
      <w:r w:rsidRPr="00105EE1">
        <w:t>Manne</w:t>
      </w:r>
      <w:r>
        <w:t xml:space="preserve"> </w:t>
      </w:r>
      <w:r w:rsidRPr="00105EE1">
        <w:t>erwarten,</w:t>
      </w:r>
      <w:r>
        <w:t xml:space="preserve"> </w:t>
      </w:r>
      <w:r w:rsidRPr="00105EE1">
        <w:t>der,</w:t>
      </w:r>
      <w:r>
        <w:t xml:space="preserve"> </w:t>
      </w:r>
      <w:r w:rsidRPr="00105EE1">
        <w:t>abgesehen</w:t>
      </w:r>
      <w:r>
        <w:t xml:space="preserve"> </w:t>
      </w:r>
      <w:r w:rsidRPr="00105EE1">
        <w:t>davon,</w:t>
      </w:r>
      <w:r>
        <w:t xml:space="preserve"> </w:t>
      </w:r>
      <w:r w:rsidRPr="00105EE1">
        <w:t>daß</w:t>
      </w:r>
      <w:r>
        <w:t xml:space="preserve"> </w:t>
      </w:r>
      <w:r w:rsidRPr="00105EE1">
        <w:t>er</w:t>
      </w:r>
      <w:r>
        <w:t xml:space="preserve"> </w:t>
      </w:r>
      <w:r w:rsidRPr="00105EE1">
        <w:t>sonst</w:t>
      </w:r>
      <w:r>
        <w:t xml:space="preserve"> </w:t>
      </w:r>
      <w:r w:rsidRPr="00105EE1">
        <w:t>auf</w:t>
      </w:r>
      <w:r>
        <w:t xml:space="preserve"> </w:t>
      </w:r>
      <w:r w:rsidRPr="00105EE1">
        <w:t>schlüpfrigen</w:t>
      </w:r>
      <w:r>
        <w:t xml:space="preserve"> </w:t>
      </w:r>
      <w:r w:rsidRPr="00105EE1">
        <w:t>Wegen</w:t>
      </w:r>
      <w:r>
        <w:t xml:space="preserve"> </w:t>
      </w:r>
      <w:r w:rsidRPr="00105EE1">
        <w:t>wandelte,</w:t>
      </w:r>
      <w:r>
        <w:t xml:space="preserve"> </w:t>
      </w:r>
      <w:r w:rsidRPr="00105EE1">
        <w:t>so</w:t>
      </w:r>
      <w:r>
        <w:t xml:space="preserve"> </w:t>
      </w:r>
      <w:r w:rsidRPr="00105EE1">
        <w:t>wenig</w:t>
      </w:r>
      <w:r>
        <w:t xml:space="preserve"> </w:t>
      </w:r>
      <w:r w:rsidRPr="00105EE1">
        <w:t>Gefühl</w:t>
      </w:r>
      <w:r>
        <w:t xml:space="preserve"> </w:t>
      </w:r>
      <w:r w:rsidRPr="00105EE1">
        <w:t>für</w:t>
      </w:r>
      <w:r>
        <w:t xml:space="preserve"> </w:t>
      </w:r>
      <w:r w:rsidRPr="00105EE1">
        <w:t>seine</w:t>
      </w:r>
      <w:r>
        <w:t xml:space="preserve"> </w:t>
      </w:r>
      <w:r w:rsidRPr="00105EE1">
        <w:t>königliche</w:t>
      </w:r>
      <w:r>
        <w:t xml:space="preserve"> </w:t>
      </w:r>
      <w:r w:rsidRPr="00105EE1">
        <w:t>Würde</w:t>
      </w:r>
      <w:r>
        <w:t xml:space="preserve"> </w:t>
      </w:r>
      <w:r w:rsidRPr="00105EE1">
        <w:t>hatte,</w:t>
      </w:r>
      <w:r>
        <w:t xml:space="preserve"> </w:t>
      </w:r>
      <w:r w:rsidRPr="00105EE1">
        <w:t>daß</w:t>
      </w:r>
      <w:r>
        <w:t xml:space="preserve"> </w:t>
      </w:r>
      <w:r w:rsidRPr="00105EE1">
        <w:t>er</w:t>
      </w:r>
      <w:r>
        <w:t xml:space="preserve"> </w:t>
      </w:r>
      <w:r w:rsidRPr="00105EE1">
        <w:t>einst</w:t>
      </w:r>
      <w:r>
        <w:t xml:space="preserve"> </w:t>
      </w:r>
      <w:r w:rsidRPr="00105EE1">
        <w:t>wie</w:t>
      </w:r>
      <w:r>
        <w:t xml:space="preserve"> </w:t>
      </w:r>
      <w:r w:rsidRPr="00105EE1">
        <w:t>ein</w:t>
      </w:r>
      <w:r>
        <w:t xml:space="preserve"> </w:t>
      </w:r>
      <w:r w:rsidRPr="00105EE1">
        <w:t>Geck</w:t>
      </w:r>
      <w:r>
        <w:t xml:space="preserve"> </w:t>
      </w:r>
      <w:r w:rsidRPr="00105EE1">
        <w:t>in</w:t>
      </w:r>
      <w:r>
        <w:t xml:space="preserve"> </w:t>
      </w:r>
      <w:r w:rsidRPr="00105EE1">
        <w:t>Straßburg</w:t>
      </w:r>
      <w:r>
        <w:t xml:space="preserve"> </w:t>
      </w:r>
      <w:r w:rsidRPr="00105EE1">
        <w:t>mit</w:t>
      </w:r>
      <w:r>
        <w:t xml:space="preserve"> </w:t>
      </w:r>
      <w:r w:rsidRPr="00105EE1">
        <w:t>den</w:t>
      </w:r>
      <w:r>
        <w:t xml:space="preserve"> </w:t>
      </w:r>
      <w:r w:rsidRPr="00105EE1">
        <w:t>Weibern</w:t>
      </w:r>
      <w:r>
        <w:t xml:space="preserve"> </w:t>
      </w:r>
      <w:r w:rsidRPr="00105EE1">
        <w:t>barfuß</w:t>
      </w:r>
      <w:r>
        <w:t xml:space="preserve"> </w:t>
      </w:r>
      <w:r w:rsidRPr="00105EE1">
        <w:t>durch</w:t>
      </w:r>
      <w:r>
        <w:t xml:space="preserve"> </w:t>
      </w:r>
      <w:r w:rsidRPr="00105EE1">
        <w:t>die</w:t>
      </w:r>
      <w:r>
        <w:t xml:space="preserve"> </w:t>
      </w:r>
      <w:r w:rsidRPr="00105EE1">
        <w:t>Stadt</w:t>
      </w:r>
      <w:r>
        <w:t xml:space="preserve"> </w:t>
      </w:r>
      <w:r w:rsidRPr="00105EE1">
        <w:t>tanzte.</w:t>
      </w:r>
      <w:r>
        <w:t xml:space="preserve"> </w:t>
      </w:r>
      <w:r w:rsidRPr="00105EE1">
        <w:t>–</w:t>
      </w:r>
      <w:r>
        <w:t xml:space="preserve"> </w:t>
      </w:r>
      <w:r w:rsidRPr="00105EE1">
        <w:t>Die</w:t>
      </w:r>
      <w:r>
        <w:t xml:space="preserve"> </w:t>
      </w:r>
      <w:r w:rsidRPr="00105EE1">
        <w:t>spätere</w:t>
      </w:r>
      <w:r>
        <w:t xml:space="preserve"> </w:t>
      </w:r>
      <w:r w:rsidRPr="00105EE1">
        <w:t>Vertheidigung</w:t>
      </w:r>
      <w:r>
        <w:t xml:space="preserve"> </w:t>
      </w:r>
      <w:r w:rsidRPr="00105EE1">
        <w:t>des</w:t>
      </w:r>
      <w:r>
        <w:t xml:space="preserve"> </w:t>
      </w:r>
      <w:r w:rsidRPr="00105EE1">
        <w:t>Kaisers</w:t>
      </w:r>
      <w:r>
        <w:t xml:space="preserve"> </w:t>
      </w:r>
      <w:r w:rsidRPr="00105EE1">
        <w:t>Sigismund</w:t>
      </w:r>
      <w:r>
        <w:t xml:space="preserve"> </w:t>
      </w:r>
      <w:r w:rsidRPr="00105EE1">
        <w:t>im</w:t>
      </w:r>
      <w:r>
        <w:t xml:space="preserve"> </w:t>
      </w:r>
      <w:r w:rsidRPr="00105EE1">
        <w:t>Schreiben</w:t>
      </w:r>
      <w:r>
        <w:t xml:space="preserve"> </w:t>
      </w:r>
      <w:r w:rsidRPr="00105EE1">
        <w:t>an</w:t>
      </w:r>
      <w:r>
        <w:t xml:space="preserve"> </w:t>
      </w:r>
      <w:r w:rsidRPr="00105EE1">
        <w:t>die</w:t>
      </w:r>
      <w:r>
        <w:t xml:space="preserve"> </w:t>
      </w:r>
      <w:r w:rsidRPr="00105EE1">
        <w:t>Böhmischen</w:t>
      </w:r>
      <w:r>
        <w:t xml:space="preserve"> </w:t>
      </w:r>
      <w:r w:rsidRPr="00105EE1">
        <w:t>Stände</w:t>
      </w:r>
      <w:r>
        <w:t xml:space="preserve"> </w:t>
      </w:r>
      <w:r w:rsidRPr="00105EE1">
        <w:t>im</w:t>
      </w:r>
      <w:r>
        <w:t xml:space="preserve"> </w:t>
      </w:r>
      <w:r w:rsidRPr="00105EE1">
        <w:t>Jahre</w:t>
      </w:r>
      <w:r>
        <w:t xml:space="preserve"> </w:t>
      </w:r>
      <w:r w:rsidRPr="00105EE1">
        <w:t>1417</w:t>
      </w:r>
      <w:r>
        <w:t xml:space="preserve"> </w:t>
      </w:r>
      <w:r w:rsidRPr="00105EE1">
        <w:t>hat</w:t>
      </w:r>
      <w:r>
        <w:t xml:space="preserve"> </w:t>
      </w:r>
      <w:r w:rsidRPr="00105EE1">
        <w:t>gerade</w:t>
      </w:r>
      <w:r>
        <w:t xml:space="preserve"> </w:t>
      </w:r>
      <w:r w:rsidRPr="00105EE1">
        <w:t>so</w:t>
      </w:r>
      <w:r>
        <w:t xml:space="preserve"> </w:t>
      </w:r>
      <w:r w:rsidRPr="00105EE1">
        <w:t>viel</w:t>
      </w:r>
      <w:r>
        <w:t xml:space="preserve"> </w:t>
      </w:r>
      <w:r w:rsidRPr="00105EE1">
        <w:t>Werth</w:t>
      </w:r>
      <w:r>
        <w:t xml:space="preserve"> </w:t>
      </w:r>
      <w:r w:rsidRPr="00105EE1">
        <w:t>als</w:t>
      </w:r>
      <w:r>
        <w:t xml:space="preserve"> </w:t>
      </w:r>
      <w:r w:rsidRPr="00105EE1">
        <w:t>die</w:t>
      </w:r>
      <w:r>
        <w:t xml:space="preserve"> </w:t>
      </w:r>
      <w:r w:rsidRPr="00105EE1">
        <w:t>des</w:t>
      </w:r>
      <w:r>
        <w:t xml:space="preserve"> </w:t>
      </w:r>
      <w:r w:rsidRPr="00105EE1">
        <w:t>Pilatus,</w:t>
      </w:r>
      <w:r>
        <w:t xml:space="preserve"> </w:t>
      </w:r>
      <w:r w:rsidRPr="00105EE1">
        <w:t>da</w:t>
      </w:r>
      <w:r>
        <w:t xml:space="preserve"> </w:t>
      </w:r>
      <w:r w:rsidRPr="00105EE1">
        <w:t>er</w:t>
      </w:r>
      <w:r>
        <w:t xml:space="preserve"> </w:t>
      </w:r>
      <w:r w:rsidRPr="00105EE1">
        <w:t>vor</w:t>
      </w:r>
      <w:r>
        <w:t xml:space="preserve"> </w:t>
      </w:r>
      <w:r w:rsidRPr="00105EE1">
        <w:t>den</w:t>
      </w:r>
      <w:r>
        <w:t xml:space="preserve"> </w:t>
      </w:r>
      <w:r w:rsidRPr="00105EE1">
        <w:t>Augen</w:t>
      </w:r>
      <w:r>
        <w:t xml:space="preserve"> </w:t>
      </w:r>
      <w:r w:rsidRPr="00105EE1">
        <w:t>des</w:t>
      </w:r>
      <w:r>
        <w:t xml:space="preserve"> </w:t>
      </w:r>
      <w:r w:rsidRPr="00105EE1">
        <w:t>Volks</w:t>
      </w:r>
      <w:r>
        <w:t xml:space="preserve"> </w:t>
      </w:r>
      <w:r w:rsidRPr="00105EE1">
        <w:t>seine</w:t>
      </w:r>
      <w:r>
        <w:t xml:space="preserve"> </w:t>
      </w:r>
      <w:r w:rsidRPr="00105EE1">
        <w:t>Hände</w:t>
      </w:r>
      <w:r>
        <w:t xml:space="preserve"> </w:t>
      </w:r>
      <w:r w:rsidRPr="00105EE1">
        <w:t>wusch</w:t>
      </w:r>
      <w:r>
        <w:t xml:space="preserve"> </w:t>
      </w:r>
      <w:r w:rsidRPr="00105EE1">
        <w:t>und</w:t>
      </w:r>
      <w:r>
        <w:t xml:space="preserve"> </w:t>
      </w:r>
      <w:r w:rsidRPr="00105EE1">
        <w:t>sprach:</w:t>
      </w:r>
      <w:r>
        <w:t xml:space="preserve"> </w:t>
      </w:r>
      <w:r w:rsidRPr="00105EE1">
        <w:t>Sehet</w:t>
      </w:r>
      <w:r>
        <w:t xml:space="preserve"> </w:t>
      </w:r>
      <w:r w:rsidRPr="00105EE1">
        <w:t>ihr</w:t>
      </w:r>
      <w:r>
        <w:t xml:space="preserve"> </w:t>
      </w:r>
      <w:r w:rsidRPr="00105EE1">
        <w:t>zu,</w:t>
      </w:r>
      <w:r>
        <w:t xml:space="preserve"> </w:t>
      </w:r>
      <w:r w:rsidRPr="00105EE1">
        <w:t>ich</w:t>
      </w:r>
      <w:r>
        <w:t xml:space="preserve"> </w:t>
      </w:r>
      <w:r w:rsidRPr="00105EE1">
        <w:t>bin</w:t>
      </w:r>
      <w:r>
        <w:t xml:space="preserve"> </w:t>
      </w:r>
      <w:r w:rsidRPr="00105EE1">
        <w:t>unschuldig</w:t>
      </w:r>
      <w:r>
        <w:t xml:space="preserve"> </w:t>
      </w:r>
      <w:r w:rsidRPr="00105EE1">
        <w:t>an</w:t>
      </w:r>
      <w:r>
        <w:t xml:space="preserve"> </w:t>
      </w:r>
      <w:r w:rsidRPr="00105EE1">
        <w:t>dem</w:t>
      </w:r>
      <w:r>
        <w:t xml:space="preserve"> </w:t>
      </w:r>
      <w:r w:rsidRPr="00105EE1">
        <w:t>Blute</w:t>
      </w:r>
      <w:r>
        <w:t xml:space="preserve"> </w:t>
      </w:r>
      <w:r w:rsidRPr="00105EE1">
        <w:t>dieses</w:t>
      </w:r>
      <w:r>
        <w:t xml:space="preserve"> </w:t>
      </w:r>
      <w:r w:rsidRPr="00105EE1">
        <w:t>Gerechten.</w:t>
      </w:r>
      <w:r>
        <w:t xml:space="preserve"> </w:t>
      </w:r>
      <w:r w:rsidRPr="00105EE1">
        <w:t>Der</w:t>
      </w:r>
      <w:r>
        <w:t xml:space="preserve"> </w:t>
      </w:r>
      <w:r w:rsidRPr="00105EE1">
        <w:t>Kaiser</w:t>
      </w:r>
      <w:r>
        <w:t xml:space="preserve"> </w:t>
      </w:r>
      <w:r w:rsidRPr="00105EE1">
        <w:t>schrieb</w:t>
      </w:r>
      <w:r>
        <w:t xml:space="preserve"> </w:t>
      </w:r>
      <w:r w:rsidRPr="00105EE1">
        <w:t>nämlich:</w:t>
      </w:r>
      <w:r>
        <w:t xml:space="preserve"> </w:t>
      </w:r>
      <w:r w:rsidRPr="00105EE1">
        <w:t>„Gott</w:t>
      </w:r>
      <w:r>
        <w:t xml:space="preserve"> </w:t>
      </w:r>
      <w:r w:rsidRPr="00105EE1">
        <w:t>weiß,</w:t>
      </w:r>
      <w:r>
        <w:t xml:space="preserve"> </w:t>
      </w:r>
      <w:r w:rsidRPr="00105EE1">
        <w:t>daß</w:t>
      </w:r>
      <w:r>
        <w:t xml:space="preserve"> </w:t>
      </w:r>
      <w:r w:rsidRPr="00105EE1">
        <w:t>wir</w:t>
      </w:r>
      <w:r>
        <w:t xml:space="preserve"> </w:t>
      </w:r>
      <w:r w:rsidRPr="00105EE1">
        <w:t>so</w:t>
      </w:r>
      <w:r>
        <w:t xml:space="preserve"> </w:t>
      </w:r>
      <w:r w:rsidRPr="00105EE1">
        <w:t>großen</w:t>
      </w:r>
      <w:r>
        <w:t xml:space="preserve"> </w:t>
      </w:r>
      <w:r w:rsidRPr="00105EE1">
        <w:t>Schmerz</w:t>
      </w:r>
      <w:r>
        <w:t xml:space="preserve"> </w:t>
      </w:r>
      <w:r w:rsidRPr="00105EE1">
        <w:t>über</w:t>
      </w:r>
      <w:r>
        <w:t xml:space="preserve"> </w:t>
      </w:r>
      <w:r w:rsidRPr="00105EE1">
        <w:t>seinen</w:t>
      </w:r>
      <w:r>
        <w:t xml:space="preserve"> </w:t>
      </w:r>
      <w:r w:rsidRPr="00105EE1">
        <w:t>(des</w:t>
      </w:r>
      <w:r>
        <w:t xml:space="preserve"> </w:t>
      </w:r>
      <w:r w:rsidRPr="00105EE1">
        <w:t>Joh.</w:t>
      </w:r>
      <w:r>
        <w:t xml:space="preserve"> </w:t>
      </w:r>
      <w:r w:rsidRPr="00105EE1">
        <w:t>Hus)</w:t>
      </w:r>
      <w:r>
        <w:t xml:space="preserve"> </w:t>
      </w:r>
      <w:r w:rsidRPr="00105EE1">
        <w:t>Fall</w:t>
      </w:r>
      <w:r>
        <w:t xml:space="preserve"> </w:t>
      </w:r>
      <w:r w:rsidRPr="00105EE1">
        <w:t>empfunden</w:t>
      </w:r>
      <w:r>
        <w:t xml:space="preserve"> </w:t>
      </w:r>
      <w:r w:rsidRPr="00105EE1">
        <w:t>haben,</w:t>
      </w:r>
      <w:r>
        <w:t xml:space="preserve"> </w:t>
      </w:r>
      <w:r w:rsidRPr="00105EE1">
        <w:t>daß</w:t>
      </w:r>
      <w:r>
        <w:t xml:space="preserve"> </w:t>
      </w:r>
      <w:r w:rsidRPr="00105EE1">
        <w:t>wir</w:t>
      </w:r>
      <w:r>
        <w:t xml:space="preserve"> </w:t>
      </w:r>
      <w:r w:rsidRPr="00105EE1">
        <w:t>ihn</w:t>
      </w:r>
      <w:r>
        <w:t xml:space="preserve"> </w:t>
      </w:r>
      <w:r w:rsidRPr="00105EE1">
        <w:t>mit</w:t>
      </w:r>
      <w:r>
        <w:t xml:space="preserve"> </w:t>
      </w:r>
      <w:r w:rsidRPr="00105EE1">
        <w:t>Worten</w:t>
      </w:r>
      <w:r>
        <w:t xml:space="preserve"> </w:t>
      </w:r>
      <w:r w:rsidRPr="00105EE1">
        <w:t>nicht</w:t>
      </w:r>
      <w:r>
        <w:t xml:space="preserve"> </w:t>
      </w:r>
      <w:r w:rsidRPr="00105EE1">
        <w:t>aussprechen</w:t>
      </w:r>
      <w:r>
        <w:t xml:space="preserve"> </w:t>
      </w:r>
      <w:r w:rsidRPr="00105EE1">
        <w:t>können.</w:t>
      </w:r>
      <w:r>
        <w:t xml:space="preserve"> </w:t>
      </w:r>
      <w:r w:rsidRPr="00105EE1">
        <w:t>Und</w:t>
      </w:r>
      <w:r>
        <w:t xml:space="preserve"> </w:t>
      </w:r>
      <w:r w:rsidRPr="00105EE1">
        <w:t>alle</w:t>
      </w:r>
      <w:r>
        <w:t xml:space="preserve"> </w:t>
      </w:r>
      <w:r w:rsidRPr="00105EE1">
        <w:t>Böhmen,</w:t>
      </w:r>
      <w:r>
        <w:t xml:space="preserve"> </w:t>
      </w:r>
      <w:r w:rsidRPr="00105EE1">
        <w:t>so</w:t>
      </w:r>
      <w:r>
        <w:t xml:space="preserve"> </w:t>
      </w:r>
      <w:r w:rsidRPr="00105EE1">
        <w:t>damals</w:t>
      </w:r>
      <w:r>
        <w:t xml:space="preserve"> </w:t>
      </w:r>
      <w:r w:rsidRPr="00105EE1">
        <w:t>bei</w:t>
      </w:r>
      <w:r>
        <w:t xml:space="preserve"> </w:t>
      </w:r>
      <w:r w:rsidRPr="00105EE1">
        <w:t>uns</w:t>
      </w:r>
      <w:r>
        <w:t xml:space="preserve"> </w:t>
      </w:r>
      <w:r w:rsidRPr="00105EE1">
        <w:t>waren,</w:t>
      </w:r>
      <w:r>
        <w:t xml:space="preserve"> </w:t>
      </w:r>
      <w:r w:rsidRPr="00105EE1">
        <w:t>haben</w:t>
      </w:r>
      <w:r>
        <w:t xml:space="preserve"> </w:t>
      </w:r>
      <w:r w:rsidRPr="00105EE1">
        <w:t>wohl</w:t>
      </w:r>
      <w:r>
        <w:t xml:space="preserve"> </w:t>
      </w:r>
      <w:r w:rsidRPr="00105EE1">
        <w:t>erkannt,</w:t>
      </w:r>
      <w:r>
        <w:t xml:space="preserve"> </w:t>
      </w:r>
      <w:r w:rsidRPr="00105EE1">
        <w:t>wie</w:t>
      </w:r>
      <w:r>
        <w:t xml:space="preserve"> </w:t>
      </w:r>
      <w:r w:rsidRPr="00105EE1">
        <w:t>wir</w:t>
      </w:r>
      <w:r>
        <w:t xml:space="preserve"> </w:t>
      </w:r>
      <w:r w:rsidRPr="00105EE1">
        <w:t>uns</w:t>
      </w:r>
      <w:r>
        <w:t xml:space="preserve"> </w:t>
      </w:r>
      <w:r w:rsidRPr="00105EE1">
        <w:t>für</w:t>
      </w:r>
      <w:r>
        <w:t xml:space="preserve"> </w:t>
      </w:r>
      <w:r w:rsidRPr="00105EE1">
        <w:t>ihn</w:t>
      </w:r>
      <w:r>
        <w:t xml:space="preserve"> </w:t>
      </w:r>
      <w:r w:rsidRPr="00105EE1">
        <w:t>verwandt,</w:t>
      </w:r>
      <w:r>
        <w:t xml:space="preserve"> </w:t>
      </w:r>
      <w:r w:rsidRPr="00105EE1">
        <w:t>daß</w:t>
      </w:r>
      <w:r>
        <w:t xml:space="preserve"> </w:t>
      </w:r>
      <w:r w:rsidRPr="00105EE1">
        <w:t>wir</w:t>
      </w:r>
      <w:r>
        <w:t xml:space="preserve"> </w:t>
      </w:r>
      <w:proofErr w:type="spellStart"/>
      <w:r w:rsidRPr="00105EE1">
        <w:t>mehreremal</w:t>
      </w:r>
      <w:proofErr w:type="spellEnd"/>
      <w:r>
        <w:t xml:space="preserve"> </w:t>
      </w:r>
      <w:r w:rsidRPr="00105EE1">
        <w:t>vom</w:t>
      </w:r>
      <w:r>
        <w:t xml:space="preserve"> </w:t>
      </w:r>
      <w:r w:rsidRPr="00105EE1">
        <w:t>Zorn</w:t>
      </w:r>
      <w:r>
        <w:t xml:space="preserve"> </w:t>
      </w:r>
      <w:r w:rsidRPr="00105EE1">
        <w:t>ergriffen</w:t>
      </w:r>
      <w:r>
        <w:t xml:space="preserve"> </w:t>
      </w:r>
      <w:r w:rsidRPr="00105EE1">
        <w:t>das</w:t>
      </w:r>
      <w:r>
        <w:t xml:space="preserve"> </w:t>
      </w:r>
      <w:r w:rsidRPr="00105EE1">
        <w:t>Concil</w:t>
      </w:r>
      <w:r>
        <w:t xml:space="preserve"> </w:t>
      </w:r>
      <w:r w:rsidRPr="00105EE1">
        <w:t>verlassen</w:t>
      </w:r>
      <w:r>
        <w:t xml:space="preserve"> </w:t>
      </w:r>
      <w:r w:rsidRPr="00105EE1">
        <w:t>haben.“</w:t>
      </w:r>
      <w:r>
        <w:t xml:space="preserve"> </w:t>
      </w:r>
      <w:r w:rsidRPr="00105EE1">
        <w:t>Es</w:t>
      </w:r>
      <w:r>
        <w:t xml:space="preserve"> </w:t>
      </w:r>
      <w:r w:rsidRPr="00105EE1">
        <w:t>stimmte</w:t>
      </w:r>
      <w:r>
        <w:t xml:space="preserve"> </w:t>
      </w:r>
      <w:r w:rsidRPr="00105EE1">
        <w:t>dies</w:t>
      </w:r>
      <w:r>
        <w:t xml:space="preserve"> </w:t>
      </w:r>
      <w:r w:rsidRPr="00105EE1">
        <w:t>auch</w:t>
      </w:r>
      <w:r>
        <w:t xml:space="preserve"> </w:t>
      </w:r>
      <w:r w:rsidRPr="00105EE1">
        <w:t>gar</w:t>
      </w:r>
      <w:r>
        <w:t xml:space="preserve"> </w:t>
      </w:r>
      <w:r w:rsidRPr="00105EE1">
        <w:t>nicht</w:t>
      </w:r>
      <w:r>
        <w:t xml:space="preserve"> </w:t>
      </w:r>
      <w:r w:rsidRPr="00105EE1">
        <w:t>zu</w:t>
      </w:r>
      <w:r>
        <w:t xml:space="preserve"> </w:t>
      </w:r>
      <w:r w:rsidRPr="00105EE1">
        <w:t>dem</w:t>
      </w:r>
      <w:r>
        <w:t xml:space="preserve"> </w:t>
      </w:r>
      <w:r w:rsidRPr="00105EE1">
        <w:t>Worte,</w:t>
      </w:r>
      <w:r>
        <w:t xml:space="preserve"> </w:t>
      </w:r>
      <w:r w:rsidRPr="00105EE1">
        <w:t>was</w:t>
      </w:r>
      <w:r>
        <w:t xml:space="preserve"> </w:t>
      </w:r>
      <w:r w:rsidRPr="00105EE1">
        <w:t>er</w:t>
      </w:r>
      <w:r>
        <w:t xml:space="preserve"> </w:t>
      </w:r>
      <w:r w:rsidRPr="00105EE1">
        <w:t>in</w:t>
      </w:r>
      <w:r>
        <w:t xml:space="preserve"> </w:t>
      </w:r>
      <w:r w:rsidRPr="00105EE1">
        <w:t>einer</w:t>
      </w:r>
      <w:r>
        <w:t xml:space="preserve"> </w:t>
      </w:r>
      <w:r w:rsidRPr="00105EE1">
        <w:t>Ecke</w:t>
      </w:r>
      <w:r>
        <w:t xml:space="preserve"> </w:t>
      </w:r>
      <w:r w:rsidRPr="00105EE1">
        <w:t>des</w:t>
      </w:r>
      <w:r>
        <w:t xml:space="preserve"> </w:t>
      </w:r>
      <w:r w:rsidRPr="00105EE1">
        <w:t>Barfüßer-Refektoriums</w:t>
      </w:r>
      <w:r>
        <w:t xml:space="preserve"> </w:t>
      </w:r>
      <w:r w:rsidRPr="00105EE1">
        <w:t>zu</w:t>
      </w:r>
      <w:r>
        <w:t xml:space="preserve"> </w:t>
      </w:r>
      <w:r w:rsidRPr="00105EE1">
        <w:t>etlichen</w:t>
      </w:r>
      <w:r>
        <w:t xml:space="preserve"> </w:t>
      </w:r>
      <w:r w:rsidRPr="00105EE1">
        <w:t>Kardinalen</w:t>
      </w:r>
      <w:r>
        <w:t xml:space="preserve"> </w:t>
      </w:r>
      <w:r w:rsidRPr="00105EE1">
        <w:t>und</w:t>
      </w:r>
      <w:r>
        <w:t xml:space="preserve"> </w:t>
      </w:r>
      <w:r w:rsidRPr="00105EE1">
        <w:t>Bischöfen</w:t>
      </w:r>
      <w:r>
        <w:t xml:space="preserve"> </w:t>
      </w:r>
      <w:r w:rsidRPr="00105EE1">
        <w:t>gesagt</w:t>
      </w:r>
      <w:r>
        <w:t xml:space="preserve"> </w:t>
      </w:r>
      <w:r w:rsidRPr="00105EE1">
        <w:t>hatte</w:t>
      </w:r>
      <w:r>
        <w:t xml:space="preserve"> </w:t>
      </w:r>
      <w:r w:rsidRPr="00105EE1">
        <w:t>–</w:t>
      </w:r>
      <w:r>
        <w:t xml:space="preserve"> </w:t>
      </w:r>
      <w:r w:rsidRPr="00105EE1">
        <w:t>wie</w:t>
      </w:r>
      <w:r>
        <w:t xml:space="preserve"> </w:t>
      </w:r>
      <w:r w:rsidRPr="00105EE1">
        <w:t>er</w:t>
      </w:r>
      <w:r>
        <w:t xml:space="preserve"> </w:t>
      </w:r>
      <w:r w:rsidRPr="00105EE1">
        <w:t>meinte</w:t>
      </w:r>
      <w:r>
        <w:t xml:space="preserve"> </w:t>
      </w:r>
      <w:r w:rsidRPr="00105EE1">
        <w:t>unbemerkt</w:t>
      </w:r>
      <w:r>
        <w:t xml:space="preserve"> </w:t>
      </w:r>
      <w:r w:rsidRPr="00105EE1">
        <w:t>–</w:t>
      </w:r>
      <w:r>
        <w:t xml:space="preserve"> </w:t>
      </w:r>
      <w:r w:rsidRPr="00105EE1">
        <w:t>aber</w:t>
      </w:r>
      <w:r>
        <w:t xml:space="preserve"> </w:t>
      </w:r>
      <w:r w:rsidRPr="00105EE1">
        <w:t>drei</w:t>
      </w:r>
      <w:r>
        <w:t xml:space="preserve"> </w:t>
      </w:r>
      <w:r w:rsidRPr="00105EE1">
        <w:t>böhmische</w:t>
      </w:r>
      <w:r>
        <w:t xml:space="preserve"> </w:t>
      </w:r>
      <w:r w:rsidRPr="00105EE1">
        <w:t>Herren,</w:t>
      </w:r>
      <w:r>
        <w:t xml:space="preserve"> </w:t>
      </w:r>
      <w:r w:rsidRPr="00105EE1">
        <w:t>unter</w:t>
      </w:r>
      <w:r>
        <w:t xml:space="preserve"> </w:t>
      </w:r>
      <w:r w:rsidRPr="00105EE1">
        <w:t>ihnen</w:t>
      </w:r>
      <w:r>
        <w:t xml:space="preserve"> </w:t>
      </w:r>
      <w:r w:rsidRPr="00105EE1">
        <w:t>von</w:t>
      </w:r>
      <w:r>
        <w:t xml:space="preserve"> </w:t>
      </w:r>
      <w:proofErr w:type="spellStart"/>
      <w:r w:rsidRPr="00105EE1">
        <w:t>Chlum</w:t>
      </w:r>
      <w:proofErr w:type="spellEnd"/>
      <w:r w:rsidRPr="00105EE1">
        <w:t>,</w:t>
      </w:r>
      <w:r>
        <w:t xml:space="preserve"> </w:t>
      </w:r>
      <w:r w:rsidRPr="00105EE1">
        <w:t>von</w:t>
      </w:r>
      <w:r>
        <w:t xml:space="preserve"> </w:t>
      </w:r>
      <w:r w:rsidRPr="00105EE1">
        <w:t>Duba</w:t>
      </w:r>
      <w:r>
        <w:t xml:space="preserve"> </w:t>
      </w:r>
      <w:r w:rsidRPr="00105EE1">
        <w:t>hatten</w:t>
      </w:r>
      <w:r>
        <w:t xml:space="preserve"> </w:t>
      </w:r>
      <w:r w:rsidRPr="00105EE1">
        <w:t>es</w:t>
      </w:r>
      <w:r>
        <w:t xml:space="preserve"> </w:t>
      </w:r>
      <w:r w:rsidRPr="00105EE1">
        <w:t>gehört.</w:t>
      </w:r>
      <w:r>
        <w:t xml:space="preserve"> </w:t>
      </w:r>
      <w:r w:rsidRPr="00105EE1">
        <w:t>„Dieser</w:t>
      </w:r>
      <w:r>
        <w:t xml:space="preserve"> </w:t>
      </w:r>
      <w:r w:rsidRPr="00105EE1">
        <w:t>Hieronymus.</w:t>
      </w:r>
      <w:r>
        <w:t xml:space="preserve"> </w:t>
      </w:r>
      <w:r w:rsidRPr="00105EE1">
        <w:t>–</w:t>
      </w:r>
      <w:r>
        <w:t xml:space="preserve"> </w:t>
      </w:r>
      <w:r w:rsidRPr="00105EE1">
        <w:t>sagte</w:t>
      </w:r>
      <w:r>
        <w:t xml:space="preserve"> </w:t>
      </w:r>
      <w:r w:rsidRPr="00105EE1">
        <w:t>Sigismund,</w:t>
      </w:r>
      <w:r>
        <w:t xml:space="preserve"> </w:t>
      </w:r>
      <w:r w:rsidRPr="00105EE1">
        <w:t>-</w:t>
      </w:r>
      <w:r>
        <w:t xml:space="preserve"> </w:t>
      </w:r>
      <w:r w:rsidRPr="00105EE1">
        <w:t>wird</w:t>
      </w:r>
      <w:r>
        <w:t xml:space="preserve"> </w:t>
      </w:r>
      <w:r w:rsidRPr="00105EE1">
        <w:t>uns</w:t>
      </w:r>
      <w:r>
        <w:t xml:space="preserve"> </w:t>
      </w:r>
      <w:r w:rsidRPr="00105EE1">
        <w:t>keine</w:t>
      </w:r>
      <w:r>
        <w:t xml:space="preserve"> </w:t>
      </w:r>
      <w:r w:rsidRPr="00105EE1">
        <w:t>Schwierigkeit</w:t>
      </w:r>
      <w:r>
        <w:t xml:space="preserve"> </w:t>
      </w:r>
      <w:r w:rsidRPr="00105EE1">
        <w:t>machen:</w:t>
      </w:r>
      <w:r>
        <w:t xml:space="preserve"> </w:t>
      </w:r>
      <w:r w:rsidRPr="00105EE1">
        <w:t>-</w:t>
      </w:r>
      <w:r>
        <w:t xml:space="preserve"> </w:t>
      </w:r>
      <w:r w:rsidRPr="00105EE1">
        <w:t>ist</w:t>
      </w:r>
      <w:r>
        <w:t xml:space="preserve"> </w:t>
      </w:r>
      <w:r w:rsidRPr="00105EE1">
        <w:t>nur</w:t>
      </w:r>
      <w:r>
        <w:t xml:space="preserve"> </w:t>
      </w:r>
      <w:r w:rsidRPr="00105EE1">
        <w:t>erst</w:t>
      </w:r>
      <w:r>
        <w:t xml:space="preserve"> </w:t>
      </w:r>
      <w:r w:rsidRPr="00105EE1">
        <w:t>dem</w:t>
      </w:r>
      <w:r>
        <w:t xml:space="preserve"> </w:t>
      </w:r>
      <w:r w:rsidRPr="00105EE1">
        <w:t>Meister</w:t>
      </w:r>
      <w:r>
        <w:t xml:space="preserve"> </w:t>
      </w:r>
      <w:r w:rsidRPr="00105EE1">
        <w:t>das</w:t>
      </w:r>
      <w:r>
        <w:t xml:space="preserve"> </w:t>
      </w:r>
      <w:r w:rsidRPr="00105EE1">
        <w:t>Recht</w:t>
      </w:r>
      <w:r>
        <w:t xml:space="preserve"> </w:t>
      </w:r>
      <w:r w:rsidRPr="00105EE1">
        <w:t>geschehen,</w:t>
      </w:r>
      <w:r>
        <w:t xml:space="preserve"> </w:t>
      </w:r>
      <w:r w:rsidRPr="00105EE1">
        <w:t>dann</w:t>
      </w:r>
      <w:r>
        <w:t xml:space="preserve"> </w:t>
      </w:r>
      <w:r w:rsidRPr="00105EE1">
        <w:t>werden</w:t>
      </w:r>
      <w:r>
        <w:t xml:space="preserve"> </w:t>
      </w:r>
      <w:r w:rsidRPr="00105EE1">
        <w:t>wir</w:t>
      </w:r>
      <w:r>
        <w:t xml:space="preserve"> </w:t>
      </w:r>
      <w:r w:rsidRPr="00105EE1">
        <w:t>wohl</w:t>
      </w:r>
      <w:r>
        <w:t xml:space="preserve"> </w:t>
      </w:r>
      <w:r w:rsidRPr="00105EE1">
        <w:t>in</w:t>
      </w:r>
      <w:r>
        <w:t xml:space="preserve"> </w:t>
      </w:r>
      <w:r w:rsidRPr="00105EE1">
        <w:t>Einem</w:t>
      </w:r>
      <w:r>
        <w:t xml:space="preserve"> </w:t>
      </w:r>
      <w:r w:rsidRPr="00105EE1">
        <w:t>Tage</w:t>
      </w:r>
      <w:r>
        <w:t xml:space="preserve"> </w:t>
      </w:r>
      <w:r w:rsidRPr="00105EE1">
        <w:t>mit</w:t>
      </w:r>
      <w:r>
        <w:t xml:space="preserve"> </w:t>
      </w:r>
      <w:r w:rsidRPr="00105EE1">
        <w:t>den</w:t>
      </w:r>
      <w:r>
        <w:t xml:space="preserve"> </w:t>
      </w:r>
      <w:r w:rsidRPr="00105EE1">
        <w:t>Schülern</w:t>
      </w:r>
      <w:r>
        <w:t xml:space="preserve"> </w:t>
      </w:r>
      <w:r w:rsidRPr="00105EE1">
        <w:t>fertig.“</w:t>
      </w:r>
      <w:r>
        <w:t xml:space="preserve"> </w:t>
      </w:r>
      <w:r w:rsidRPr="00105EE1">
        <w:t>–</w:t>
      </w:r>
      <w:r>
        <w:t xml:space="preserve"> </w:t>
      </w:r>
      <w:r w:rsidRPr="00105EE1">
        <w:t>Dies</w:t>
      </w:r>
      <w:r>
        <w:t xml:space="preserve"> </w:t>
      </w:r>
      <w:r w:rsidRPr="00105EE1">
        <w:t>Wort</w:t>
      </w:r>
      <w:r>
        <w:t xml:space="preserve"> </w:t>
      </w:r>
      <w:r w:rsidRPr="00105EE1">
        <w:t>schreiben</w:t>
      </w:r>
      <w:r>
        <w:t xml:space="preserve"> </w:t>
      </w:r>
      <w:r w:rsidRPr="00105EE1">
        <w:t>die</w:t>
      </w:r>
      <w:r>
        <w:t xml:space="preserve"> </w:t>
      </w:r>
      <w:r w:rsidRPr="00105EE1">
        <w:t>Drei</w:t>
      </w:r>
      <w:r>
        <w:t xml:space="preserve"> </w:t>
      </w:r>
      <w:r w:rsidRPr="00105EE1">
        <w:t>nach</w:t>
      </w:r>
      <w:r>
        <w:t xml:space="preserve"> </w:t>
      </w:r>
      <w:r w:rsidRPr="00105EE1">
        <w:t>Böhmen</w:t>
      </w:r>
      <w:r>
        <w:t xml:space="preserve"> </w:t>
      </w:r>
      <w:r w:rsidRPr="00105EE1">
        <w:t>und</w:t>
      </w:r>
      <w:r>
        <w:t xml:space="preserve"> </w:t>
      </w:r>
      <w:r w:rsidRPr="00105EE1">
        <w:t>die</w:t>
      </w:r>
      <w:r>
        <w:t xml:space="preserve"> </w:t>
      </w:r>
      <w:r w:rsidRPr="00105EE1">
        <w:t>in</w:t>
      </w:r>
      <w:r>
        <w:t xml:space="preserve"> </w:t>
      </w:r>
      <w:r w:rsidRPr="00105EE1">
        <w:t>einer</w:t>
      </w:r>
      <w:r>
        <w:t xml:space="preserve"> </w:t>
      </w:r>
      <w:r w:rsidRPr="00105EE1">
        <w:t>Ecke</w:t>
      </w:r>
      <w:r>
        <w:t xml:space="preserve"> </w:t>
      </w:r>
      <w:r w:rsidRPr="00105EE1">
        <w:t>des</w:t>
      </w:r>
      <w:r>
        <w:t xml:space="preserve"> </w:t>
      </w:r>
      <w:r w:rsidRPr="00105EE1">
        <w:t>Barfüßer-</w:t>
      </w:r>
      <w:proofErr w:type="spellStart"/>
      <w:r w:rsidRPr="00105EE1">
        <w:t>Refectoriums</w:t>
      </w:r>
      <w:proofErr w:type="spellEnd"/>
      <w:r>
        <w:t xml:space="preserve"> </w:t>
      </w:r>
      <w:r w:rsidRPr="00105EE1">
        <w:t>gesprochenen</w:t>
      </w:r>
      <w:r>
        <w:t xml:space="preserve"> </w:t>
      </w:r>
      <w:r w:rsidRPr="00105EE1">
        <w:t>Worte</w:t>
      </w:r>
      <w:r>
        <w:t xml:space="preserve"> </w:t>
      </w:r>
      <w:r w:rsidRPr="00105EE1">
        <w:t>hallten</w:t>
      </w:r>
      <w:r>
        <w:t xml:space="preserve"> </w:t>
      </w:r>
      <w:r w:rsidRPr="00105EE1">
        <w:t>halb</w:t>
      </w:r>
      <w:r>
        <w:t xml:space="preserve"> </w:t>
      </w:r>
      <w:r w:rsidRPr="00105EE1">
        <w:t>in</w:t>
      </w:r>
      <w:r>
        <w:t xml:space="preserve"> </w:t>
      </w:r>
      <w:r w:rsidRPr="00105EE1">
        <w:t>Böhmen</w:t>
      </w:r>
      <w:r>
        <w:t xml:space="preserve"> </w:t>
      </w:r>
      <w:r w:rsidRPr="00105EE1">
        <w:t>wieder</w:t>
      </w:r>
      <w:r>
        <w:t xml:space="preserve"> </w:t>
      </w:r>
      <w:r w:rsidRPr="00105EE1">
        <w:t>und</w:t>
      </w:r>
      <w:r>
        <w:t xml:space="preserve"> </w:t>
      </w:r>
      <w:r w:rsidRPr="00105EE1">
        <w:t>kosteten</w:t>
      </w:r>
      <w:r>
        <w:t xml:space="preserve"> </w:t>
      </w:r>
      <w:r w:rsidRPr="00105EE1">
        <w:t>dem</w:t>
      </w:r>
      <w:r>
        <w:t xml:space="preserve"> </w:t>
      </w:r>
      <w:r w:rsidRPr="00105EE1">
        <w:t>Redner</w:t>
      </w:r>
      <w:r>
        <w:t xml:space="preserve"> </w:t>
      </w:r>
      <w:r w:rsidRPr="00105EE1">
        <w:t>nicht</w:t>
      </w:r>
      <w:r>
        <w:t xml:space="preserve"> </w:t>
      </w:r>
      <w:r w:rsidRPr="00105EE1">
        <w:t>viel</w:t>
      </w:r>
      <w:r>
        <w:t xml:space="preserve"> </w:t>
      </w:r>
      <w:r w:rsidRPr="00105EE1">
        <w:t>weniger</w:t>
      </w:r>
      <w:r>
        <w:t xml:space="preserve"> </w:t>
      </w:r>
      <w:r w:rsidRPr="00105EE1">
        <w:t>als</w:t>
      </w:r>
      <w:r>
        <w:t xml:space="preserve"> </w:t>
      </w:r>
      <w:r w:rsidRPr="00105EE1">
        <w:t>ein</w:t>
      </w:r>
      <w:r>
        <w:t xml:space="preserve"> </w:t>
      </w:r>
      <w:r w:rsidRPr="00105EE1">
        <w:t>Königreich.</w:t>
      </w:r>
      <w:r>
        <w:t xml:space="preserve"> </w:t>
      </w:r>
      <w:r w:rsidRPr="00105EE1">
        <w:t>–</w:t>
      </w:r>
      <w:r>
        <w:t xml:space="preserve"> </w:t>
      </w:r>
      <w:r w:rsidRPr="00105EE1">
        <w:t>Es</w:t>
      </w:r>
      <w:r>
        <w:t xml:space="preserve"> </w:t>
      </w:r>
      <w:r w:rsidRPr="00105EE1">
        <w:t>wurde</w:t>
      </w:r>
      <w:r>
        <w:t xml:space="preserve"> </w:t>
      </w:r>
      <w:r w:rsidRPr="00105EE1">
        <w:t>nun</w:t>
      </w:r>
      <w:r>
        <w:t xml:space="preserve"> </w:t>
      </w:r>
      <w:r w:rsidRPr="00105EE1">
        <w:t>zur</w:t>
      </w:r>
      <w:r>
        <w:t xml:space="preserve"> </w:t>
      </w:r>
      <w:r w:rsidRPr="00105EE1">
        <w:t>vorläufigen</w:t>
      </w:r>
      <w:r>
        <w:t xml:space="preserve"> </w:t>
      </w:r>
      <w:r w:rsidRPr="00105EE1">
        <w:t>Untersuchung</w:t>
      </w:r>
      <w:r>
        <w:t xml:space="preserve"> </w:t>
      </w:r>
      <w:r w:rsidRPr="00105EE1">
        <w:t>des</w:t>
      </w:r>
      <w:r>
        <w:t xml:space="preserve"> </w:t>
      </w:r>
      <w:r w:rsidRPr="00105EE1">
        <w:t>Prozesses</w:t>
      </w:r>
      <w:r>
        <w:t xml:space="preserve"> </w:t>
      </w:r>
      <w:r w:rsidRPr="00105EE1">
        <w:t>eine</w:t>
      </w:r>
      <w:r>
        <w:t xml:space="preserve"> </w:t>
      </w:r>
      <w:r w:rsidRPr="00105EE1">
        <w:t>Kommission</w:t>
      </w:r>
      <w:r>
        <w:t xml:space="preserve"> </w:t>
      </w:r>
      <w:r w:rsidRPr="00105EE1">
        <w:t>ernannt.</w:t>
      </w:r>
      <w:r>
        <w:t xml:space="preserve"> </w:t>
      </w:r>
      <w:r w:rsidRPr="00105EE1">
        <w:t>Hus</w:t>
      </w:r>
      <w:r>
        <w:t xml:space="preserve"> </w:t>
      </w:r>
      <w:r w:rsidRPr="00105EE1">
        <w:t>verlangte</w:t>
      </w:r>
      <w:r>
        <w:t xml:space="preserve"> </w:t>
      </w:r>
      <w:r w:rsidRPr="00105EE1">
        <w:t>einen</w:t>
      </w:r>
      <w:r>
        <w:t xml:space="preserve"> </w:t>
      </w:r>
      <w:r w:rsidRPr="00105EE1">
        <w:t>Anwalt;</w:t>
      </w:r>
      <w:r>
        <w:t xml:space="preserve"> </w:t>
      </w:r>
      <w:r w:rsidRPr="00105EE1">
        <w:t>aber</w:t>
      </w:r>
      <w:r>
        <w:t xml:space="preserve"> </w:t>
      </w:r>
      <w:r w:rsidRPr="00105EE1">
        <w:t>dem</w:t>
      </w:r>
      <w:r>
        <w:t xml:space="preserve"> </w:t>
      </w:r>
      <w:r w:rsidRPr="00105EE1">
        <w:t>Ketzer</w:t>
      </w:r>
      <w:r>
        <w:t xml:space="preserve"> </w:t>
      </w:r>
      <w:r w:rsidRPr="00105EE1">
        <w:t>sollte</w:t>
      </w:r>
      <w:r>
        <w:t xml:space="preserve"> </w:t>
      </w:r>
      <w:r w:rsidRPr="00105EE1">
        <w:t>keiner</w:t>
      </w:r>
      <w:r>
        <w:t xml:space="preserve"> </w:t>
      </w:r>
      <w:r w:rsidRPr="00105EE1">
        <w:t>gegeben</w:t>
      </w:r>
      <w:r>
        <w:t xml:space="preserve"> </w:t>
      </w:r>
      <w:r w:rsidRPr="00105EE1">
        <w:t>werden.</w:t>
      </w:r>
      <w:r>
        <w:t xml:space="preserve"> </w:t>
      </w:r>
      <w:r w:rsidRPr="00105EE1">
        <w:t>So</w:t>
      </w:r>
      <w:r>
        <w:t xml:space="preserve"> </w:t>
      </w:r>
      <w:r w:rsidRPr="00105EE1">
        <w:t>sei</w:t>
      </w:r>
      <w:r>
        <w:t xml:space="preserve"> </w:t>
      </w:r>
      <w:r w:rsidRPr="00105EE1">
        <w:t>denn,</w:t>
      </w:r>
      <w:r>
        <w:t xml:space="preserve"> </w:t>
      </w:r>
      <w:r w:rsidRPr="00105EE1">
        <w:t>entgegnete</w:t>
      </w:r>
      <w:r>
        <w:t xml:space="preserve"> </w:t>
      </w:r>
      <w:r w:rsidRPr="00105EE1">
        <w:t>Hus,</w:t>
      </w:r>
      <w:r>
        <w:t xml:space="preserve"> </w:t>
      </w:r>
      <w:r w:rsidRPr="00105EE1">
        <w:t>der</w:t>
      </w:r>
      <w:r>
        <w:t xml:space="preserve"> </w:t>
      </w:r>
      <w:r w:rsidRPr="00105EE1">
        <w:t>Herr</w:t>
      </w:r>
      <w:r>
        <w:t xml:space="preserve"> </w:t>
      </w:r>
      <w:r w:rsidRPr="00105EE1">
        <w:t>Jesus</w:t>
      </w:r>
      <w:r>
        <w:t xml:space="preserve"> </w:t>
      </w:r>
      <w:r w:rsidRPr="00105EE1">
        <w:t>mein</w:t>
      </w:r>
      <w:r>
        <w:t xml:space="preserve"> </w:t>
      </w:r>
      <w:r w:rsidRPr="00105EE1">
        <w:t>Anwalt,</w:t>
      </w:r>
      <w:r>
        <w:t xml:space="preserve"> </w:t>
      </w:r>
      <w:r w:rsidRPr="00105EE1">
        <w:t>der</w:t>
      </w:r>
      <w:r>
        <w:t xml:space="preserve"> </w:t>
      </w:r>
      <w:r w:rsidRPr="00105EE1">
        <w:t>Euch</w:t>
      </w:r>
      <w:r>
        <w:t xml:space="preserve"> b</w:t>
      </w:r>
      <w:r w:rsidRPr="00105EE1">
        <w:t>ald</w:t>
      </w:r>
      <w:r>
        <w:t xml:space="preserve"> </w:t>
      </w:r>
      <w:r w:rsidRPr="00105EE1">
        <w:t>richten</w:t>
      </w:r>
      <w:r>
        <w:t xml:space="preserve"> </w:t>
      </w:r>
      <w:r w:rsidRPr="00105EE1">
        <w:t>wird.</w:t>
      </w:r>
      <w:r>
        <w:t xml:space="preserve"> </w:t>
      </w:r>
      <w:r w:rsidRPr="00105EE1">
        <w:t>Ein</w:t>
      </w:r>
      <w:r>
        <w:t xml:space="preserve"> </w:t>
      </w:r>
      <w:r w:rsidRPr="00105EE1">
        <w:t>Pariser</w:t>
      </w:r>
      <w:r>
        <w:t xml:space="preserve"> </w:t>
      </w:r>
      <w:r w:rsidRPr="00105EE1">
        <w:t>Deputierte</w:t>
      </w:r>
      <w:r>
        <w:t xml:space="preserve"> </w:t>
      </w:r>
      <w:r w:rsidRPr="00105EE1">
        <w:t>äußerte</w:t>
      </w:r>
      <w:r>
        <w:t xml:space="preserve"> </w:t>
      </w:r>
      <w:r w:rsidRPr="00105EE1">
        <w:t>später,</w:t>
      </w:r>
      <w:r>
        <w:t xml:space="preserve"> </w:t>
      </w:r>
      <w:r w:rsidRPr="00105EE1">
        <w:t>wenn</w:t>
      </w:r>
      <w:r>
        <w:t xml:space="preserve"> </w:t>
      </w:r>
      <w:r w:rsidRPr="00105EE1">
        <w:t>man</w:t>
      </w:r>
      <w:r>
        <w:t xml:space="preserve"> </w:t>
      </w:r>
      <w:r w:rsidRPr="00105EE1">
        <w:t>dem</w:t>
      </w:r>
      <w:r>
        <w:t xml:space="preserve"> </w:t>
      </w:r>
      <w:r w:rsidRPr="00105EE1">
        <w:t>Hus</w:t>
      </w:r>
      <w:r>
        <w:t xml:space="preserve"> </w:t>
      </w:r>
      <w:r w:rsidRPr="00105EE1">
        <w:t>einen</w:t>
      </w:r>
      <w:r>
        <w:t xml:space="preserve"> </w:t>
      </w:r>
      <w:r w:rsidRPr="00105EE1">
        <w:t>Anwalt</w:t>
      </w:r>
      <w:r>
        <w:t xml:space="preserve"> </w:t>
      </w:r>
      <w:r w:rsidRPr="00105EE1">
        <w:t>gegeben</w:t>
      </w:r>
      <w:r>
        <w:t xml:space="preserve"> </w:t>
      </w:r>
      <w:r w:rsidRPr="00105EE1">
        <w:t>hätte,</w:t>
      </w:r>
      <w:r>
        <w:t xml:space="preserve"> </w:t>
      </w:r>
      <w:r w:rsidRPr="00105EE1">
        <w:t>so</w:t>
      </w:r>
      <w:r>
        <w:t xml:space="preserve"> </w:t>
      </w:r>
      <w:r w:rsidRPr="00105EE1">
        <w:t>würde</w:t>
      </w:r>
      <w:r>
        <w:t xml:space="preserve"> </w:t>
      </w:r>
      <w:r w:rsidRPr="00105EE1">
        <w:t>man</w:t>
      </w:r>
      <w:r>
        <w:t xml:space="preserve"> </w:t>
      </w:r>
      <w:r w:rsidRPr="00105EE1">
        <w:t>ihn</w:t>
      </w:r>
      <w:r>
        <w:t xml:space="preserve"> </w:t>
      </w:r>
      <w:r w:rsidRPr="00105EE1">
        <w:t>der</w:t>
      </w:r>
      <w:r>
        <w:t xml:space="preserve"> </w:t>
      </w:r>
      <w:r w:rsidRPr="00105EE1">
        <w:t>Ketzerei</w:t>
      </w:r>
      <w:r>
        <w:t xml:space="preserve"> </w:t>
      </w:r>
      <w:r w:rsidRPr="00105EE1">
        <w:t>nicht</w:t>
      </w:r>
      <w:r>
        <w:t xml:space="preserve"> </w:t>
      </w:r>
      <w:r w:rsidRPr="00105EE1">
        <w:t>haben</w:t>
      </w:r>
      <w:r>
        <w:t xml:space="preserve"> </w:t>
      </w:r>
      <w:r w:rsidRPr="00105EE1">
        <w:t>überführen</w:t>
      </w:r>
      <w:r>
        <w:t xml:space="preserve"> </w:t>
      </w:r>
      <w:r w:rsidRPr="00105EE1">
        <w:t>können.</w:t>
      </w:r>
      <w:r>
        <w:t xml:space="preserve"> </w:t>
      </w:r>
      <w:r w:rsidRPr="00105EE1">
        <w:t>Im</w:t>
      </w:r>
      <w:r>
        <w:t xml:space="preserve"> </w:t>
      </w:r>
      <w:r w:rsidRPr="00105EE1">
        <w:t>ungesunden</w:t>
      </w:r>
      <w:r>
        <w:t xml:space="preserve"> </w:t>
      </w:r>
      <w:r w:rsidRPr="00105EE1">
        <w:t>Kerker</w:t>
      </w:r>
      <w:r>
        <w:t xml:space="preserve"> </w:t>
      </w:r>
      <w:r w:rsidRPr="00105EE1">
        <w:t>fiel</w:t>
      </w:r>
      <w:r>
        <w:t xml:space="preserve"> </w:t>
      </w:r>
      <w:r w:rsidRPr="00105EE1">
        <w:t>Hus</w:t>
      </w:r>
      <w:r>
        <w:t xml:space="preserve"> </w:t>
      </w:r>
      <w:r w:rsidRPr="00105EE1">
        <w:t>in</w:t>
      </w:r>
      <w:r>
        <w:t xml:space="preserve"> </w:t>
      </w:r>
      <w:r w:rsidRPr="00105EE1">
        <w:t>eine</w:t>
      </w:r>
      <w:r>
        <w:t xml:space="preserve"> </w:t>
      </w:r>
      <w:r w:rsidRPr="00105EE1">
        <w:t>schwere</w:t>
      </w:r>
      <w:r>
        <w:t xml:space="preserve"> </w:t>
      </w:r>
      <w:r w:rsidRPr="00105EE1">
        <w:t>Krankheit,</w:t>
      </w:r>
      <w:r>
        <w:t xml:space="preserve"> </w:t>
      </w:r>
      <w:r w:rsidRPr="00105EE1">
        <w:t>in</w:t>
      </w:r>
      <w:r>
        <w:t xml:space="preserve"> </w:t>
      </w:r>
      <w:r w:rsidRPr="00105EE1">
        <w:t>ein</w:t>
      </w:r>
      <w:r>
        <w:t xml:space="preserve"> </w:t>
      </w:r>
      <w:r w:rsidRPr="00105EE1">
        <w:t>heftiges</w:t>
      </w:r>
      <w:r>
        <w:t xml:space="preserve"> </w:t>
      </w:r>
      <w:r w:rsidRPr="00105EE1">
        <w:t>Fieber</w:t>
      </w:r>
      <w:r>
        <w:t xml:space="preserve"> </w:t>
      </w:r>
      <w:r w:rsidRPr="00105EE1">
        <w:t>und</w:t>
      </w:r>
      <w:r>
        <w:t xml:space="preserve"> </w:t>
      </w:r>
      <w:r w:rsidRPr="00105EE1">
        <w:t>Steinschmerzen,</w:t>
      </w:r>
      <w:r>
        <w:t xml:space="preserve"> </w:t>
      </w:r>
      <w:r w:rsidRPr="00105EE1">
        <w:t>so</w:t>
      </w:r>
      <w:r>
        <w:t xml:space="preserve"> </w:t>
      </w:r>
      <w:r w:rsidRPr="00105EE1">
        <w:t>daß</w:t>
      </w:r>
      <w:r>
        <w:t xml:space="preserve"> </w:t>
      </w:r>
      <w:r w:rsidRPr="00105EE1">
        <w:t>man</w:t>
      </w:r>
      <w:r>
        <w:t xml:space="preserve"> </w:t>
      </w:r>
      <w:r w:rsidRPr="00105EE1">
        <w:t>seinen</w:t>
      </w:r>
      <w:r>
        <w:t xml:space="preserve"> </w:t>
      </w:r>
      <w:r w:rsidRPr="00105EE1">
        <w:t>Tod</w:t>
      </w:r>
      <w:r>
        <w:t xml:space="preserve"> </w:t>
      </w:r>
      <w:r w:rsidRPr="00105EE1">
        <w:t>befürchtete.</w:t>
      </w:r>
      <w:r>
        <w:t xml:space="preserve"> </w:t>
      </w:r>
      <w:r w:rsidRPr="00105EE1">
        <w:t>Der</w:t>
      </w:r>
      <w:r>
        <w:t xml:space="preserve"> </w:t>
      </w:r>
      <w:r w:rsidRPr="00105EE1">
        <w:t>Papst</w:t>
      </w:r>
      <w:r>
        <w:t xml:space="preserve"> </w:t>
      </w:r>
      <w:r w:rsidRPr="00105EE1">
        <w:t>schickte</w:t>
      </w:r>
      <w:r>
        <w:t xml:space="preserve"> </w:t>
      </w:r>
      <w:r w:rsidRPr="00105EE1">
        <w:t>ihm</w:t>
      </w:r>
      <w:r>
        <w:t xml:space="preserve"> </w:t>
      </w:r>
      <w:r w:rsidRPr="00105EE1">
        <w:t>deshalb</w:t>
      </w:r>
      <w:r>
        <w:t xml:space="preserve"> </w:t>
      </w:r>
      <w:r w:rsidRPr="00105EE1">
        <w:t>seine</w:t>
      </w:r>
      <w:r>
        <w:t xml:space="preserve"> </w:t>
      </w:r>
      <w:r w:rsidRPr="00105EE1">
        <w:t>Leibärzte,</w:t>
      </w:r>
      <w:r>
        <w:t xml:space="preserve"> </w:t>
      </w:r>
      <w:r w:rsidRPr="00105EE1">
        <w:t>da</w:t>
      </w:r>
      <w:r>
        <w:t xml:space="preserve"> </w:t>
      </w:r>
      <w:r w:rsidRPr="00105EE1">
        <w:t>man</w:t>
      </w:r>
      <w:r>
        <w:t xml:space="preserve"> </w:t>
      </w:r>
      <w:r w:rsidRPr="00105EE1">
        <w:t>eines</w:t>
      </w:r>
      <w:r>
        <w:t xml:space="preserve"> </w:t>
      </w:r>
      <w:r w:rsidRPr="00105EE1">
        <w:t>natürlichen</w:t>
      </w:r>
      <w:r>
        <w:t xml:space="preserve"> </w:t>
      </w:r>
      <w:r w:rsidRPr="00105EE1">
        <w:t>Todes</w:t>
      </w:r>
      <w:r>
        <w:t xml:space="preserve"> </w:t>
      </w:r>
      <w:r w:rsidRPr="00105EE1">
        <w:t>ihn</w:t>
      </w:r>
      <w:r>
        <w:t xml:space="preserve"> </w:t>
      </w:r>
      <w:r w:rsidRPr="00105EE1">
        <w:t>nicht</w:t>
      </w:r>
      <w:r>
        <w:t xml:space="preserve"> </w:t>
      </w:r>
      <w:r w:rsidRPr="00105EE1">
        <w:t>wollte</w:t>
      </w:r>
      <w:r>
        <w:t xml:space="preserve"> </w:t>
      </w:r>
      <w:r w:rsidRPr="00105EE1">
        <w:t>sterben</w:t>
      </w:r>
      <w:r>
        <w:t xml:space="preserve"> </w:t>
      </w:r>
      <w:r w:rsidRPr="00105EE1">
        <w:t>lassen.</w:t>
      </w:r>
      <w:r>
        <w:t xml:space="preserve"> </w:t>
      </w:r>
      <w:r w:rsidRPr="00105EE1">
        <w:t>Er</w:t>
      </w:r>
      <w:r>
        <w:t xml:space="preserve"> </w:t>
      </w:r>
      <w:r w:rsidRPr="00105EE1">
        <w:t>wurde</w:t>
      </w:r>
      <w:r>
        <w:t xml:space="preserve"> </w:t>
      </w:r>
      <w:r w:rsidRPr="00105EE1">
        <w:t>nach</w:t>
      </w:r>
      <w:r>
        <w:t xml:space="preserve"> </w:t>
      </w:r>
      <w:r w:rsidRPr="00105EE1">
        <w:t>einem</w:t>
      </w:r>
      <w:r>
        <w:t xml:space="preserve"> </w:t>
      </w:r>
      <w:r w:rsidRPr="00105EE1">
        <w:t>luftigen</w:t>
      </w:r>
      <w:r>
        <w:t xml:space="preserve"> </w:t>
      </w:r>
      <w:r w:rsidRPr="00105EE1">
        <w:t>Platz</w:t>
      </w:r>
      <w:r>
        <w:t xml:space="preserve"> </w:t>
      </w:r>
      <w:r w:rsidRPr="00105EE1">
        <w:t>in</w:t>
      </w:r>
      <w:r>
        <w:t xml:space="preserve"> </w:t>
      </w:r>
      <w:r w:rsidRPr="00105EE1">
        <w:t>dem</w:t>
      </w:r>
      <w:r>
        <w:t xml:space="preserve"> </w:t>
      </w:r>
      <w:r w:rsidRPr="00105EE1">
        <w:t>Kloster</w:t>
      </w:r>
      <w:r>
        <w:t xml:space="preserve"> </w:t>
      </w:r>
      <w:r w:rsidRPr="00105EE1">
        <w:t>abgeführt.</w:t>
      </w:r>
      <w:r>
        <w:t xml:space="preserve"> </w:t>
      </w:r>
      <w:r w:rsidRPr="00105EE1">
        <w:t>–</w:t>
      </w:r>
      <w:r>
        <w:t xml:space="preserve"> </w:t>
      </w:r>
      <w:r w:rsidRPr="00105EE1">
        <w:t>Das</w:t>
      </w:r>
      <w:r>
        <w:t xml:space="preserve"> </w:t>
      </w:r>
      <w:r w:rsidRPr="00105EE1">
        <w:t>stand</w:t>
      </w:r>
      <w:r>
        <w:t xml:space="preserve"> </w:t>
      </w:r>
      <w:r w:rsidRPr="00105EE1">
        <w:t>dem</w:t>
      </w:r>
      <w:r>
        <w:t xml:space="preserve"> </w:t>
      </w:r>
      <w:r w:rsidRPr="00105EE1">
        <w:t>Joh.</w:t>
      </w:r>
      <w:r>
        <w:t xml:space="preserve"> </w:t>
      </w:r>
      <w:r w:rsidRPr="00105EE1">
        <w:t>Hus</w:t>
      </w:r>
      <w:r>
        <w:t xml:space="preserve"> </w:t>
      </w:r>
      <w:r w:rsidRPr="00105EE1">
        <w:t>immer</w:t>
      </w:r>
      <w:r>
        <w:t xml:space="preserve"> </w:t>
      </w:r>
      <w:r w:rsidRPr="00105EE1">
        <w:t>fest,</w:t>
      </w:r>
      <w:r>
        <w:t xml:space="preserve"> </w:t>
      </w:r>
      <w:r w:rsidRPr="00105EE1">
        <w:t>die</w:t>
      </w:r>
      <w:r>
        <w:t xml:space="preserve"> </w:t>
      </w:r>
      <w:r w:rsidRPr="00105EE1">
        <w:t>in</w:t>
      </w:r>
      <w:r>
        <w:t xml:space="preserve"> </w:t>
      </w:r>
      <w:r w:rsidRPr="00105EE1">
        <w:t>ihm</w:t>
      </w:r>
      <w:r>
        <w:t xml:space="preserve"> </w:t>
      </w:r>
      <w:r w:rsidRPr="00105EE1">
        <w:t>verfolgte</w:t>
      </w:r>
      <w:r>
        <w:t xml:space="preserve"> </w:t>
      </w:r>
      <w:r w:rsidRPr="00105EE1">
        <w:t>Wahrheit</w:t>
      </w:r>
      <w:r>
        <w:t xml:space="preserve"> </w:t>
      </w:r>
      <w:r w:rsidRPr="00105EE1">
        <w:t>werde</w:t>
      </w:r>
      <w:r>
        <w:t xml:space="preserve"> </w:t>
      </w:r>
      <w:r w:rsidRPr="00105EE1">
        <w:t>immer</w:t>
      </w:r>
      <w:r>
        <w:t xml:space="preserve"> </w:t>
      </w:r>
      <w:r w:rsidRPr="00105EE1">
        <w:t>herrlicher</w:t>
      </w:r>
      <w:r>
        <w:t xml:space="preserve"> </w:t>
      </w:r>
      <w:r w:rsidRPr="00105EE1">
        <w:t>und</w:t>
      </w:r>
      <w:r>
        <w:t xml:space="preserve"> </w:t>
      </w:r>
      <w:r w:rsidRPr="00105EE1">
        <w:t>mächtiger</w:t>
      </w:r>
      <w:r>
        <w:t xml:space="preserve"> </w:t>
      </w:r>
      <w:r w:rsidRPr="00105EE1">
        <w:t>sich</w:t>
      </w:r>
      <w:r>
        <w:t xml:space="preserve"> </w:t>
      </w:r>
      <w:r w:rsidRPr="00105EE1">
        <w:t>offenbaren</w:t>
      </w:r>
      <w:r>
        <w:t xml:space="preserve"> </w:t>
      </w:r>
      <w:r w:rsidRPr="00105EE1">
        <w:t>–</w:t>
      </w:r>
      <w:r>
        <w:t xml:space="preserve"> </w:t>
      </w:r>
      <w:r w:rsidRPr="00105EE1">
        <w:t>und</w:t>
      </w:r>
      <w:r>
        <w:t xml:space="preserve"> </w:t>
      </w:r>
      <w:r w:rsidRPr="00105EE1">
        <w:t>es</w:t>
      </w:r>
      <w:r>
        <w:t xml:space="preserve"> </w:t>
      </w:r>
      <w:r w:rsidRPr="00105EE1">
        <w:t>werde</w:t>
      </w:r>
      <w:r>
        <w:t xml:space="preserve"> </w:t>
      </w:r>
      <w:r w:rsidRPr="00105EE1">
        <w:t>sich</w:t>
      </w:r>
      <w:r>
        <w:t xml:space="preserve"> </w:t>
      </w:r>
      <w:r w:rsidRPr="00105EE1">
        <w:t>erfüllen,</w:t>
      </w:r>
      <w:r>
        <w:t xml:space="preserve"> </w:t>
      </w:r>
      <w:r w:rsidRPr="00105EE1">
        <w:t>was</w:t>
      </w:r>
      <w:r>
        <w:t xml:space="preserve"> </w:t>
      </w:r>
      <w:r w:rsidRPr="00105EE1">
        <w:t>er</w:t>
      </w:r>
      <w:r>
        <w:t xml:space="preserve"> </w:t>
      </w:r>
      <w:r w:rsidRPr="00105EE1">
        <w:t>in</w:t>
      </w:r>
      <w:r>
        <w:t xml:space="preserve"> </w:t>
      </w:r>
      <w:r w:rsidRPr="00105EE1">
        <w:t>einem</w:t>
      </w:r>
      <w:r>
        <w:t xml:space="preserve"> </w:t>
      </w:r>
      <w:r w:rsidRPr="00105EE1">
        <w:t>Traumgesicht</w:t>
      </w:r>
      <w:r>
        <w:t xml:space="preserve"> </w:t>
      </w:r>
      <w:r w:rsidRPr="00105EE1">
        <w:t>gesehen</w:t>
      </w:r>
      <w:r>
        <w:t xml:space="preserve"> </w:t>
      </w:r>
      <w:r w:rsidRPr="00105EE1">
        <w:t>hatte,</w:t>
      </w:r>
      <w:r>
        <w:t xml:space="preserve"> </w:t>
      </w:r>
      <w:r w:rsidRPr="00105EE1">
        <w:t>da</w:t>
      </w:r>
      <w:r>
        <w:t xml:space="preserve"> </w:t>
      </w:r>
      <w:r w:rsidRPr="00105EE1">
        <w:t>die</w:t>
      </w:r>
      <w:r>
        <w:t xml:space="preserve"> </w:t>
      </w:r>
      <w:r w:rsidRPr="00105EE1">
        <w:t>in</w:t>
      </w:r>
      <w:r>
        <w:t xml:space="preserve"> </w:t>
      </w:r>
      <w:r w:rsidRPr="00105EE1">
        <w:t>der</w:t>
      </w:r>
      <w:r>
        <w:t xml:space="preserve"> </w:t>
      </w:r>
      <w:r w:rsidRPr="00105EE1">
        <w:t>Bethlehems-Kapelle</w:t>
      </w:r>
      <w:r>
        <w:t xml:space="preserve"> </w:t>
      </w:r>
      <w:r w:rsidRPr="00105EE1">
        <w:t>an</w:t>
      </w:r>
      <w:r>
        <w:t xml:space="preserve"> </w:t>
      </w:r>
      <w:r w:rsidRPr="00105EE1">
        <w:t>den</w:t>
      </w:r>
      <w:r>
        <w:t xml:space="preserve"> </w:t>
      </w:r>
      <w:r w:rsidRPr="00105EE1">
        <w:t>Wänden</w:t>
      </w:r>
      <w:r>
        <w:t xml:space="preserve"> </w:t>
      </w:r>
      <w:r w:rsidRPr="00105EE1">
        <w:t>dargestellten</w:t>
      </w:r>
      <w:r>
        <w:t xml:space="preserve"> </w:t>
      </w:r>
      <w:r w:rsidRPr="00105EE1">
        <w:t>Christusbilder</w:t>
      </w:r>
      <w:r>
        <w:t xml:space="preserve"> </w:t>
      </w:r>
      <w:r w:rsidRPr="00105EE1">
        <w:t>zwar</w:t>
      </w:r>
      <w:r>
        <w:t xml:space="preserve"> </w:t>
      </w:r>
      <w:r w:rsidRPr="00105EE1">
        <w:t>erst</w:t>
      </w:r>
      <w:r>
        <w:t xml:space="preserve"> </w:t>
      </w:r>
      <w:r w:rsidRPr="00105EE1">
        <w:t>von</w:t>
      </w:r>
      <w:r>
        <w:t xml:space="preserve"> </w:t>
      </w:r>
      <w:r w:rsidRPr="00105EE1">
        <w:t>Bischöfen</w:t>
      </w:r>
      <w:r>
        <w:t xml:space="preserve"> </w:t>
      </w:r>
      <w:r w:rsidRPr="00105EE1">
        <w:t>und</w:t>
      </w:r>
      <w:r>
        <w:t xml:space="preserve"> </w:t>
      </w:r>
      <w:r w:rsidRPr="00105EE1">
        <w:t>Pfarrern</w:t>
      </w:r>
      <w:r>
        <w:t xml:space="preserve"> </w:t>
      </w:r>
      <w:r w:rsidRPr="00105EE1">
        <w:t>zerstört,</w:t>
      </w:r>
      <w:r>
        <w:t xml:space="preserve"> </w:t>
      </w:r>
      <w:r w:rsidRPr="00105EE1">
        <w:t>aber</w:t>
      </w:r>
      <w:r>
        <w:t xml:space="preserve"> </w:t>
      </w:r>
      <w:r w:rsidRPr="00105EE1">
        <w:t>dann</w:t>
      </w:r>
      <w:r>
        <w:t xml:space="preserve"> </w:t>
      </w:r>
      <w:r w:rsidRPr="00105EE1">
        <w:t>viel</w:t>
      </w:r>
      <w:r>
        <w:t xml:space="preserve"> </w:t>
      </w:r>
      <w:r w:rsidRPr="00105EE1">
        <w:t>herrlicher</w:t>
      </w:r>
      <w:r>
        <w:t xml:space="preserve"> </w:t>
      </w:r>
      <w:r w:rsidRPr="00105EE1">
        <w:t>von</w:t>
      </w:r>
      <w:r>
        <w:t xml:space="preserve"> </w:t>
      </w:r>
      <w:r w:rsidRPr="00105EE1">
        <w:t>Malern</w:t>
      </w:r>
      <w:r>
        <w:t xml:space="preserve"> </w:t>
      </w:r>
      <w:r w:rsidRPr="00105EE1">
        <w:t>wieder</w:t>
      </w:r>
      <w:r>
        <w:t xml:space="preserve"> </w:t>
      </w:r>
      <w:r w:rsidRPr="00105EE1">
        <w:t>hergestellt</w:t>
      </w:r>
      <w:r>
        <w:t xml:space="preserve"> </w:t>
      </w:r>
      <w:r w:rsidRPr="00105EE1">
        <w:t>wurden.</w:t>
      </w:r>
    </w:p>
    <w:p w14:paraId="28285B85" w14:textId="77777777" w:rsidR="00B03BB9" w:rsidRPr="00105EE1" w:rsidRDefault="00B03BB9" w:rsidP="00B03BB9">
      <w:r w:rsidRPr="00105EE1">
        <w:t>Hus</w:t>
      </w:r>
      <w:r>
        <w:t xml:space="preserve"> </w:t>
      </w:r>
      <w:r w:rsidRPr="00105EE1">
        <w:t>begehrte</w:t>
      </w:r>
      <w:r>
        <w:t xml:space="preserve"> </w:t>
      </w:r>
      <w:r w:rsidRPr="00105EE1">
        <w:t>vergeblich</w:t>
      </w:r>
      <w:r>
        <w:t xml:space="preserve"> </w:t>
      </w:r>
      <w:r w:rsidRPr="00105EE1">
        <w:t>eine</w:t>
      </w:r>
      <w:r>
        <w:t xml:space="preserve"> </w:t>
      </w:r>
      <w:r w:rsidRPr="00105EE1">
        <w:t>Unterredung</w:t>
      </w:r>
      <w:r>
        <w:t xml:space="preserve"> </w:t>
      </w:r>
      <w:r w:rsidRPr="00105EE1">
        <w:t>mit</w:t>
      </w:r>
      <w:r>
        <w:t xml:space="preserve"> </w:t>
      </w:r>
      <w:r w:rsidRPr="00105EE1">
        <w:t>dem</w:t>
      </w:r>
      <w:r>
        <w:t xml:space="preserve"> </w:t>
      </w:r>
      <w:r w:rsidRPr="00105EE1">
        <w:t>Kaiser,</w:t>
      </w:r>
      <w:r>
        <w:t xml:space="preserve"> </w:t>
      </w:r>
      <w:r w:rsidRPr="00105EE1">
        <w:t>ehe</w:t>
      </w:r>
      <w:r>
        <w:t xml:space="preserve"> </w:t>
      </w:r>
      <w:r w:rsidRPr="00105EE1">
        <w:t>er</w:t>
      </w:r>
      <w:r>
        <w:t xml:space="preserve"> </w:t>
      </w:r>
      <w:r w:rsidRPr="00105EE1">
        <w:t>verdammt</w:t>
      </w:r>
      <w:r>
        <w:t xml:space="preserve"> </w:t>
      </w:r>
      <w:r w:rsidRPr="00105EE1">
        <w:t>würde.</w:t>
      </w:r>
      <w:r>
        <w:t xml:space="preserve"> </w:t>
      </w:r>
      <w:r w:rsidRPr="00105EE1">
        <w:t>„Ich</w:t>
      </w:r>
      <w:r>
        <w:t xml:space="preserve"> </w:t>
      </w:r>
      <w:r w:rsidRPr="00105EE1">
        <w:t>wundere</w:t>
      </w:r>
      <w:r>
        <w:t xml:space="preserve"> </w:t>
      </w:r>
      <w:r w:rsidRPr="00105EE1">
        <w:t>mich“,</w:t>
      </w:r>
      <w:r>
        <w:t xml:space="preserve"> </w:t>
      </w:r>
      <w:r w:rsidRPr="00105EE1">
        <w:t>sagt</w:t>
      </w:r>
      <w:r>
        <w:t xml:space="preserve"> </w:t>
      </w:r>
      <w:r w:rsidRPr="00105EE1">
        <w:t>er,</w:t>
      </w:r>
      <w:r>
        <w:t xml:space="preserve"> </w:t>
      </w:r>
      <w:r w:rsidRPr="00105EE1">
        <w:t>„daß</w:t>
      </w:r>
      <w:r>
        <w:t xml:space="preserve"> </w:t>
      </w:r>
      <w:r w:rsidRPr="00105EE1">
        <w:t>der</w:t>
      </w:r>
      <w:r>
        <w:t xml:space="preserve"> </w:t>
      </w:r>
      <w:r w:rsidRPr="00105EE1">
        <w:t>Kaiser</w:t>
      </w:r>
      <w:r>
        <w:t xml:space="preserve"> </w:t>
      </w:r>
      <w:r w:rsidRPr="00105EE1">
        <w:t>mich</w:t>
      </w:r>
      <w:r>
        <w:t xml:space="preserve"> </w:t>
      </w:r>
      <w:r w:rsidRPr="00105EE1">
        <w:t>vergessen</w:t>
      </w:r>
      <w:r>
        <w:t xml:space="preserve"> </w:t>
      </w:r>
      <w:r w:rsidRPr="00105EE1">
        <w:t>hat,</w:t>
      </w:r>
      <w:r>
        <w:t xml:space="preserve"> </w:t>
      </w:r>
      <w:r w:rsidRPr="00105EE1">
        <w:t>und</w:t>
      </w:r>
      <w:r>
        <w:t xml:space="preserve"> </w:t>
      </w:r>
      <w:r w:rsidRPr="00105EE1">
        <w:t>daß</w:t>
      </w:r>
      <w:r>
        <w:t xml:space="preserve"> </w:t>
      </w:r>
      <w:r w:rsidRPr="00105EE1">
        <w:t>er</w:t>
      </w:r>
      <w:r>
        <w:t xml:space="preserve"> </w:t>
      </w:r>
      <w:r w:rsidRPr="00105EE1">
        <w:t>kein</w:t>
      </w:r>
      <w:r>
        <w:t xml:space="preserve"> </w:t>
      </w:r>
      <w:r w:rsidRPr="00105EE1">
        <w:t>Wort</w:t>
      </w:r>
      <w:r>
        <w:t xml:space="preserve"> </w:t>
      </w:r>
      <w:r w:rsidRPr="00105EE1">
        <w:t>für</w:t>
      </w:r>
      <w:r>
        <w:t xml:space="preserve"> </w:t>
      </w:r>
      <w:r w:rsidRPr="00105EE1">
        <w:t>mich</w:t>
      </w:r>
      <w:r>
        <w:t xml:space="preserve"> </w:t>
      </w:r>
      <w:r w:rsidRPr="00105EE1">
        <w:t>spricht,</w:t>
      </w:r>
      <w:r>
        <w:t xml:space="preserve"> </w:t>
      </w:r>
      <w:r w:rsidRPr="00105EE1">
        <w:t>und</w:t>
      </w:r>
      <w:r>
        <w:t xml:space="preserve"> </w:t>
      </w:r>
      <w:r w:rsidRPr="00105EE1">
        <w:t>vielleicht</w:t>
      </w:r>
      <w:r>
        <w:t xml:space="preserve"> </w:t>
      </w:r>
      <w:r w:rsidRPr="00105EE1">
        <w:t>werde</w:t>
      </w:r>
      <w:r>
        <w:t xml:space="preserve"> </w:t>
      </w:r>
      <w:r w:rsidRPr="00105EE1">
        <w:t>ich,</w:t>
      </w:r>
      <w:r>
        <w:t xml:space="preserve"> </w:t>
      </w:r>
      <w:r w:rsidRPr="00105EE1">
        <w:t>ehe</w:t>
      </w:r>
      <w:r>
        <w:t xml:space="preserve"> </w:t>
      </w:r>
      <w:r w:rsidRPr="00105EE1">
        <w:t>ich</w:t>
      </w:r>
      <w:r>
        <w:t xml:space="preserve"> </w:t>
      </w:r>
      <w:r w:rsidRPr="00105EE1">
        <w:t>ein</w:t>
      </w:r>
      <w:r>
        <w:t xml:space="preserve"> </w:t>
      </w:r>
      <w:r w:rsidRPr="00105EE1">
        <w:t>Wort</w:t>
      </w:r>
      <w:r>
        <w:t xml:space="preserve"> </w:t>
      </w:r>
      <w:r w:rsidRPr="00105EE1">
        <w:t>mit</w:t>
      </w:r>
      <w:r>
        <w:t xml:space="preserve"> </w:t>
      </w:r>
      <w:r w:rsidRPr="00105EE1">
        <w:t>ihm</w:t>
      </w:r>
      <w:r>
        <w:t xml:space="preserve"> </w:t>
      </w:r>
      <w:r w:rsidRPr="00105EE1">
        <w:t>reden</w:t>
      </w:r>
      <w:r>
        <w:t xml:space="preserve"> </w:t>
      </w:r>
      <w:r w:rsidRPr="00105EE1">
        <w:t>kann,</w:t>
      </w:r>
      <w:r>
        <w:t xml:space="preserve"> </w:t>
      </w:r>
      <w:r w:rsidRPr="00105EE1">
        <w:t>verurtheilt</w:t>
      </w:r>
      <w:r>
        <w:t xml:space="preserve"> </w:t>
      </w:r>
      <w:r w:rsidRPr="00105EE1">
        <w:t>werden.</w:t>
      </w:r>
      <w:r>
        <w:t xml:space="preserve"> </w:t>
      </w:r>
      <w:r w:rsidRPr="00105EE1">
        <w:t>Er</w:t>
      </w:r>
      <w:r>
        <w:t xml:space="preserve"> </w:t>
      </w:r>
      <w:r w:rsidRPr="00105EE1">
        <w:t>selbst</w:t>
      </w:r>
      <w:r>
        <w:t xml:space="preserve"> </w:t>
      </w:r>
      <w:r w:rsidRPr="00105EE1">
        <w:t>möge</w:t>
      </w:r>
      <w:r>
        <w:t xml:space="preserve"> </w:t>
      </w:r>
      <w:r w:rsidRPr="00105EE1">
        <w:t>zusehen,</w:t>
      </w:r>
      <w:r>
        <w:t xml:space="preserve"> </w:t>
      </w:r>
      <w:r w:rsidRPr="00105EE1">
        <w:t>ob</w:t>
      </w:r>
      <w:r>
        <w:t xml:space="preserve"> </w:t>
      </w:r>
      <w:r w:rsidRPr="00105EE1">
        <w:t>dies</w:t>
      </w:r>
      <w:r>
        <w:t xml:space="preserve"> </w:t>
      </w:r>
      <w:r w:rsidRPr="00105EE1">
        <w:t>seine</w:t>
      </w:r>
      <w:r>
        <w:t xml:space="preserve"> </w:t>
      </w:r>
      <w:r w:rsidRPr="00105EE1">
        <w:t>Ehre</w:t>
      </w:r>
      <w:r>
        <w:t xml:space="preserve"> </w:t>
      </w:r>
      <w:r w:rsidRPr="00105EE1">
        <w:t>ist.“</w:t>
      </w:r>
    </w:p>
    <w:p w14:paraId="2F4BBECF" w14:textId="77777777" w:rsidR="00B03BB9" w:rsidRPr="00105EE1" w:rsidRDefault="00B03BB9" w:rsidP="00B03BB9">
      <w:r w:rsidRPr="00105EE1">
        <w:t>Im</w:t>
      </w:r>
      <w:r>
        <w:t xml:space="preserve"> </w:t>
      </w:r>
      <w:r w:rsidRPr="00105EE1">
        <w:t>Anfange</w:t>
      </w:r>
      <w:r>
        <w:t xml:space="preserve"> </w:t>
      </w:r>
      <w:r w:rsidRPr="00105EE1">
        <w:t>des</w:t>
      </w:r>
      <w:r>
        <w:t xml:space="preserve"> </w:t>
      </w:r>
      <w:r w:rsidRPr="00105EE1">
        <w:t>Juni</w:t>
      </w:r>
      <w:r>
        <w:t xml:space="preserve"> </w:t>
      </w:r>
      <w:r w:rsidRPr="00105EE1">
        <w:t>wurde</w:t>
      </w:r>
      <w:r>
        <w:t xml:space="preserve"> </w:t>
      </w:r>
      <w:r w:rsidRPr="00105EE1">
        <w:t>Hus</w:t>
      </w:r>
      <w:r>
        <w:t xml:space="preserve"> </w:t>
      </w:r>
      <w:r w:rsidRPr="00105EE1">
        <w:t>zuerst</w:t>
      </w:r>
      <w:r>
        <w:t xml:space="preserve"> </w:t>
      </w:r>
      <w:r w:rsidRPr="00105EE1">
        <w:t>aus</w:t>
      </w:r>
      <w:r>
        <w:t xml:space="preserve"> </w:t>
      </w:r>
      <w:r w:rsidRPr="00105EE1">
        <w:t>seinem</w:t>
      </w:r>
      <w:r>
        <w:t xml:space="preserve"> </w:t>
      </w:r>
      <w:r w:rsidRPr="00105EE1">
        <w:t>schweren</w:t>
      </w:r>
      <w:r>
        <w:t xml:space="preserve"> </w:t>
      </w:r>
      <w:r w:rsidRPr="00105EE1">
        <w:t>Kerker</w:t>
      </w:r>
      <w:r>
        <w:t xml:space="preserve"> </w:t>
      </w:r>
      <w:r w:rsidRPr="00105EE1">
        <w:t>zu</w:t>
      </w:r>
      <w:r>
        <w:t xml:space="preserve"> </w:t>
      </w:r>
      <w:r w:rsidRPr="00105EE1">
        <w:t>Gottlieben</w:t>
      </w:r>
      <w:r>
        <w:t xml:space="preserve"> </w:t>
      </w:r>
      <w:r w:rsidRPr="00105EE1">
        <w:t>befreit,</w:t>
      </w:r>
      <w:r>
        <w:t xml:space="preserve"> </w:t>
      </w:r>
      <w:r w:rsidRPr="00105EE1">
        <w:t>wo</w:t>
      </w:r>
      <w:r>
        <w:t xml:space="preserve"> </w:t>
      </w:r>
      <w:r w:rsidRPr="00105EE1">
        <w:t>gleich</w:t>
      </w:r>
      <w:r>
        <w:t xml:space="preserve"> </w:t>
      </w:r>
      <w:r w:rsidRPr="00105EE1">
        <w:t>nachher</w:t>
      </w:r>
      <w:r>
        <w:t xml:space="preserve"> </w:t>
      </w:r>
      <w:r w:rsidRPr="00105EE1">
        <w:t>der</w:t>
      </w:r>
      <w:r>
        <w:t xml:space="preserve"> </w:t>
      </w:r>
      <w:r w:rsidRPr="00105EE1">
        <w:t>der</w:t>
      </w:r>
      <w:r>
        <w:t xml:space="preserve"> </w:t>
      </w:r>
      <w:r w:rsidRPr="00105EE1">
        <w:t>päpstlichen</w:t>
      </w:r>
      <w:r>
        <w:t xml:space="preserve"> </w:t>
      </w:r>
      <w:r w:rsidRPr="00105EE1">
        <w:t>Würde</w:t>
      </w:r>
      <w:r>
        <w:t xml:space="preserve"> </w:t>
      </w:r>
      <w:r w:rsidRPr="00105EE1">
        <w:t>entkleidete</w:t>
      </w:r>
      <w:r>
        <w:t xml:space="preserve"> </w:t>
      </w:r>
      <w:r w:rsidRPr="00105EE1">
        <w:t>Balthasar</w:t>
      </w:r>
      <w:r>
        <w:t xml:space="preserve"> </w:t>
      </w:r>
      <w:proofErr w:type="spellStart"/>
      <w:r w:rsidRPr="00105EE1">
        <w:t>Cossa</w:t>
      </w:r>
      <w:proofErr w:type="spellEnd"/>
      <w:r w:rsidRPr="00105EE1">
        <w:t>,</w:t>
      </w:r>
      <w:r>
        <w:t xml:space="preserve"> </w:t>
      </w:r>
      <w:r w:rsidRPr="00105EE1">
        <w:t>der</w:t>
      </w:r>
      <w:r>
        <w:t xml:space="preserve"> </w:t>
      </w:r>
      <w:r w:rsidRPr="00105EE1">
        <w:t>ihn</w:t>
      </w:r>
      <w:r>
        <w:t xml:space="preserve"> </w:t>
      </w:r>
      <w:r w:rsidRPr="00105EE1">
        <w:t>zuerst</w:t>
      </w:r>
      <w:r>
        <w:t xml:space="preserve"> </w:t>
      </w:r>
      <w:r w:rsidRPr="00105EE1">
        <w:t>hatte</w:t>
      </w:r>
      <w:r>
        <w:t xml:space="preserve"> </w:t>
      </w:r>
      <w:r w:rsidRPr="00105EE1">
        <w:t>gefangen</w:t>
      </w:r>
      <w:r>
        <w:t xml:space="preserve"> </w:t>
      </w:r>
      <w:r w:rsidRPr="00105EE1">
        <w:t>nehmen</w:t>
      </w:r>
      <w:r>
        <w:t xml:space="preserve"> </w:t>
      </w:r>
      <w:r w:rsidRPr="00105EE1">
        <w:t>lassen,</w:t>
      </w:r>
      <w:r>
        <w:t xml:space="preserve"> </w:t>
      </w:r>
      <w:r w:rsidRPr="00105EE1">
        <w:t>an</w:t>
      </w:r>
      <w:r>
        <w:t xml:space="preserve"> </w:t>
      </w:r>
      <w:r w:rsidRPr="00105EE1">
        <w:t>seine</w:t>
      </w:r>
      <w:r>
        <w:t xml:space="preserve"> </w:t>
      </w:r>
      <w:r w:rsidRPr="00105EE1">
        <w:t>Stelle</w:t>
      </w:r>
      <w:r>
        <w:t xml:space="preserve"> </w:t>
      </w:r>
      <w:r w:rsidRPr="00105EE1">
        <w:t>kam.</w:t>
      </w:r>
      <w:r>
        <w:t xml:space="preserve"> </w:t>
      </w:r>
      <w:r w:rsidRPr="00105EE1">
        <w:t>–</w:t>
      </w:r>
      <w:r>
        <w:t xml:space="preserve"> </w:t>
      </w:r>
      <w:r w:rsidRPr="00105EE1">
        <w:t>Hus</w:t>
      </w:r>
      <w:r>
        <w:t xml:space="preserve"> </w:t>
      </w:r>
      <w:r w:rsidRPr="00105EE1">
        <w:t>wurde</w:t>
      </w:r>
      <w:r>
        <w:t xml:space="preserve"> </w:t>
      </w:r>
      <w:r w:rsidRPr="00105EE1">
        <w:t>nach</w:t>
      </w:r>
      <w:r>
        <w:t xml:space="preserve"> </w:t>
      </w:r>
      <w:r w:rsidRPr="00105EE1">
        <w:t>Costnitz</w:t>
      </w:r>
      <w:r>
        <w:t xml:space="preserve"> </w:t>
      </w:r>
      <w:r w:rsidRPr="00105EE1">
        <w:t>in</w:t>
      </w:r>
      <w:r>
        <w:t xml:space="preserve"> </w:t>
      </w:r>
      <w:r w:rsidRPr="00105EE1">
        <w:t>ein</w:t>
      </w:r>
      <w:r>
        <w:t xml:space="preserve"> </w:t>
      </w:r>
      <w:r w:rsidRPr="00105EE1">
        <w:t>Franziskaner-Kloster</w:t>
      </w:r>
      <w:r>
        <w:t xml:space="preserve"> </w:t>
      </w:r>
      <w:r w:rsidRPr="00105EE1">
        <w:t>abgeführt.</w:t>
      </w:r>
      <w:r>
        <w:t xml:space="preserve"> </w:t>
      </w:r>
      <w:r w:rsidRPr="00105EE1">
        <w:t>Schon</w:t>
      </w:r>
      <w:r>
        <w:t xml:space="preserve"> </w:t>
      </w:r>
      <w:r w:rsidRPr="00105EE1">
        <w:t>wollte</w:t>
      </w:r>
      <w:r>
        <w:t xml:space="preserve"> </w:t>
      </w:r>
      <w:r w:rsidRPr="00105EE1">
        <w:t>das</w:t>
      </w:r>
      <w:r>
        <w:t xml:space="preserve"> </w:t>
      </w:r>
      <w:r w:rsidRPr="00105EE1">
        <w:t>Concil</w:t>
      </w:r>
      <w:r>
        <w:t xml:space="preserve"> </w:t>
      </w:r>
      <w:r w:rsidRPr="00105EE1">
        <w:t>mit</w:t>
      </w:r>
      <w:r>
        <w:t xml:space="preserve"> </w:t>
      </w:r>
      <w:r w:rsidRPr="00105EE1">
        <w:t>der</w:t>
      </w:r>
      <w:r>
        <w:t xml:space="preserve"> </w:t>
      </w:r>
      <w:r w:rsidRPr="00105EE1">
        <w:t>Verdammung</w:t>
      </w:r>
      <w:r>
        <w:t xml:space="preserve"> </w:t>
      </w:r>
      <w:r w:rsidRPr="00105EE1">
        <w:t>der</w:t>
      </w:r>
      <w:r>
        <w:t xml:space="preserve"> </w:t>
      </w:r>
      <w:r w:rsidRPr="00105EE1">
        <w:t>als</w:t>
      </w:r>
      <w:r>
        <w:t xml:space="preserve"> </w:t>
      </w:r>
      <w:r w:rsidRPr="00105EE1">
        <w:t>ketzerisch</w:t>
      </w:r>
      <w:r>
        <w:t xml:space="preserve"> </w:t>
      </w:r>
      <w:r w:rsidRPr="00105EE1">
        <w:t>bezeichneten,</w:t>
      </w:r>
      <w:r>
        <w:t xml:space="preserve"> </w:t>
      </w:r>
      <w:r w:rsidRPr="00105EE1">
        <w:t>aus</w:t>
      </w:r>
      <w:r>
        <w:t xml:space="preserve"> </w:t>
      </w:r>
      <w:r w:rsidRPr="00105EE1">
        <w:t>den</w:t>
      </w:r>
      <w:r>
        <w:t xml:space="preserve"> </w:t>
      </w:r>
      <w:r w:rsidRPr="00105EE1">
        <w:t>Schriften</w:t>
      </w:r>
      <w:r>
        <w:t xml:space="preserve"> </w:t>
      </w:r>
      <w:r w:rsidRPr="00105EE1">
        <w:t>des</w:t>
      </w:r>
      <w:r>
        <w:t xml:space="preserve"> </w:t>
      </w:r>
      <w:r w:rsidRPr="00105EE1">
        <w:t>Hus</w:t>
      </w:r>
      <w:r>
        <w:t xml:space="preserve"> </w:t>
      </w:r>
      <w:r w:rsidRPr="00105EE1">
        <w:t>ausgezogenen</w:t>
      </w:r>
      <w:r>
        <w:t xml:space="preserve"> </w:t>
      </w:r>
      <w:r w:rsidRPr="00105EE1">
        <w:t>Stellen</w:t>
      </w:r>
      <w:r>
        <w:t xml:space="preserve"> </w:t>
      </w:r>
      <w:r w:rsidRPr="00105EE1">
        <w:t>beginnen,</w:t>
      </w:r>
      <w:r>
        <w:t xml:space="preserve"> </w:t>
      </w:r>
      <w:r w:rsidRPr="00105EE1">
        <w:t>als</w:t>
      </w:r>
      <w:r>
        <w:t xml:space="preserve"> </w:t>
      </w:r>
      <w:r w:rsidRPr="00105EE1">
        <w:t>durch</w:t>
      </w:r>
      <w:r>
        <w:t xml:space="preserve"> </w:t>
      </w:r>
      <w:r w:rsidRPr="00105EE1">
        <w:t>den</w:t>
      </w:r>
      <w:r>
        <w:t xml:space="preserve"> </w:t>
      </w:r>
      <w:r w:rsidRPr="00105EE1">
        <w:t>Kaiser,</w:t>
      </w:r>
      <w:r>
        <w:t xml:space="preserve"> </w:t>
      </w:r>
      <w:r w:rsidRPr="00105EE1">
        <w:t>der</w:t>
      </w:r>
      <w:r>
        <w:t xml:space="preserve"> </w:t>
      </w:r>
      <w:r w:rsidRPr="00105EE1">
        <w:t>durch</w:t>
      </w:r>
      <w:r>
        <w:t xml:space="preserve"> </w:t>
      </w:r>
      <w:r w:rsidRPr="00105EE1">
        <w:t>treue</w:t>
      </w:r>
      <w:r>
        <w:t xml:space="preserve"> </w:t>
      </w:r>
      <w:r w:rsidRPr="00105EE1">
        <w:t>Böhmen</w:t>
      </w:r>
      <w:r>
        <w:t xml:space="preserve"> </w:t>
      </w:r>
      <w:r w:rsidRPr="00105EE1">
        <w:t>davon</w:t>
      </w:r>
      <w:r>
        <w:t xml:space="preserve"> </w:t>
      </w:r>
      <w:r w:rsidRPr="00105EE1">
        <w:t>gehört</w:t>
      </w:r>
      <w:r>
        <w:t xml:space="preserve"> </w:t>
      </w:r>
      <w:r w:rsidRPr="00105EE1">
        <w:t>hatte,</w:t>
      </w:r>
      <w:r>
        <w:t xml:space="preserve"> </w:t>
      </w:r>
      <w:r w:rsidRPr="00105EE1">
        <w:t>diesem</w:t>
      </w:r>
      <w:r>
        <w:t xml:space="preserve"> </w:t>
      </w:r>
      <w:r w:rsidRPr="00105EE1">
        <w:t>Beginnen</w:t>
      </w:r>
      <w:r>
        <w:t xml:space="preserve"> </w:t>
      </w:r>
      <w:r w:rsidRPr="00105EE1">
        <w:t>gewehrt</w:t>
      </w:r>
      <w:r>
        <w:t xml:space="preserve"> </w:t>
      </w:r>
      <w:r w:rsidRPr="00105EE1">
        <w:t>wurde.</w:t>
      </w:r>
      <w:r>
        <w:t xml:space="preserve"> </w:t>
      </w:r>
      <w:r w:rsidRPr="00105EE1">
        <w:t>–</w:t>
      </w:r>
      <w:r>
        <w:t xml:space="preserve"> </w:t>
      </w:r>
      <w:r w:rsidRPr="00105EE1">
        <w:t>Die</w:t>
      </w:r>
      <w:r>
        <w:t xml:space="preserve"> </w:t>
      </w:r>
      <w:r w:rsidRPr="00105EE1">
        <w:t>Prälaten</w:t>
      </w:r>
      <w:r>
        <w:t xml:space="preserve"> </w:t>
      </w:r>
      <w:r w:rsidRPr="00105EE1">
        <w:t>sollten</w:t>
      </w:r>
      <w:r>
        <w:t xml:space="preserve"> </w:t>
      </w:r>
      <w:r w:rsidRPr="00105EE1">
        <w:t>die</w:t>
      </w:r>
      <w:r>
        <w:t xml:space="preserve"> </w:t>
      </w:r>
      <w:r w:rsidRPr="00105EE1">
        <w:t>irrthümlichen</w:t>
      </w:r>
      <w:r>
        <w:t xml:space="preserve"> </w:t>
      </w:r>
      <w:r w:rsidRPr="00105EE1">
        <w:t>Artikel</w:t>
      </w:r>
      <w:r>
        <w:t xml:space="preserve"> </w:t>
      </w:r>
      <w:r w:rsidRPr="00105EE1">
        <w:t>ihm</w:t>
      </w:r>
      <w:r>
        <w:t xml:space="preserve"> </w:t>
      </w:r>
      <w:r w:rsidRPr="00105EE1">
        <w:t>erst</w:t>
      </w:r>
      <w:r>
        <w:t xml:space="preserve"> </w:t>
      </w:r>
      <w:r w:rsidRPr="00105EE1">
        <w:t>vorlegen.</w:t>
      </w:r>
      <w:r>
        <w:t xml:space="preserve"> </w:t>
      </w:r>
      <w:r w:rsidRPr="00105EE1">
        <w:t>–</w:t>
      </w:r>
      <w:r>
        <w:t xml:space="preserve"> </w:t>
      </w:r>
      <w:r w:rsidRPr="00105EE1">
        <w:t>Als</w:t>
      </w:r>
      <w:r>
        <w:t xml:space="preserve"> </w:t>
      </w:r>
      <w:r w:rsidRPr="00105EE1">
        <w:t>Hus</w:t>
      </w:r>
      <w:r>
        <w:t xml:space="preserve"> </w:t>
      </w:r>
      <w:r w:rsidRPr="00105EE1">
        <w:t>vor</w:t>
      </w:r>
      <w:r>
        <w:t xml:space="preserve"> </w:t>
      </w:r>
      <w:r w:rsidRPr="00105EE1">
        <w:t>dem</w:t>
      </w:r>
      <w:r>
        <w:t xml:space="preserve"> </w:t>
      </w:r>
      <w:r w:rsidRPr="00105EE1">
        <w:t>Concil</w:t>
      </w:r>
      <w:r>
        <w:t xml:space="preserve"> </w:t>
      </w:r>
      <w:r w:rsidRPr="00105EE1">
        <w:t>erschien</w:t>
      </w:r>
      <w:r>
        <w:t xml:space="preserve"> </w:t>
      </w:r>
      <w:r w:rsidRPr="00105EE1">
        <w:t>und</w:t>
      </w:r>
      <w:r>
        <w:t xml:space="preserve"> </w:t>
      </w:r>
      <w:r w:rsidRPr="00105EE1">
        <w:t>ihm</w:t>
      </w:r>
      <w:r>
        <w:t xml:space="preserve"> </w:t>
      </w:r>
      <w:r w:rsidRPr="00105EE1">
        <w:t>seine</w:t>
      </w:r>
      <w:r>
        <w:t xml:space="preserve"> </w:t>
      </w:r>
      <w:r w:rsidRPr="00105EE1">
        <w:t>Schriften</w:t>
      </w:r>
      <w:r>
        <w:t xml:space="preserve"> </w:t>
      </w:r>
      <w:r w:rsidRPr="00105EE1">
        <w:t>vorgelegt</w:t>
      </w:r>
      <w:r>
        <w:t xml:space="preserve"> </w:t>
      </w:r>
      <w:r w:rsidRPr="00105EE1">
        <w:t>wurden,</w:t>
      </w:r>
      <w:r>
        <w:t xml:space="preserve"> </w:t>
      </w:r>
      <w:r w:rsidRPr="00105EE1">
        <w:t>wollte</w:t>
      </w:r>
      <w:r>
        <w:t xml:space="preserve"> </w:t>
      </w:r>
      <w:r w:rsidRPr="00105EE1">
        <w:t>selbiger</w:t>
      </w:r>
      <w:r>
        <w:t xml:space="preserve"> </w:t>
      </w:r>
      <w:r w:rsidRPr="00105EE1">
        <w:t>einen</w:t>
      </w:r>
      <w:r>
        <w:t xml:space="preserve"> </w:t>
      </w:r>
      <w:r w:rsidRPr="00105EE1">
        <w:t>Artikel</w:t>
      </w:r>
      <w:r>
        <w:t xml:space="preserve"> </w:t>
      </w:r>
      <w:r w:rsidRPr="00105EE1">
        <w:t>derselben</w:t>
      </w:r>
      <w:r>
        <w:t xml:space="preserve"> </w:t>
      </w:r>
      <w:r w:rsidRPr="00105EE1">
        <w:t>aus</w:t>
      </w:r>
      <w:r>
        <w:t xml:space="preserve"> </w:t>
      </w:r>
      <w:r w:rsidRPr="00105EE1">
        <w:t>der</w:t>
      </w:r>
      <w:r>
        <w:t xml:space="preserve"> </w:t>
      </w:r>
      <w:r w:rsidRPr="00105EE1">
        <w:t>Schrift</w:t>
      </w:r>
      <w:r>
        <w:t xml:space="preserve"> </w:t>
      </w:r>
      <w:r w:rsidRPr="00105EE1">
        <w:t>und</w:t>
      </w:r>
      <w:r>
        <w:t xml:space="preserve"> </w:t>
      </w:r>
      <w:r w:rsidRPr="00105EE1">
        <w:t>den</w:t>
      </w:r>
      <w:r>
        <w:t xml:space="preserve"> </w:t>
      </w:r>
      <w:r w:rsidRPr="00105EE1">
        <w:t>Kirchenvätern</w:t>
      </w:r>
      <w:r>
        <w:t xml:space="preserve"> </w:t>
      </w:r>
      <w:r w:rsidRPr="00105EE1">
        <w:t>vertheidigen.</w:t>
      </w:r>
      <w:r>
        <w:t xml:space="preserve"> </w:t>
      </w:r>
      <w:r w:rsidRPr="00105EE1">
        <w:t>Aber</w:t>
      </w:r>
      <w:r>
        <w:t xml:space="preserve"> </w:t>
      </w:r>
      <w:r w:rsidRPr="00105EE1">
        <w:t>man</w:t>
      </w:r>
      <w:r>
        <w:t xml:space="preserve"> </w:t>
      </w:r>
      <w:r w:rsidRPr="00105EE1">
        <w:t>ließ</w:t>
      </w:r>
      <w:r>
        <w:t xml:space="preserve"> </w:t>
      </w:r>
      <w:r w:rsidRPr="00105EE1">
        <w:t>ihn</w:t>
      </w:r>
      <w:r>
        <w:t xml:space="preserve"> </w:t>
      </w:r>
      <w:r w:rsidRPr="00105EE1">
        <w:t>nicht</w:t>
      </w:r>
      <w:r>
        <w:t xml:space="preserve"> </w:t>
      </w:r>
      <w:r w:rsidRPr="00105EE1">
        <w:t>zu</w:t>
      </w:r>
      <w:r>
        <w:t xml:space="preserve"> </w:t>
      </w:r>
      <w:r w:rsidRPr="00105EE1">
        <w:t>Worte</w:t>
      </w:r>
      <w:r>
        <w:t xml:space="preserve"> </w:t>
      </w:r>
      <w:r w:rsidRPr="00105EE1">
        <w:t>kommen.</w:t>
      </w:r>
      <w:r>
        <w:t xml:space="preserve"> </w:t>
      </w:r>
      <w:r w:rsidRPr="00105EE1">
        <w:t>Hus</w:t>
      </w:r>
      <w:r>
        <w:t xml:space="preserve"> </w:t>
      </w:r>
      <w:r w:rsidRPr="00105EE1">
        <w:t>berichtet</w:t>
      </w:r>
      <w:r>
        <w:t xml:space="preserve"> </w:t>
      </w:r>
      <w:r w:rsidRPr="00105EE1">
        <w:t>später</w:t>
      </w:r>
      <w:r>
        <w:t xml:space="preserve"> </w:t>
      </w:r>
      <w:r w:rsidRPr="00105EE1">
        <w:t>darüber:</w:t>
      </w:r>
      <w:r>
        <w:t xml:space="preserve"> </w:t>
      </w:r>
      <w:r w:rsidRPr="00105EE1">
        <w:t>Wenn</w:t>
      </w:r>
      <w:r>
        <w:t xml:space="preserve"> </w:t>
      </w:r>
      <w:r w:rsidRPr="00105EE1">
        <w:t>ich</w:t>
      </w:r>
      <w:r>
        <w:t xml:space="preserve"> </w:t>
      </w:r>
      <w:r w:rsidRPr="00105EE1">
        <w:t>die</w:t>
      </w:r>
      <w:r>
        <w:t xml:space="preserve"> </w:t>
      </w:r>
      <w:r w:rsidRPr="00105EE1">
        <w:t>Schrift</w:t>
      </w:r>
      <w:r>
        <w:t xml:space="preserve"> </w:t>
      </w:r>
      <w:r w:rsidRPr="00105EE1">
        <w:t>anführte</w:t>
      </w:r>
      <w:r>
        <w:t xml:space="preserve"> </w:t>
      </w:r>
      <w:r w:rsidRPr="00105EE1">
        <w:t>oder</w:t>
      </w:r>
      <w:r>
        <w:t xml:space="preserve"> </w:t>
      </w:r>
      <w:r w:rsidRPr="00105EE1">
        <w:t>die</w:t>
      </w:r>
      <w:r>
        <w:t xml:space="preserve"> </w:t>
      </w:r>
      <w:r w:rsidRPr="00105EE1">
        <w:t>der</w:t>
      </w:r>
      <w:r>
        <w:t xml:space="preserve"> </w:t>
      </w:r>
      <w:r w:rsidRPr="00105EE1">
        <w:t>heiligen</w:t>
      </w:r>
      <w:r>
        <w:t xml:space="preserve"> </w:t>
      </w:r>
      <w:r w:rsidRPr="00105EE1">
        <w:t>Väter,</w:t>
      </w:r>
      <w:r>
        <w:t xml:space="preserve"> </w:t>
      </w:r>
      <w:r w:rsidRPr="00105EE1">
        <w:t>so</w:t>
      </w:r>
      <w:r>
        <w:t xml:space="preserve"> </w:t>
      </w:r>
      <w:r w:rsidRPr="00105EE1">
        <w:t>verlachte</w:t>
      </w:r>
      <w:r>
        <w:t xml:space="preserve"> </w:t>
      </w:r>
      <w:r w:rsidRPr="00105EE1">
        <w:t>mich</w:t>
      </w:r>
      <w:r>
        <w:t xml:space="preserve"> </w:t>
      </w:r>
      <w:r w:rsidRPr="00105EE1">
        <w:t>das</w:t>
      </w:r>
      <w:r>
        <w:t xml:space="preserve"> </w:t>
      </w:r>
      <w:r w:rsidRPr="00105EE1">
        <w:t>Concil</w:t>
      </w:r>
      <w:r>
        <w:t xml:space="preserve"> </w:t>
      </w:r>
      <w:r w:rsidRPr="00105EE1">
        <w:t>oder</w:t>
      </w:r>
      <w:r>
        <w:t xml:space="preserve"> </w:t>
      </w:r>
      <w:r w:rsidRPr="00105EE1">
        <w:t>sagte,</w:t>
      </w:r>
      <w:r>
        <w:t xml:space="preserve"> </w:t>
      </w:r>
      <w:r w:rsidRPr="00105EE1">
        <w:t>ich</w:t>
      </w:r>
      <w:r>
        <w:t xml:space="preserve"> </w:t>
      </w:r>
      <w:r w:rsidRPr="00105EE1">
        <w:t>verstehe</w:t>
      </w:r>
      <w:r>
        <w:t xml:space="preserve"> </w:t>
      </w:r>
      <w:r w:rsidRPr="00105EE1">
        <w:t>es</w:t>
      </w:r>
      <w:r>
        <w:t xml:space="preserve"> </w:t>
      </w:r>
      <w:r w:rsidRPr="00105EE1">
        <w:t>falsch.</w:t>
      </w:r>
      <w:r>
        <w:t xml:space="preserve"> </w:t>
      </w:r>
      <w:r w:rsidRPr="00105EE1">
        <w:t>Hus</w:t>
      </w:r>
      <w:r>
        <w:t xml:space="preserve"> </w:t>
      </w:r>
      <w:r w:rsidRPr="00105EE1">
        <w:t>entschloß</w:t>
      </w:r>
      <w:r>
        <w:t xml:space="preserve"> </w:t>
      </w:r>
      <w:r w:rsidRPr="00105EE1">
        <w:t>sich</w:t>
      </w:r>
      <w:r>
        <w:t xml:space="preserve"> </w:t>
      </w:r>
      <w:r w:rsidRPr="00105EE1">
        <w:t>daher,</w:t>
      </w:r>
      <w:r>
        <w:t xml:space="preserve"> </w:t>
      </w:r>
      <w:r w:rsidRPr="00105EE1">
        <w:t>zu</w:t>
      </w:r>
      <w:r>
        <w:t xml:space="preserve"> </w:t>
      </w:r>
      <w:r w:rsidRPr="00105EE1">
        <w:t>schweigen.</w:t>
      </w:r>
      <w:r>
        <w:t xml:space="preserve"> </w:t>
      </w:r>
      <w:r w:rsidRPr="00105EE1">
        <w:t>Die</w:t>
      </w:r>
      <w:r>
        <w:t xml:space="preserve"> </w:t>
      </w:r>
      <w:r w:rsidRPr="00105EE1">
        <w:t>Sitzung</w:t>
      </w:r>
      <w:r>
        <w:t xml:space="preserve"> </w:t>
      </w:r>
      <w:r w:rsidRPr="00105EE1">
        <w:t>wurde</w:t>
      </w:r>
      <w:r>
        <w:t xml:space="preserve"> </w:t>
      </w:r>
      <w:r w:rsidRPr="00105EE1">
        <w:t>aufgehoben.</w:t>
      </w:r>
      <w:r>
        <w:t xml:space="preserve"> </w:t>
      </w:r>
      <w:r w:rsidRPr="00105EE1">
        <w:t>Am</w:t>
      </w:r>
      <w:r>
        <w:t xml:space="preserve"> </w:t>
      </w:r>
      <w:r w:rsidRPr="00105EE1">
        <w:t>7.</w:t>
      </w:r>
      <w:r>
        <w:t xml:space="preserve"> </w:t>
      </w:r>
      <w:r w:rsidRPr="00105EE1">
        <w:t>Juni</w:t>
      </w:r>
      <w:r>
        <w:t xml:space="preserve"> </w:t>
      </w:r>
      <w:r w:rsidRPr="00105EE1">
        <w:t>erschien</w:t>
      </w:r>
      <w:r>
        <w:t xml:space="preserve"> </w:t>
      </w:r>
      <w:r w:rsidRPr="00105EE1">
        <w:t>Hus</w:t>
      </w:r>
      <w:r>
        <w:t xml:space="preserve"> </w:t>
      </w:r>
      <w:r w:rsidRPr="00105EE1">
        <w:t>zum</w:t>
      </w:r>
      <w:r>
        <w:t xml:space="preserve"> </w:t>
      </w:r>
      <w:r w:rsidRPr="00105EE1">
        <w:t>zweitenmal</w:t>
      </w:r>
      <w:r>
        <w:t xml:space="preserve"> </w:t>
      </w:r>
      <w:r w:rsidRPr="00105EE1">
        <w:t>vor</w:t>
      </w:r>
      <w:r>
        <w:t xml:space="preserve"> </w:t>
      </w:r>
      <w:r w:rsidRPr="00105EE1">
        <w:t>dem</w:t>
      </w:r>
      <w:r>
        <w:t xml:space="preserve"> </w:t>
      </w:r>
      <w:r w:rsidRPr="00105EE1">
        <w:t>Concil.</w:t>
      </w:r>
      <w:r>
        <w:t xml:space="preserve"> </w:t>
      </w:r>
      <w:r w:rsidRPr="00105EE1">
        <w:t>Der</w:t>
      </w:r>
      <w:r>
        <w:t xml:space="preserve"> </w:t>
      </w:r>
      <w:r w:rsidRPr="00105EE1">
        <w:t>Kaiser</w:t>
      </w:r>
      <w:r>
        <w:t xml:space="preserve"> </w:t>
      </w:r>
      <w:r w:rsidRPr="00105EE1">
        <w:t>selbst</w:t>
      </w:r>
      <w:r>
        <w:t xml:space="preserve"> </w:t>
      </w:r>
      <w:r w:rsidRPr="00105EE1">
        <w:t>war</w:t>
      </w:r>
      <w:r>
        <w:t xml:space="preserve"> </w:t>
      </w:r>
      <w:r w:rsidRPr="00105EE1">
        <w:t>gegenwärtig.</w:t>
      </w:r>
      <w:r>
        <w:t xml:space="preserve"> </w:t>
      </w:r>
      <w:r w:rsidRPr="00105EE1">
        <w:t>Es</w:t>
      </w:r>
      <w:r>
        <w:t xml:space="preserve"> </w:t>
      </w:r>
      <w:r w:rsidRPr="00105EE1">
        <w:t>erhob</w:t>
      </w:r>
      <w:r>
        <w:t xml:space="preserve"> </w:t>
      </w:r>
      <w:r w:rsidRPr="00105EE1">
        <w:t>sich</w:t>
      </w:r>
      <w:r>
        <w:t xml:space="preserve"> </w:t>
      </w:r>
      <w:r w:rsidRPr="00105EE1">
        <w:t>wiederum</w:t>
      </w:r>
      <w:r>
        <w:t xml:space="preserve"> </w:t>
      </w:r>
      <w:r w:rsidRPr="00105EE1">
        <w:t>das</w:t>
      </w:r>
      <w:r>
        <w:t xml:space="preserve"> </w:t>
      </w:r>
      <w:r w:rsidRPr="00105EE1">
        <w:t>wilde</w:t>
      </w:r>
      <w:r>
        <w:t xml:space="preserve"> </w:t>
      </w:r>
      <w:r w:rsidRPr="00105EE1">
        <w:t>Geschrei;</w:t>
      </w:r>
      <w:r>
        <w:t xml:space="preserve"> </w:t>
      </w:r>
      <w:r w:rsidRPr="00105EE1">
        <w:t>da</w:t>
      </w:r>
      <w:r>
        <w:t xml:space="preserve"> </w:t>
      </w:r>
      <w:r w:rsidRPr="00105EE1">
        <w:t>gebot</w:t>
      </w:r>
      <w:r>
        <w:t xml:space="preserve"> </w:t>
      </w:r>
      <w:r w:rsidRPr="00105EE1">
        <w:t>der</w:t>
      </w:r>
      <w:r>
        <w:t xml:space="preserve"> </w:t>
      </w:r>
      <w:r w:rsidRPr="00105EE1">
        <w:t>Kaiser</w:t>
      </w:r>
      <w:r>
        <w:t xml:space="preserve"> </w:t>
      </w:r>
      <w:r w:rsidRPr="00105EE1">
        <w:t>Ruhe</w:t>
      </w:r>
      <w:r>
        <w:t xml:space="preserve"> </w:t>
      </w:r>
      <w:r w:rsidRPr="00105EE1">
        <w:t>und</w:t>
      </w:r>
      <w:r>
        <w:t xml:space="preserve"> </w:t>
      </w:r>
      <w:r w:rsidRPr="00105EE1">
        <w:t>Hus</w:t>
      </w:r>
      <w:r>
        <w:t xml:space="preserve"> </w:t>
      </w:r>
      <w:r w:rsidRPr="00105EE1">
        <w:t>benutzte</w:t>
      </w:r>
      <w:r>
        <w:t xml:space="preserve"> </w:t>
      </w:r>
      <w:r w:rsidRPr="00105EE1">
        <w:t>dies,</w:t>
      </w:r>
      <w:r>
        <w:t xml:space="preserve"> </w:t>
      </w:r>
      <w:r w:rsidRPr="00105EE1">
        <w:t>um</w:t>
      </w:r>
      <w:r>
        <w:t xml:space="preserve"> </w:t>
      </w:r>
      <w:r w:rsidRPr="00105EE1">
        <w:t>mit</w:t>
      </w:r>
      <w:r>
        <w:t xml:space="preserve"> </w:t>
      </w:r>
      <w:r w:rsidRPr="00105EE1">
        <w:t>lauter</w:t>
      </w:r>
      <w:r>
        <w:t xml:space="preserve"> </w:t>
      </w:r>
      <w:r w:rsidRPr="00105EE1">
        <w:t>Stimme</w:t>
      </w:r>
      <w:r>
        <w:t xml:space="preserve"> </w:t>
      </w:r>
      <w:r w:rsidRPr="00105EE1">
        <w:t>auszurufen:</w:t>
      </w:r>
      <w:r>
        <w:t xml:space="preserve"> </w:t>
      </w:r>
      <w:r w:rsidRPr="00105EE1">
        <w:t>Ich</w:t>
      </w:r>
      <w:r>
        <w:t xml:space="preserve"> </w:t>
      </w:r>
      <w:r w:rsidRPr="00105EE1">
        <w:t>hätte</w:t>
      </w:r>
      <w:r>
        <w:t xml:space="preserve"> </w:t>
      </w:r>
      <w:r w:rsidRPr="00105EE1">
        <w:t>gedacht,</w:t>
      </w:r>
      <w:r>
        <w:t xml:space="preserve"> </w:t>
      </w:r>
      <w:r w:rsidRPr="00105EE1">
        <w:t>daß</w:t>
      </w:r>
      <w:r>
        <w:t xml:space="preserve"> </w:t>
      </w:r>
      <w:r w:rsidRPr="00105EE1">
        <w:t>mehr</w:t>
      </w:r>
      <w:r>
        <w:t xml:space="preserve"> </w:t>
      </w:r>
      <w:r w:rsidRPr="00105EE1">
        <w:t>Zucht,</w:t>
      </w:r>
      <w:r>
        <w:t xml:space="preserve"> </w:t>
      </w:r>
      <w:r w:rsidRPr="00105EE1">
        <w:t>Ordnung</w:t>
      </w:r>
      <w:r>
        <w:t xml:space="preserve"> </w:t>
      </w:r>
      <w:r w:rsidRPr="00105EE1">
        <w:t>und</w:t>
      </w:r>
      <w:r>
        <w:t xml:space="preserve"> </w:t>
      </w:r>
      <w:r w:rsidRPr="00105EE1">
        <w:t>Ehrbarkeit</w:t>
      </w:r>
      <w:r>
        <w:t xml:space="preserve"> </w:t>
      </w:r>
      <w:r w:rsidRPr="00105EE1">
        <w:t>in</w:t>
      </w:r>
      <w:r>
        <w:t xml:space="preserve"> </w:t>
      </w:r>
      <w:r w:rsidRPr="00105EE1">
        <w:t>einer</w:t>
      </w:r>
      <w:r>
        <w:t xml:space="preserve"> </w:t>
      </w:r>
      <w:r w:rsidRPr="00105EE1">
        <w:t>solchen</w:t>
      </w:r>
      <w:r>
        <w:t xml:space="preserve"> </w:t>
      </w:r>
      <w:r w:rsidRPr="00105EE1">
        <w:t>Versammlung</w:t>
      </w:r>
      <w:r>
        <w:t xml:space="preserve"> </w:t>
      </w:r>
      <w:r w:rsidRPr="00105EE1">
        <w:t>herrschen</w:t>
      </w:r>
      <w:r>
        <w:t xml:space="preserve"> </w:t>
      </w:r>
      <w:r w:rsidRPr="00105EE1">
        <w:t>werde.</w:t>
      </w:r>
    </w:p>
    <w:p w14:paraId="07E3CC3E" w14:textId="77777777" w:rsidR="00B03BB9" w:rsidRPr="00105EE1" w:rsidRDefault="00B03BB9" w:rsidP="00B03BB9">
      <w:r w:rsidRPr="00105EE1">
        <w:t>Als</w:t>
      </w:r>
      <w:r>
        <w:t xml:space="preserve"> </w:t>
      </w:r>
      <w:r w:rsidRPr="00105EE1">
        <w:t>Hus</w:t>
      </w:r>
      <w:r>
        <w:t xml:space="preserve"> </w:t>
      </w:r>
      <w:r w:rsidRPr="00105EE1">
        <w:t>es</w:t>
      </w:r>
      <w:r>
        <w:t xml:space="preserve"> </w:t>
      </w:r>
      <w:r w:rsidRPr="00105EE1">
        <w:t>vertheidigte,</w:t>
      </w:r>
      <w:r>
        <w:t xml:space="preserve"> </w:t>
      </w:r>
      <w:r w:rsidRPr="00105EE1">
        <w:t>an</w:t>
      </w:r>
      <w:r>
        <w:t xml:space="preserve"> </w:t>
      </w:r>
      <w:r w:rsidRPr="00105EE1">
        <w:t>Christum</w:t>
      </w:r>
      <w:r>
        <w:t xml:space="preserve"> </w:t>
      </w:r>
      <w:r w:rsidRPr="00105EE1">
        <w:t>appelliert</w:t>
      </w:r>
      <w:r>
        <w:t xml:space="preserve"> </w:t>
      </w:r>
      <w:r w:rsidRPr="00105EE1">
        <w:t>zu</w:t>
      </w:r>
      <w:r>
        <w:t xml:space="preserve"> </w:t>
      </w:r>
      <w:r w:rsidRPr="00105EE1">
        <w:t>haben,</w:t>
      </w:r>
      <w:r>
        <w:t xml:space="preserve"> </w:t>
      </w:r>
      <w:r w:rsidRPr="00105EE1">
        <w:t>den</w:t>
      </w:r>
      <w:r>
        <w:t xml:space="preserve"> </w:t>
      </w:r>
      <w:r w:rsidRPr="00105EE1">
        <w:t>treffe</w:t>
      </w:r>
      <w:r>
        <w:t xml:space="preserve"> </w:t>
      </w:r>
      <w:r w:rsidRPr="00105EE1">
        <w:t>ja</w:t>
      </w:r>
      <w:r>
        <w:t xml:space="preserve"> </w:t>
      </w:r>
      <w:r w:rsidRPr="00105EE1">
        <w:t>keine</w:t>
      </w:r>
      <w:r>
        <w:t xml:space="preserve"> </w:t>
      </w:r>
      <w:r w:rsidRPr="00105EE1">
        <w:t>Täuschung</w:t>
      </w:r>
      <w:r>
        <w:t xml:space="preserve"> </w:t>
      </w:r>
      <w:r w:rsidRPr="00105EE1">
        <w:t>und</w:t>
      </w:r>
      <w:r>
        <w:t xml:space="preserve"> </w:t>
      </w:r>
      <w:r w:rsidRPr="00105EE1">
        <w:t>kein</w:t>
      </w:r>
      <w:r>
        <w:t xml:space="preserve"> </w:t>
      </w:r>
      <w:r w:rsidRPr="00105EE1">
        <w:t>Irrthum,</w:t>
      </w:r>
      <w:r>
        <w:t xml:space="preserve"> </w:t>
      </w:r>
      <w:r w:rsidRPr="00105EE1">
        <w:t>-</w:t>
      </w:r>
      <w:r>
        <w:t xml:space="preserve"> </w:t>
      </w:r>
      <w:r w:rsidRPr="00105EE1">
        <w:t>da</w:t>
      </w:r>
      <w:r>
        <w:t xml:space="preserve"> </w:t>
      </w:r>
      <w:r w:rsidRPr="00105EE1">
        <w:t>wurden</w:t>
      </w:r>
      <w:r>
        <w:t xml:space="preserve"> </w:t>
      </w:r>
      <w:r w:rsidRPr="00105EE1">
        <w:t>seine</w:t>
      </w:r>
      <w:r>
        <w:t xml:space="preserve"> </w:t>
      </w:r>
      <w:r w:rsidRPr="00105EE1">
        <w:t>Worte</w:t>
      </w:r>
      <w:r>
        <w:t xml:space="preserve"> </w:t>
      </w:r>
      <w:r w:rsidRPr="00105EE1">
        <w:t>mit</w:t>
      </w:r>
      <w:r>
        <w:t xml:space="preserve"> </w:t>
      </w:r>
      <w:r w:rsidRPr="00105EE1">
        <w:t>Lachen</w:t>
      </w:r>
      <w:r>
        <w:t xml:space="preserve"> </w:t>
      </w:r>
      <w:r w:rsidRPr="00105EE1">
        <w:t>und</w:t>
      </w:r>
      <w:r>
        <w:t xml:space="preserve"> </w:t>
      </w:r>
      <w:r w:rsidRPr="00105EE1">
        <w:t>Gespött</w:t>
      </w:r>
      <w:r>
        <w:t xml:space="preserve"> </w:t>
      </w:r>
      <w:r w:rsidRPr="00105EE1">
        <w:t>aufgenommen.</w:t>
      </w:r>
      <w:r>
        <w:t xml:space="preserve"> </w:t>
      </w:r>
      <w:r w:rsidRPr="00105EE1">
        <w:t>–</w:t>
      </w:r>
      <w:r>
        <w:t xml:space="preserve"> </w:t>
      </w:r>
      <w:r w:rsidRPr="00105EE1">
        <w:t>Der</w:t>
      </w:r>
      <w:r>
        <w:t xml:space="preserve"> </w:t>
      </w:r>
      <w:r w:rsidRPr="00105EE1">
        <w:t>Kaiser,</w:t>
      </w:r>
      <w:r>
        <w:t xml:space="preserve"> </w:t>
      </w:r>
      <w:r w:rsidRPr="00105EE1">
        <w:t>der</w:t>
      </w:r>
      <w:r>
        <w:t xml:space="preserve"> </w:t>
      </w:r>
      <w:r w:rsidRPr="00105EE1">
        <w:t>hier</w:t>
      </w:r>
      <w:r>
        <w:t xml:space="preserve"> </w:t>
      </w:r>
      <w:r w:rsidRPr="00105EE1">
        <w:t>öffentlich</w:t>
      </w:r>
      <w:r>
        <w:t xml:space="preserve"> </w:t>
      </w:r>
      <w:r w:rsidRPr="00105EE1">
        <w:t>bezeugte,</w:t>
      </w:r>
      <w:r>
        <w:t xml:space="preserve"> </w:t>
      </w:r>
      <w:r w:rsidRPr="00105EE1">
        <w:t>daß</w:t>
      </w:r>
      <w:r>
        <w:t xml:space="preserve"> </w:t>
      </w:r>
      <w:r w:rsidRPr="00105EE1">
        <w:t>er</w:t>
      </w:r>
      <w:r>
        <w:t xml:space="preserve"> </w:t>
      </w:r>
      <w:r w:rsidRPr="00105EE1">
        <w:t>dem</w:t>
      </w:r>
      <w:r>
        <w:t xml:space="preserve"> </w:t>
      </w:r>
      <w:r w:rsidRPr="00105EE1">
        <w:t>Hus</w:t>
      </w:r>
      <w:r>
        <w:t xml:space="preserve"> </w:t>
      </w:r>
      <w:r w:rsidRPr="00105EE1">
        <w:t>sicheres</w:t>
      </w:r>
      <w:r>
        <w:t xml:space="preserve"> </w:t>
      </w:r>
      <w:r w:rsidRPr="00105EE1">
        <w:t>Geleite</w:t>
      </w:r>
      <w:r>
        <w:t xml:space="preserve"> </w:t>
      </w:r>
      <w:r w:rsidRPr="00105EE1">
        <w:t>gegeben,</w:t>
      </w:r>
      <w:r>
        <w:t xml:space="preserve"> </w:t>
      </w:r>
      <w:r w:rsidRPr="00105EE1">
        <w:t>ehe</w:t>
      </w:r>
      <w:r>
        <w:t xml:space="preserve"> </w:t>
      </w:r>
      <w:r w:rsidRPr="00105EE1">
        <w:t>derselbe</w:t>
      </w:r>
      <w:r>
        <w:t xml:space="preserve"> </w:t>
      </w:r>
      <w:r w:rsidRPr="00105EE1">
        <w:t>Prag</w:t>
      </w:r>
      <w:r>
        <w:t xml:space="preserve"> </w:t>
      </w:r>
      <w:r w:rsidRPr="00105EE1">
        <w:t>verlassen,</w:t>
      </w:r>
      <w:r>
        <w:t xml:space="preserve"> </w:t>
      </w:r>
      <w:r w:rsidRPr="00105EE1">
        <w:t>erklärte,</w:t>
      </w:r>
      <w:r>
        <w:t xml:space="preserve"> </w:t>
      </w:r>
      <w:r w:rsidRPr="00105EE1">
        <w:t>es</w:t>
      </w:r>
      <w:r>
        <w:t xml:space="preserve"> </w:t>
      </w:r>
      <w:r w:rsidRPr="00105EE1">
        <w:t>sei</w:t>
      </w:r>
      <w:r>
        <w:t xml:space="preserve"> </w:t>
      </w:r>
      <w:r w:rsidRPr="00105EE1">
        <w:t>ihm</w:t>
      </w:r>
      <w:r>
        <w:t xml:space="preserve"> </w:t>
      </w:r>
      <w:r w:rsidRPr="00105EE1">
        <w:t>völlige</w:t>
      </w:r>
      <w:r>
        <w:t xml:space="preserve"> </w:t>
      </w:r>
      <w:r w:rsidRPr="00105EE1">
        <w:t>Freiheit</w:t>
      </w:r>
      <w:r>
        <w:t xml:space="preserve"> </w:t>
      </w:r>
      <w:r w:rsidRPr="00105EE1">
        <w:t>gegeben,</w:t>
      </w:r>
      <w:r>
        <w:t xml:space="preserve"> </w:t>
      </w:r>
      <w:r w:rsidRPr="00105EE1">
        <w:t>vor</w:t>
      </w:r>
      <w:r>
        <w:t xml:space="preserve"> </w:t>
      </w:r>
      <w:r w:rsidRPr="00105EE1">
        <w:t>dem</w:t>
      </w:r>
      <w:r>
        <w:t xml:space="preserve"> </w:t>
      </w:r>
      <w:r w:rsidRPr="00105EE1">
        <w:t>Concil</w:t>
      </w:r>
      <w:r>
        <w:t xml:space="preserve"> </w:t>
      </w:r>
      <w:r w:rsidRPr="00105EE1">
        <w:t>sich</w:t>
      </w:r>
      <w:r>
        <w:t xml:space="preserve"> </w:t>
      </w:r>
      <w:r w:rsidRPr="00105EE1">
        <w:t>zu</w:t>
      </w:r>
      <w:r>
        <w:t xml:space="preserve"> </w:t>
      </w:r>
      <w:r w:rsidRPr="00105EE1">
        <w:t>vertheidigen.</w:t>
      </w:r>
      <w:r>
        <w:t xml:space="preserve"> </w:t>
      </w:r>
      <w:r w:rsidRPr="00105EE1">
        <w:t>Er</w:t>
      </w:r>
      <w:r>
        <w:t xml:space="preserve"> </w:t>
      </w:r>
      <w:r w:rsidRPr="00105EE1">
        <w:t>gab</w:t>
      </w:r>
      <w:r>
        <w:t xml:space="preserve"> </w:t>
      </w:r>
      <w:r w:rsidRPr="00105EE1">
        <w:t>dem</w:t>
      </w:r>
      <w:r>
        <w:t xml:space="preserve"> </w:t>
      </w:r>
      <w:r w:rsidRPr="00105EE1">
        <w:t>Hus</w:t>
      </w:r>
      <w:r>
        <w:t xml:space="preserve"> </w:t>
      </w:r>
      <w:r w:rsidRPr="00105EE1">
        <w:t>den</w:t>
      </w:r>
      <w:r>
        <w:t xml:space="preserve"> </w:t>
      </w:r>
      <w:r w:rsidRPr="00105EE1">
        <w:t>Rath,</w:t>
      </w:r>
      <w:r>
        <w:t xml:space="preserve"> </w:t>
      </w:r>
      <w:r w:rsidRPr="00105EE1">
        <w:t>den</w:t>
      </w:r>
      <w:r>
        <w:t xml:space="preserve"> </w:t>
      </w:r>
      <w:r w:rsidRPr="00105EE1">
        <w:t>schon</w:t>
      </w:r>
      <w:r>
        <w:t xml:space="preserve"> </w:t>
      </w:r>
      <w:r w:rsidRPr="00105EE1">
        <w:t>der</w:t>
      </w:r>
      <w:r>
        <w:t xml:space="preserve"> </w:t>
      </w:r>
      <w:r w:rsidRPr="00105EE1">
        <w:t>Kardinal</w:t>
      </w:r>
      <w:r>
        <w:t xml:space="preserve"> </w:t>
      </w:r>
      <w:proofErr w:type="spellStart"/>
      <w:r w:rsidRPr="00105EE1">
        <w:t>d’Ailly</w:t>
      </w:r>
      <w:proofErr w:type="spellEnd"/>
      <w:r>
        <w:t xml:space="preserve"> </w:t>
      </w:r>
      <w:r w:rsidRPr="00105EE1">
        <w:t>demselben</w:t>
      </w:r>
      <w:r>
        <w:t xml:space="preserve"> </w:t>
      </w:r>
      <w:r w:rsidRPr="00105EE1">
        <w:t>gegeben</w:t>
      </w:r>
      <w:r>
        <w:t xml:space="preserve"> </w:t>
      </w:r>
      <w:r w:rsidRPr="00105EE1">
        <w:t>hatte,</w:t>
      </w:r>
      <w:r>
        <w:t xml:space="preserve"> </w:t>
      </w:r>
      <w:r w:rsidRPr="00105EE1">
        <w:t>nicht</w:t>
      </w:r>
      <w:r>
        <w:t xml:space="preserve"> </w:t>
      </w:r>
      <w:r w:rsidRPr="00105EE1">
        <w:t>hartnäckig</w:t>
      </w:r>
      <w:r>
        <w:t xml:space="preserve"> </w:t>
      </w:r>
      <w:r w:rsidRPr="00105EE1">
        <w:t>sich</w:t>
      </w:r>
      <w:r>
        <w:t xml:space="preserve"> </w:t>
      </w:r>
      <w:r w:rsidRPr="00105EE1">
        <w:t>zu</w:t>
      </w:r>
      <w:r>
        <w:t xml:space="preserve"> </w:t>
      </w:r>
      <w:r w:rsidRPr="00105EE1">
        <w:t>vertheidigen,</w:t>
      </w:r>
      <w:r>
        <w:t xml:space="preserve"> </w:t>
      </w:r>
      <w:r w:rsidRPr="00105EE1">
        <w:t>sondern</w:t>
      </w:r>
      <w:r>
        <w:t xml:space="preserve"> </w:t>
      </w:r>
      <w:r w:rsidRPr="00105EE1">
        <w:t>mit</w:t>
      </w:r>
      <w:r>
        <w:t xml:space="preserve"> </w:t>
      </w:r>
      <w:r w:rsidRPr="00105EE1">
        <w:t>gebührendem</w:t>
      </w:r>
      <w:r>
        <w:t xml:space="preserve"> </w:t>
      </w:r>
      <w:r w:rsidRPr="00105EE1">
        <w:t>Gehorsam</w:t>
      </w:r>
      <w:r>
        <w:t xml:space="preserve"> </w:t>
      </w:r>
      <w:r w:rsidRPr="00105EE1">
        <w:t>dem</w:t>
      </w:r>
      <w:r>
        <w:t xml:space="preserve"> </w:t>
      </w:r>
      <w:r w:rsidRPr="00105EE1">
        <w:t>Ansehen</w:t>
      </w:r>
      <w:r>
        <w:t xml:space="preserve"> </w:t>
      </w:r>
      <w:r w:rsidRPr="00105EE1">
        <w:t>des</w:t>
      </w:r>
      <w:r>
        <w:t xml:space="preserve"> </w:t>
      </w:r>
      <w:r w:rsidRPr="00105EE1">
        <w:t>Concils</w:t>
      </w:r>
      <w:r>
        <w:t xml:space="preserve"> </w:t>
      </w:r>
      <w:r w:rsidRPr="00105EE1">
        <w:t>sich</w:t>
      </w:r>
      <w:r>
        <w:t xml:space="preserve"> </w:t>
      </w:r>
      <w:r w:rsidRPr="00105EE1">
        <w:t>zu</w:t>
      </w:r>
      <w:r>
        <w:t xml:space="preserve"> </w:t>
      </w:r>
      <w:r w:rsidRPr="00105EE1">
        <w:t>unterwerfen.</w:t>
      </w:r>
      <w:r>
        <w:t xml:space="preserve"> </w:t>
      </w:r>
      <w:r w:rsidRPr="00105EE1">
        <w:t>Wolle</w:t>
      </w:r>
      <w:r>
        <w:t xml:space="preserve"> </w:t>
      </w:r>
      <w:r w:rsidRPr="00105EE1">
        <w:t>er</w:t>
      </w:r>
      <w:r>
        <w:t xml:space="preserve"> </w:t>
      </w:r>
      <w:r w:rsidRPr="00105EE1">
        <w:t>dies</w:t>
      </w:r>
      <w:r>
        <w:t xml:space="preserve"> </w:t>
      </w:r>
      <w:r w:rsidRPr="00105EE1">
        <w:t>nicht,</w:t>
      </w:r>
      <w:r>
        <w:t xml:space="preserve"> </w:t>
      </w:r>
      <w:r w:rsidRPr="00105EE1">
        <w:t>so</w:t>
      </w:r>
      <w:r>
        <w:t xml:space="preserve"> </w:t>
      </w:r>
      <w:r w:rsidRPr="00105EE1">
        <w:t>würde</w:t>
      </w:r>
      <w:r>
        <w:t xml:space="preserve"> </w:t>
      </w:r>
      <w:r w:rsidRPr="00105EE1">
        <w:t>das</w:t>
      </w:r>
      <w:r>
        <w:t xml:space="preserve"> </w:t>
      </w:r>
      <w:r w:rsidRPr="00105EE1">
        <w:t>Concil</w:t>
      </w:r>
      <w:r>
        <w:t xml:space="preserve"> </w:t>
      </w:r>
      <w:r w:rsidRPr="00105EE1">
        <w:t>wissen,</w:t>
      </w:r>
      <w:r>
        <w:t xml:space="preserve"> </w:t>
      </w:r>
      <w:r w:rsidRPr="00105EE1">
        <w:t>was</w:t>
      </w:r>
      <w:r>
        <w:t xml:space="preserve"> </w:t>
      </w:r>
      <w:r w:rsidRPr="00105EE1">
        <w:t>es</w:t>
      </w:r>
      <w:r>
        <w:t xml:space="preserve"> </w:t>
      </w:r>
      <w:r w:rsidRPr="00105EE1">
        <w:t>mit</w:t>
      </w:r>
      <w:r>
        <w:t xml:space="preserve"> </w:t>
      </w:r>
      <w:r w:rsidRPr="00105EE1">
        <w:t>ihm</w:t>
      </w:r>
      <w:r>
        <w:t xml:space="preserve"> </w:t>
      </w:r>
      <w:r w:rsidRPr="00105EE1">
        <w:t>zu</w:t>
      </w:r>
      <w:r>
        <w:t xml:space="preserve"> </w:t>
      </w:r>
      <w:r w:rsidRPr="00105EE1">
        <w:t>thun</w:t>
      </w:r>
      <w:r>
        <w:t xml:space="preserve"> </w:t>
      </w:r>
      <w:r w:rsidRPr="00105EE1">
        <w:t>hätte;</w:t>
      </w:r>
      <w:r>
        <w:t xml:space="preserve"> </w:t>
      </w:r>
      <w:r w:rsidRPr="00105EE1">
        <w:t>er,</w:t>
      </w:r>
      <w:r>
        <w:t xml:space="preserve"> </w:t>
      </w:r>
      <w:r w:rsidRPr="00105EE1">
        <w:t>der</w:t>
      </w:r>
      <w:r>
        <w:t xml:space="preserve"> </w:t>
      </w:r>
      <w:r w:rsidRPr="00105EE1">
        <w:t>Kaiser</w:t>
      </w:r>
      <w:r>
        <w:t xml:space="preserve"> </w:t>
      </w:r>
      <w:r w:rsidRPr="00105EE1">
        <w:t>werde</w:t>
      </w:r>
      <w:r>
        <w:t xml:space="preserve"> </w:t>
      </w:r>
      <w:r w:rsidRPr="00105EE1">
        <w:t>nie</w:t>
      </w:r>
      <w:r>
        <w:t xml:space="preserve"> </w:t>
      </w:r>
      <w:r w:rsidRPr="00105EE1">
        <w:t>seine</w:t>
      </w:r>
      <w:r>
        <w:t xml:space="preserve"> </w:t>
      </w:r>
      <w:r w:rsidRPr="00105EE1">
        <w:t>Irrthümer</w:t>
      </w:r>
      <w:r>
        <w:t xml:space="preserve"> </w:t>
      </w:r>
      <w:r w:rsidRPr="00105EE1">
        <w:t>in</w:t>
      </w:r>
      <w:r>
        <w:t xml:space="preserve"> </w:t>
      </w:r>
      <w:r w:rsidRPr="00105EE1">
        <w:t>Schutz</w:t>
      </w:r>
      <w:r>
        <w:t xml:space="preserve"> </w:t>
      </w:r>
      <w:r w:rsidRPr="00105EE1">
        <w:t>nehmen,</w:t>
      </w:r>
      <w:r>
        <w:t xml:space="preserve"> </w:t>
      </w:r>
      <w:r w:rsidRPr="00105EE1">
        <w:t>sondern</w:t>
      </w:r>
      <w:r>
        <w:t xml:space="preserve"> </w:t>
      </w:r>
      <w:r w:rsidRPr="00105EE1">
        <w:t>eher</w:t>
      </w:r>
      <w:r>
        <w:t xml:space="preserve"> </w:t>
      </w:r>
      <w:r w:rsidRPr="00105EE1">
        <w:t>mit</w:t>
      </w:r>
      <w:r>
        <w:t xml:space="preserve"> </w:t>
      </w:r>
      <w:r w:rsidRPr="00105EE1">
        <w:t>dieser</w:t>
      </w:r>
      <w:r>
        <w:t xml:space="preserve"> </w:t>
      </w:r>
      <w:r w:rsidRPr="00105EE1">
        <w:t>seiner</w:t>
      </w:r>
      <w:r>
        <w:t xml:space="preserve"> </w:t>
      </w:r>
      <w:r w:rsidRPr="00105EE1">
        <w:t>Hand</w:t>
      </w:r>
      <w:r>
        <w:t xml:space="preserve"> </w:t>
      </w:r>
      <w:r w:rsidRPr="00105EE1">
        <w:t>ihm</w:t>
      </w:r>
      <w:r>
        <w:t xml:space="preserve"> </w:t>
      </w:r>
      <w:r w:rsidRPr="00105EE1">
        <w:t>den</w:t>
      </w:r>
      <w:r>
        <w:t xml:space="preserve"> </w:t>
      </w:r>
      <w:r w:rsidRPr="00105EE1">
        <w:t>Scheiterhaufen</w:t>
      </w:r>
      <w:r>
        <w:t xml:space="preserve"> </w:t>
      </w:r>
      <w:r w:rsidRPr="00105EE1">
        <w:t>bereiten,</w:t>
      </w:r>
      <w:r>
        <w:t xml:space="preserve"> </w:t>
      </w:r>
      <w:r w:rsidRPr="00105EE1">
        <w:t>als</w:t>
      </w:r>
      <w:r>
        <w:t xml:space="preserve"> </w:t>
      </w:r>
      <w:r w:rsidRPr="00105EE1">
        <w:t>ihm</w:t>
      </w:r>
      <w:r>
        <w:t xml:space="preserve"> </w:t>
      </w:r>
      <w:r w:rsidRPr="00105EE1">
        <w:t>länger</w:t>
      </w:r>
      <w:r>
        <w:t xml:space="preserve"> </w:t>
      </w:r>
      <w:r w:rsidRPr="00105EE1">
        <w:t>erlauben,</w:t>
      </w:r>
      <w:r>
        <w:t xml:space="preserve"> </w:t>
      </w:r>
      <w:r w:rsidRPr="00105EE1">
        <w:t>so</w:t>
      </w:r>
      <w:r>
        <w:t xml:space="preserve"> </w:t>
      </w:r>
      <w:r w:rsidRPr="00105EE1">
        <w:t>hartnäckig</w:t>
      </w:r>
      <w:r>
        <w:t xml:space="preserve"> </w:t>
      </w:r>
      <w:r w:rsidRPr="00105EE1">
        <w:t>zu</w:t>
      </w:r>
      <w:r>
        <w:t xml:space="preserve"> </w:t>
      </w:r>
      <w:r w:rsidRPr="00105EE1">
        <w:t>verfahren</w:t>
      </w:r>
      <w:r>
        <w:t xml:space="preserve"> </w:t>
      </w:r>
      <w:r w:rsidRPr="00105EE1">
        <w:t>wie</w:t>
      </w:r>
      <w:r>
        <w:t xml:space="preserve"> </w:t>
      </w:r>
      <w:r w:rsidRPr="00105EE1">
        <w:t>bisher.</w:t>
      </w:r>
      <w:r>
        <w:t xml:space="preserve"> </w:t>
      </w:r>
      <w:r w:rsidRPr="00105EE1">
        <w:t>Hus</w:t>
      </w:r>
      <w:r>
        <w:t xml:space="preserve"> </w:t>
      </w:r>
      <w:r w:rsidRPr="00105EE1">
        <w:t>rief</w:t>
      </w:r>
      <w:r>
        <w:t xml:space="preserve"> </w:t>
      </w:r>
      <w:r w:rsidRPr="00105EE1">
        <w:t>Gott</w:t>
      </w:r>
      <w:r>
        <w:t xml:space="preserve"> </w:t>
      </w:r>
      <w:r w:rsidRPr="00105EE1">
        <w:t>zum</w:t>
      </w:r>
      <w:r>
        <w:t xml:space="preserve"> </w:t>
      </w:r>
      <w:r w:rsidRPr="00105EE1">
        <w:t>Zeugen</w:t>
      </w:r>
      <w:r>
        <w:t xml:space="preserve"> </w:t>
      </w:r>
      <w:r w:rsidRPr="00105EE1">
        <w:t>an,</w:t>
      </w:r>
      <w:r>
        <w:t xml:space="preserve"> </w:t>
      </w:r>
      <w:r w:rsidRPr="00105EE1">
        <w:t>er</w:t>
      </w:r>
      <w:r>
        <w:t xml:space="preserve"> </w:t>
      </w:r>
      <w:r w:rsidRPr="00105EE1">
        <w:t>wolle</w:t>
      </w:r>
      <w:r>
        <w:t xml:space="preserve"> </w:t>
      </w:r>
      <w:r w:rsidRPr="00105EE1">
        <w:t>gern</w:t>
      </w:r>
      <w:r>
        <w:t xml:space="preserve"> </w:t>
      </w:r>
      <w:r w:rsidRPr="00105EE1">
        <w:t>seine</w:t>
      </w:r>
      <w:r>
        <w:t xml:space="preserve"> </w:t>
      </w:r>
      <w:r w:rsidRPr="00105EE1">
        <w:t>Meinung</w:t>
      </w:r>
      <w:r>
        <w:t xml:space="preserve"> </w:t>
      </w:r>
      <w:r w:rsidRPr="00105EE1">
        <w:t>ändern,</w:t>
      </w:r>
      <w:r>
        <w:t xml:space="preserve"> </w:t>
      </w:r>
      <w:r w:rsidRPr="00105EE1">
        <w:t>wenn</w:t>
      </w:r>
      <w:r>
        <w:t xml:space="preserve"> </w:t>
      </w:r>
      <w:r w:rsidRPr="00105EE1">
        <w:t>er</w:t>
      </w:r>
      <w:r>
        <w:t xml:space="preserve"> </w:t>
      </w:r>
      <w:r w:rsidRPr="00105EE1">
        <w:t>eines</w:t>
      </w:r>
      <w:r>
        <w:t xml:space="preserve"> </w:t>
      </w:r>
      <w:r w:rsidRPr="00105EE1">
        <w:t>Bessern</w:t>
      </w:r>
      <w:r>
        <w:t xml:space="preserve"> </w:t>
      </w:r>
      <w:r w:rsidRPr="00105EE1">
        <w:t>belehrt</w:t>
      </w:r>
      <w:r>
        <w:t xml:space="preserve"> </w:t>
      </w:r>
      <w:r w:rsidRPr="00105EE1">
        <w:t>würde.</w:t>
      </w:r>
      <w:r>
        <w:t xml:space="preserve"> </w:t>
      </w:r>
      <w:r w:rsidRPr="00105EE1">
        <w:t>Er</w:t>
      </w:r>
      <w:r>
        <w:t xml:space="preserve"> </w:t>
      </w:r>
      <w:r w:rsidRPr="00105EE1">
        <w:t>schrieb</w:t>
      </w:r>
      <w:r>
        <w:t xml:space="preserve"> </w:t>
      </w:r>
      <w:r w:rsidRPr="00105EE1">
        <w:t>seinen</w:t>
      </w:r>
      <w:r>
        <w:t xml:space="preserve"> </w:t>
      </w:r>
      <w:r w:rsidRPr="00105EE1">
        <w:t>Freunden</w:t>
      </w:r>
      <w:r>
        <w:t xml:space="preserve"> </w:t>
      </w:r>
      <w:r w:rsidRPr="00105EE1">
        <w:t>zu</w:t>
      </w:r>
      <w:r>
        <w:t xml:space="preserve"> </w:t>
      </w:r>
      <w:r w:rsidRPr="00105EE1">
        <w:t>Constanz</w:t>
      </w:r>
      <w:r>
        <w:t xml:space="preserve"> </w:t>
      </w:r>
      <w:r w:rsidRPr="00105EE1">
        <w:t>am</w:t>
      </w:r>
      <w:r>
        <w:t xml:space="preserve"> </w:t>
      </w:r>
      <w:r w:rsidRPr="00105EE1">
        <w:t>selbigen</w:t>
      </w:r>
      <w:r>
        <w:t xml:space="preserve"> </w:t>
      </w:r>
      <w:r w:rsidRPr="00105EE1">
        <w:t>Tage:</w:t>
      </w:r>
      <w:r>
        <w:t xml:space="preserve"> </w:t>
      </w:r>
      <w:r w:rsidRPr="00105EE1">
        <w:t>„der</w:t>
      </w:r>
      <w:r>
        <w:t xml:space="preserve"> </w:t>
      </w:r>
      <w:r w:rsidRPr="00105EE1">
        <w:t>allmächtige</w:t>
      </w:r>
      <w:r>
        <w:t xml:space="preserve"> </w:t>
      </w:r>
      <w:r w:rsidRPr="00105EE1">
        <w:t>Gott</w:t>
      </w:r>
      <w:r>
        <w:t xml:space="preserve"> </w:t>
      </w:r>
      <w:r w:rsidRPr="00105EE1">
        <w:t>hat</w:t>
      </w:r>
      <w:r>
        <w:t xml:space="preserve"> </w:t>
      </w:r>
      <w:r w:rsidRPr="00105EE1">
        <w:t>mir</w:t>
      </w:r>
      <w:r>
        <w:t xml:space="preserve"> </w:t>
      </w:r>
      <w:r w:rsidRPr="00105EE1">
        <w:t>heute</w:t>
      </w:r>
      <w:r>
        <w:t xml:space="preserve"> </w:t>
      </w:r>
      <w:r w:rsidRPr="00105EE1">
        <w:t>ein</w:t>
      </w:r>
      <w:r>
        <w:t xml:space="preserve"> </w:t>
      </w:r>
      <w:r w:rsidRPr="00105EE1">
        <w:t>muthiges</w:t>
      </w:r>
      <w:r>
        <w:t xml:space="preserve"> </w:t>
      </w:r>
      <w:r w:rsidRPr="00105EE1">
        <w:t>und</w:t>
      </w:r>
      <w:r>
        <w:t xml:space="preserve"> </w:t>
      </w:r>
      <w:r w:rsidRPr="00105EE1">
        <w:t>starkes</w:t>
      </w:r>
      <w:r>
        <w:t xml:space="preserve"> </w:t>
      </w:r>
      <w:r w:rsidRPr="00105EE1">
        <w:t>Herz</w:t>
      </w:r>
      <w:r>
        <w:t xml:space="preserve"> </w:t>
      </w:r>
      <w:r w:rsidRPr="00105EE1">
        <w:t>gegeben.“</w:t>
      </w:r>
      <w:r>
        <w:t xml:space="preserve"> </w:t>
      </w:r>
      <w:r w:rsidRPr="00105EE1">
        <w:t>–</w:t>
      </w:r>
      <w:r>
        <w:t xml:space="preserve"> </w:t>
      </w:r>
      <w:r w:rsidRPr="00105EE1">
        <w:t>Am</w:t>
      </w:r>
      <w:r>
        <w:t xml:space="preserve"> </w:t>
      </w:r>
      <w:r w:rsidRPr="00105EE1">
        <w:t>8.</w:t>
      </w:r>
      <w:r>
        <w:t xml:space="preserve"> </w:t>
      </w:r>
      <w:r w:rsidRPr="00105EE1">
        <w:t>Juni</w:t>
      </w:r>
      <w:r>
        <w:t xml:space="preserve"> </w:t>
      </w:r>
      <w:r w:rsidRPr="00105EE1">
        <w:t>wurde</w:t>
      </w:r>
      <w:r>
        <w:t xml:space="preserve"> </w:t>
      </w:r>
      <w:r w:rsidRPr="00105EE1">
        <w:t>Hus</w:t>
      </w:r>
      <w:r>
        <w:t xml:space="preserve"> </w:t>
      </w:r>
      <w:r w:rsidRPr="00105EE1">
        <w:t>zum</w:t>
      </w:r>
      <w:r>
        <w:t xml:space="preserve"> </w:t>
      </w:r>
      <w:r w:rsidRPr="00105EE1">
        <w:t>dritten</w:t>
      </w:r>
      <w:r>
        <w:t xml:space="preserve"> </w:t>
      </w:r>
      <w:r w:rsidRPr="00105EE1">
        <w:t>Verhör</w:t>
      </w:r>
      <w:r>
        <w:t xml:space="preserve"> </w:t>
      </w:r>
      <w:r w:rsidRPr="00105EE1">
        <w:t>geführt.</w:t>
      </w:r>
      <w:r>
        <w:t xml:space="preserve"> </w:t>
      </w:r>
      <w:r w:rsidRPr="00105EE1">
        <w:t>Die</w:t>
      </w:r>
      <w:r>
        <w:t xml:space="preserve"> </w:t>
      </w:r>
      <w:r w:rsidRPr="00105EE1">
        <w:t>Hauptklageartikel</w:t>
      </w:r>
      <w:r>
        <w:t xml:space="preserve"> </w:t>
      </w:r>
      <w:r w:rsidRPr="00105EE1">
        <w:t>bot</w:t>
      </w:r>
      <w:r>
        <w:t xml:space="preserve"> </w:t>
      </w:r>
      <w:r w:rsidRPr="00105EE1">
        <w:t>sein</w:t>
      </w:r>
      <w:r>
        <w:t xml:space="preserve"> </w:t>
      </w:r>
      <w:r w:rsidRPr="00105EE1">
        <w:t>Buch</w:t>
      </w:r>
      <w:r>
        <w:t xml:space="preserve"> </w:t>
      </w:r>
      <w:r w:rsidRPr="00105EE1">
        <w:t>„von</w:t>
      </w:r>
      <w:r>
        <w:t xml:space="preserve"> </w:t>
      </w:r>
      <w:r w:rsidRPr="00105EE1">
        <w:t>der</w:t>
      </w:r>
      <w:r>
        <w:t xml:space="preserve"> </w:t>
      </w:r>
      <w:r w:rsidRPr="00105EE1">
        <w:t>Kirche“</w:t>
      </w:r>
      <w:r>
        <w:t xml:space="preserve"> </w:t>
      </w:r>
      <w:r w:rsidRPr="00105EE1">
        <w:t>dar,</w:t>
      </w:r>
      <w:r>
        <w:t xml:space="preserve"> </w:t>
      </w:r>
      <w:r w:rsidRPr="00105EE1">
        <w:t>worin</w:t>
      </w:r>
      <w:r>
        <w:t xml:space="preserve"> </w:t>
      </w:r>
      <w:r w:rsidRPr="00105EE1">
        <w:t>er</w:t>
      </w:r>
      <w:r>
        <w:t xml:space="preserve"> </w:t>
      </w:r>
      <w:r w:rsidRPr="00105EE1">
        <w:t>unter</w:t>
      </w:r>
      <w:r>
        <w:t xml:space="preserve"> </w:t>
      </w:r>
      <w:r w:rsidRPr="00105EE1">
        <w:t>Andern</w:t>
      </w:r>
      <w:r>
        <w:t xml:space="preserve"> </w:t>
      </w:r>
      <w:r w:rsidRPr="00105EE1">
        <w:t>gesagt</w:t>
      </w:r>
      <w:r>
        <w:t xml:space="preserve"> </w:t>
      </w:r>
      <w:r w:rsidRPr="00105EE1">
        <w:t>hatte:</w:t>
      </w:r>
      <w:r>
        <w:t xml:space="preserve"> </w:t>
      </w:r>
      <w:r w:rsidRPr="00105EE1">
        <w:t>-</w:t>
      </w:r>
      <w:r>
        <w:t xml:space="preserve"> </w:t>
      </w:r>
      <w:r w:rsidRPr="00105EE1">
        <w:t>Wenn</w:t>
      </w:r>
      <w:r>
        <w:t xml:space="preserve"> </w:t>
      </w:r>
      <w:r w:rsidRPr="00105EE1">
        <w:t>derjenige,</w:t>
      </w:r>
      <w:r>
        <w:t xml:space="preserve"> </w:t>
      </w:r>
      <w:r w:rsidRPr="00105EE1">
        <w:t>welcher</w:t>
      </w:r>
      <w:r>
        <w:t xml:space="preserve"> </w:t>
      </w:r>
      <w:r w:rsidRPr="00105EE1">
        <w:t>Stellvertreter</w:t>
      </w:r>
      <w:r>
        <w:t xml:space="preserve"> </w:t>
      </w:r>
      <w:r w:rsidRPr="00105EE1">
        <w:t>Christi</w:t>
      </w:r>
      <w:r>
        <w:t xml:space="preserve"> </w:t>
      </w:r>
      <w:r w:rsidRPr="00105EE1">
        <w:t>ist,</w:t>
      </w:r>
      <w:r>
        <w:t xml:space="preserve"> </w:t>
      </w:r>
      <w:r w:rsidRPr="00105EE1">
        <w:t>ihm</w:t>
      </w:r>
      <w:r>
        <w:t xml:space="preserve"> </w:t>
      </w:r>
      <w:r w:rsidRPr="00105EE1">
        <w:t>im</w:t>
      </w:r>
      <w:r>
        <w:t xml:space="preserve"> </w:t>
      </w:r>
      <w:r w:rsidRPr="00105EE1">
        <w:t>Leben</w:t>
      </w:r>
      <w:r>
        <w:t xml:space="preserve"> </w:t>
      </w:r>
      <w:r w:rsidRPr="00105EE1">
        <w:t>nachfolgt,</w:t>
      </w:r>
      <w:r>
        <w:t xml:space="preserve"> </w:t>
      </w:r>
      <w:r w:rsidRPr="00105EE1">
        <w:t>dann</w:t>
      </w:r>
      <w:r>
        <w:t xml:space="preserve"> </w:t>
      </w:r>
      <w:r w:rsidRPr="00105EE1">
        <w:t>ist</w:t>
      </w:r>
      <w:r>
        <w:t xml:space="preserve"> </w:t>
      </w:r>
      <w:r w:rsidRPr="00105EE1">
        <w:t>er</w:t>
      </w:r>
      <w:r>
        <w:t xml:space="preserve"> </w:t>
      </w:r>
      <w:r w:rsidRPr="00105EE1">
        <w:t>sein</w:t>
      </w:r>
      <w:r>
        <w:t xml:space="preserve"> </w:t>
      </w:r>
      <w:r w:rsidRPr="00105EE1">
        <w:t>Stellvertreter;</w:t>
      </w:r>
      <w:r>
        <w:t xml:space="preserve"> </w:t>
      </w:r>
      <w:r w:rsidRPr="00105EE1">
        <w:t>wenn</w:t>
      </w:r>
      <w:r>
        <w:t xml:space="preserve"> </w:t>
      </w:r>
      <w:r w:rsidRPr="00105EE1">
        <w:t>er</w:t>
      </w:r>
      <w:r>
        <w:t xml:space="preserve"> </w:t>
      </w:r>
      <w:r w:rsidRPr="00105EE1">
        <w:t>auf</w:t>
      </w:r>
      <w:r>
        <w:t xml:space="preserve"> </w:t>
      </w:r>
      <w:r w:rsidRPr="00105EE1">
        <w:t>entgegengesetzten</w:t>
      </w:r>
      <w:r>
        <w:t xml:space="preserve"> </w:t>
      </w:r>
      <w:r w:rsidRPr="00105EE1">
        <w:t>Wegen</w:t>
      </w:r>
      <w:r>
        <w:t xml:space="preserve"> </w:t>
      </w:r>
      <w:r w:rsidRPr="00105EE1">
        <w:t>wandelt,</w:t>
      </w:r>
      <w:r>
        <w:t xml:space="preserve"> </w:t>
      </w:r>
      <w:r w:rsidRPr="00105EE1">
        <w:t>so</w:t>
      </w:r>
      <w:r>
        <w:t xml:space="preserve"> </w:t>
      </w:r>
      <w:r w:rsidRPr="00105EE1">
        <w:t>ist</w:t>
      </w:r>
      <w:r>
        <w:t xml:space="preserve"> </w:t>
      </w:r>
      <w:r w:rsidRPr="00105EE1">
        <w:t>er</w:t>
      </w:r>
      <w:r>
        <w:t xml:space="preserve"> </w:t>
      </w:r>
      <w:r w:rsidRPr="00105EE1">
        <w:t>ein</w:t>
      </w:r>
      <w:r>
        <w:t xml:space="preserve"> </w:t>
      </w:r>
      <w:r w:rsidRPr="00105EE1">
        <w:t>Bote</w:t>
      </w:r>
      <w:r>
        <w:t xml:space="preserve"> </w:t>
      </w:r>
      <w:r w:rsidRPr="00105EE1">
        <w:t>des</w:t>
      </w:r>
      <w:r>
        <w:t xml:space="preserve"> </w:t>
      </w:r>
      <w:r w:rsidRPr="00105EE1">
        <w:t>Antichrist,</w:t>
      </w:r>
      <w:r>
        <w:t xml:space="preserve"> </w:t>
      </w:r>
      <w:r w:rsidRPr="00105EE1">
        <w:t>steht</w:t>
      </w:r>
      <w:r>
        <w:t xml:space="preserve"> </w:t>
      </w:r>
      <w:r w:rsidRPr="00105EE1">
        <w:t>mit</w:t>
      </w:r>
      <w:r>
        <w:t xml:space="preserve"> </w:t>
      </w:r>
      <w:r w:rsidRPr="00105EE1">
        <w:t>Petrus</w:t>
      </w:r>
      <w:r>
        <w:t xml:space="preserve"> </w:t>
      </w:r>
      <w:r w:rsidRPr="00105EE1">
        <w:t>und</w:t>
      </w:r>
      <w:r>
        <w:t xml:space="preserve"> </w:t>
      </w:r>
      <w:r w:rsidRPr="00105EE1">
        <w:t>Christus</w:t>
      </w:r>
      <w:r>
        <w:t xml:space="preserve"> </w:t>
      </w:r>
      <w:r w:rsidRPr="00105EE1">
        <w:t>im</w:t>
      </w:r>
      <w:r>
        <w:t xml:space="preserve"> </w:t>
      </w:r>
      <w:r w:rsidRPr="00105EE1">
        <w:t>Widerspruch</w:t>
      </w:r>
      <w:r>
        <w:t xml:space="preserve"> </w:t>
      </w:r>
      <w:r w:rsidRPr="00105EE1">
        <w:t>und</w:t>
      </w:r>
      <w:r>
        <w:t xml:space="preserve"> </w:t>
      </w:r>
      <w:r w:rsidRPr="00105EE1">
        <w:t>ist</w:t>
      </w:r>
      <w:r>
        <w:t xml:space="preserve"> </w:t>
      </w:r>
      <w:r w:rsidRPr="00105EE1">
        <w:t>ein</w:t>
      </w:r>
      <w:r>
        <w:t xml:space="preserve"> </w:t>
      </w:r>
      <w:r w:rsidRPr="00105EE1">
        <w:t>Stellvertreter</w:t>
      </w:r>
      <w:r>
        <w:t xml:space="preserve"> </w:t>
      </w:r>
      <w:r w:rsidRPr="00105EE1">
        <w:t>des</w:t>
      </w:r>
      <w:r>
        <w:t xml:space="preserve"> </w:t>
      </w:r>
      <w:r w:rsidRPr="00105EE1">
        <w:t>Judas</w:t>
      </w:r>
      <w:r>
        <w:t xml:space="preserve"> </w:t>
      </w:r>
      <w:r w:rsidRPr="00105EE1">
        <w:t>Ischarioth.</w:t>
      </w:r>
      <w:r>
        <w:t xml:space="preserve"> </w:t>
      </w:r>
      <w:r w:rsidRPr="00105EE1">
        <w:t>–</w:t>
      </w:r>
      <w:r>
        <w:t xml:space="preserve"> </w:t>
      </w:r>
      <w:r w:rsidRPr="00105EE1">
        <w:t>Auf</w:t>
      </w:r>
      <w:r>
        <w:t xml:space="preserve"> </w:t>
      </w:r>
      <w:r w:rsidRPr="00105EE1">
        <w:t>die</w:t>
      </w:r>
      <w:r>
        <w:t xml:space="preserve"> </w:t>
      </w:r>
      <w:r w:rsidRPr="00105EE1">
        <w:t>Anklage:</w:t>
      </w:r>
      <w:r>
        <w:t xml:space="preserve"> </w:t>
      </w:r>
      <w:r w:rsidRPr="00105EE1">
        <w:t>wenn</w:t>
      </w:r>
      <w:r>
        <w:t xml:space="preserve"> </w:t>
      </w:r>
      <w:r w:rsidRPr="00105EE1">
        <w:t>ein</w:t>
      </w:r>
      <w:r>
        <w:t xml:space="preserve"> </w:t>
      </w:r>
      <w:r w:rsidRPr="00105EE1">
        <w:t>König,</w:t>
      </w:r>
      <w:r>
        <w:t xml:space="preserve"> </w:t>
      </w:r>
      <w:r w:rsidRPr="00105EE1">
        <w:t>Papst,</w:t>
      </w:r>
      <w:r>
        <w:t xml:space="preserve"> </w:t>
      </w:r>
      <w:r w:rsidRPr="00105EE1">
        <w:t>Bischof</w:t>
      </w:r>
      <w:r>
        <w:t xml:space="preserve"> </w:t>
      </w:r>
      <w:r w:rsidRPr="00105EE1">
        <w:t>in</w:t>
      </w:r>
      <w:r>
        <w:t xml:space="preserve"> </w:t>
      </w:r>
      <w:r w:rsidRPr="00105EE1">
        <w:t>Todsünden</w:t>
      </w:r>
      <w:r>
        <w:t xml:space="preserve"> </w:t>
      </w:r>
      <w:r w:rsidRPr="00105EE1">
        <w:t>sei,</w:t>
      </w:r>
      <w:r>
        <w:t xml:space="preserve"> </w:t>
      </w:r>
      <w:r w:rsidRPr="00105EE1">
        <w:t>so</w:t>
      </w:r>
      <w:r>
        <w:t xml:space="preserve"> </w:t>
      </w:r>
      <w:r w:rsidRPr="00105EE1">
        <w:t>sei</w:t>
      </w:r>
      <w:r>
        <w:t xml:space="preserve"> </w:t>
      </w:r>
      <w:r w:rsidRPr="00105EE1">
        <w:t>er</w:t>
      </w:r>
      <w:r>
        <w:t xml:space="preserve"> </w:t>
      </w:r>
      <w:r w:rsidRPr="00105EE1">
        <w:t>nach</w:t>
      </w:r>
      <w:r>
        <w:t xml:space="preserve"> </w:t>
      </w:r>
      <w:r w:rsidRPr="00105EE1">
        <w:t>der</w:t>
      </w:r>
      <w:r>
        <w:t xml:space="preserve"> </w:t>
      </w:r>
      <w:r w:rsidRPr="00105EE1">
        <w:t>Behauptung</w:t>
      </w:r>
      <w:r>
        <w:t xml:space="preserve"> </w:t>
      </w:r>
      <w:r w:rsidRPr="00105EE1">
        <w:t>des</w:t>
      </w:r>
      <w:r>
        <w:t xml:space="preserve"> </w:t>
      </w:r>
      <w:r w:rsidRPr="00105EE1">
        <w:t>Hus</w:t>
      </w:r>
      <w:r>
        <w:t xml:space="preserve"> </w:t>
      </w:r>
      <w:r w:rsidRPr="00105EE1">
        <w:t>weder</w:t>
      </w:r>
      <w:r>
        <w:t xml:space="preserve"> </w:t>
      </w:r>
      <w:r w:rsidRPr="00105EE1">
        <w:t>König,</w:t>
      </w:r>
      <w:r>
        <w:t xml:space="preserve"> </w:t>
      </w:r>
      <w:r w:rsidRPr="00105EE1">
        <w:t>Papst</w:t>
      </w:r>
      <w:r>
        <w:t xml:space="preserve"> </w:t>
      </w:r>
      <w:r w:rsidRPr="00105EE1">
        <w:t>noch</w:t>
      </w:r>
      <w:r>
        <w:t xml:space="preserve"> </w:t>
      </w:r>
      <w:r w:rsidRPr="00105EE1">
        <w:t>Bischof,</w:t>
      </w:r>
      <w:r>
        <w:t xml:space="preserve"> </w:t>
      </w:r>
      <w:r w:rsidRPr="00105EE1">
        <w:t>-</w:t>
      </w:r>
      <w:r>
        <w:t xml:space="preserve"> </w:t>
      </w:r>
      <w:r w:rsidRPr="00105EE1">
        <w:t>entgegnete</w:t>
      </w:r>
      <w:r>
        <w:t xml:space="preserve"> </w:t>
      </w:r>
      <w:r w:rsidRPr="00105EE1">
        <w:t>derselbe,</w:t>
      </w:r>
      <w:r>
        <w:t xml:space="preserve"> </w:t>
      </w:r>
      <w:r w:rsidRPr="00105EE1">
        <w:t>er</w:t>
      </w:r>
      <w:r>
        <w:t xml:space="preserve"> </w:t>
      </w:r>
      <w:r w:rsidRPr="00105EE1">
        <w:t>habe</w:t>
      </w:r>
      <w:r>
        <w:t xml:space="preserve"> </w:t>
      </w:r>
      <w:r w:rsidRPr="00105EE1">
        <w:t>sich</w:t>
      </w:r>
      <w:r>
        <w:t xml:space="preserve"> </w:t>
      </w:r>
      <w:r w:rsidRPr="00105EE1">
        <w:t>ausdrücklich</w:t>
      </w:r>
      <w:r>
        <w:t xml:space="preserve"> </w:t>
      </w:r>
      <w:r w:rsidRPr="00105EE1">
        <w:t>dagegen</w:t>
      </w:r>
      <w:r>
        <w:t xml:space="preserve"> </w:t>
      </w:r>
      <w:r w:rsidRPr="00105EE1">
        <w:t>verwahrt,</w:t>
      </w:r>
      <w:r>
        <w:t xml:space="preserve"> </w:t>
      </w:r>
      <w:r w:rsidRPr="00105EE1">
        <w:t>die</w:t>
      </w:r>
      <w:r>
        <w:t xml:space="preserve"> </w:t>
      </w:r>
      <w:r w:rsidRPr="00105EE1">
        <w:t>Gültigkeit</w:t>
      </w:r>
      <w:r>
        <w:t xml:space="preserve"> </w:t>
      </w:r>
      <w:r w:rsidRPr="00105EE1">
        <w:t>der</w:t>
      </w:r>
      <w:r>
        <w:t xml:space="preserve"> </w:t>
      </w:r>
      <w:r w:rsidRPr="00105EE1">
        <w:t>durch</w:t>
      </w:r>
      <w:r>
        <w:t xml:space="preserve"> </w:t>
      </w:r>
      <w:r w:rsidRPr="00105EE1">
        <w:t>solchen</w:t>
      </w:r>
      <w:r>
        <w:t xml:space="preserve"> </w:t>
      </w:r>
      <w:r w:rsidRPr="00105EE1">
        <w:t>Prälaten</w:t>
      </w:r>
      <w:r>
        <w:t xml:space="preserve"> </w:t>
      </w:r>
      <w:r w:rsidRPr="00105EE1">
        <w:t>vollzogenen</w:t>
      </w:r>
      <w:r>
        <w:t xml:space="preserve"> </w:t>
      </w:r>
      <w:r w:rsidRPr="00105EE1">
        <w:t>sakramentalischen</w:t>
      </w:r>
      <w:r>
        <w:t xml:space="preserve"> </w:t>
      </w:r>
      <w:r w:rsidRPr="00105EE1">
        <w:t>Handlung</w:t>
      </w:r>
      <w:r>
        <w:t xml:space="preserve"> </w:t>
      </w:r>
      <w:r w:rsidRPr="00105EE1">
        <w:t>zu</w:t>
      </w:r>
      <w:r>
        <w:t xml:space="preserve"> </w:t>
      </w:r>
      <w:r w:rsidRPr="00105EE1">
        <w:t>bestreiten,</w:t>
      </w:r>
      <w:r>
        <w:t xml:space="preserve"> </w:t>
      </w:r>
      <w:r w:rsidRPr="00105EE1">
        <w:t>ein</w:t>
      </w:r>
      <w:r>
        <w:t xml:space="preserve"> </w:t>
      </w:r>
      <w:r w:rsidRPr="00105EE1">
        <w:t>Solcher</w:t>
      </w:r>
      <w:r>
        <w:t xml:space="preserve"> </w:t>
      </w:r>
      <w:r w:rsidRPr="00105EE1">
        <w:t>sei</w:t>
      </w:r>
      <w:r>
        <w:t xml:space="preserve"> </w:t>
      </w:r>
      <w:r w:rsidRPr="00105EE1">
        <w:t>nur</w:t>
      </w:r>
      <w:r>
        <w:t xml:space="preserve"> </w:t>
      </w:r>
      <w:r w:rsidRPr="00105EE1">
        <w:t>ein</w:t>
      </w:r>
      <w:r>
        <w:t xml:space="preserve"> </w:t>
      </w:r>
      <w:r w:rsidRPr="00105EE1">
        <w:t>unwürdiger</w:t>
      </w:r>
      <w:r>
        <w:t xml:space="preserve"> </w:t>
      </w:r>
      <w:r w:rsidRPr="00105EE1">
        <w:t>Diener</w:t>
      </w:r>
      <w:r>
        <w:t xml:space="preserve"> </w:t>
      </w:r>
      <w:r w:rsidRPr="00105EE1">
        <w:t>der</w:t>
      </w:r>
      <w:r>
        <w:t xml:space="preserve"> </w:t>
      </w:r>
      <w:r w:rsidRPr="00105EE1">
        <w:t>Sakramente,</w:t>
      </w:r>
      <w:r>
        <w:t xml:space="preserve"> </w:t>
      </w:r>
      <w:r w:rsidRPr="00105EE1">
        <w:t>durch</w:t>
      </w:r>
      <w:r>
        <w:t xml:space="preserve"> </w:t>
      </w:r>
      <w:r w:rsidRPr="00105EE1">
        <w:t>den</w:t>
      </w:r>
      <w:r>
        <w:t xml:space="preserve"> </w:t>
      </w:r>
      <w:r w:rsidRPr="00105EE1">
        <w:t>Christus</w:t>
      </w:r>
      <w:r>
        <w:t xml:space="preserve"> </w:t>
      </w:r>
      <w:r w:rsidRPr="00105EE1">
        <w:t>selbst</w:t>
      </w:r>
      <w:r>
        <w:t xml:space="preserve"> </w:t>
      </w:r>
      <w:r w:rsidRPr="00105EE1">
        <w:t>taufe</w:t>
      </w:r>
      <w:r>
        <w:t xml:space="preserve"> </w:t>
      </w:r>
      <w:r w:rsidRPr="00105EE1">
        <w:t>und</w:t>
      </w:r>
      <w:r>
        <w:t xml:space="preserve"> </w:t>
      </w:r>
      <w:r w:rsidRPr="00105EE1">
        <w:t>konsekriere.</w:t>
      </w:r>
      <w:r>
        <w:t xml:space="preserve"> </w:t>
      </w:r>
      <w:r w:rsidRPr="00105EE1">
        <w:t>–</w:t>
      </w:r>
      <w:r>
        <w:t xml:space="preserve"> </w:t>
      </w:r>
      <w:r w:rsidRPr="00105EE1">
        <w:t>Der</w:t>
      </w:r>
      <w:r>
        <w:t xml:space="preserve"> </w:t>
      </w:r>
      <w:r w:rsidRPr="00105EE1">
        <w:t>Kardinal</w:t>
      </w:r>
      <w:r>
        <w:t xml:space="preserve"> </w:t>
      </w:r>
      <w:proofErr w:type="spellStart"/>
      <w:r w:rsidRPr="00105EE1">
        <w:t>d’Ailly</w:t>
      </w:r>
      <w:proofErr w:type="spellEnd"/>
      <w:r>
        <w:t xml:space="preserve"> </w:t>
      </w:r>
      <w:r w:rsidRPr="00105EE1">
        <w:t>verstärkte</w:t>
      </w:r>
      <w:r>
        <w:t xml:space="preserve"> </w:t>
      </w:r>
      <w:r w:rsidRPr="00105EE1">
        <w:t>den</w:t>
      </w:r>
      <w:r>
        <w:t xml:space="preserve"> </w:t>
      </w:r>
      <w:r w:rsidRPr="00105EE1">
        <w:t>Unmuth</w:t>
      </w:r>
      <w:r>
        <w:t xml:space="preserve"> </w:t>
      </w:r>
      <w:r w:rsidRPr="00105EE1">
        <w:t>des</w:t>
      </w:r>
      <w:r>
        <w:t xml:space="preserve"> </w:t>
      </w:r>
      <w:r w:rsidRPr="00105EE1">
        <w:t>Kaisers</w:t>
      </w:r>
      <w:r>
        <w:t xml:space="preserve"> </w:t>
      </w:r>
      <w:r w:rsidRPr="00105EE1">
        <w:t>über</w:t>
      </w:r>
      <w:r>
        <w:t xml:space="preserve"> </w:t>
      </w:r>
      <w:r w:rsidRPr="00105EE1">
        <w:t>diese,</w:t>
      </w:r>
      <w:r>
        <w:t xml:space="preserve"> </w:t>
      </w:r>
      <w:r w:rsidRPr="00105EE1">
        <w:t>wie</w:t>
      </w:r>
      <w:r>
        <w:t xml:space="preserve"> </w:t>
      </w:r>
      <w:r w:rsidRPr="00105EE1">
        <w:t>es</w:t>
      </w:r>
      <w:r>
        <w:t xml:space="preserve"> </w:t>
      </w:r>
      <w:r w:rsidRPr="00105EE1">
        <w:t>ihm</w:t>
      </w:r>
      <w:r>
        <w:t xml:space="preserve"> </w:t>
      </w:r>
      <w:r w:rsidRPr="00105EE1">
        <w:t>schien,</w:t>
      </w:r>
      <w:r>
        <w:t xml:space="preserve"> </w:t>
      </w:r>
      <w:r w:rsidRPr="00105EE1">
        <w:t>allerverderblichste</w:t>
      </w:r>
      <w:r>
        <w:t xml:space="preserve"> </w:t>
      </w:r>
      <w:r w:rsidRPr="00105EE1">
        <w:t>Ketzerei,</w:t>
      </w:r>
      <w:r>
        <w:t xml:space="preserve"> </w:t>
      </w:r>
      <w:r w:rsidRPr="00105EE1">
        <w:t>und</w:t>
      </w:r>
      <w:r>
        <w:t xml:space="preserve"> </w:t>
      </w:r>
      <w:r w:rsidRPr="00105EE1">
        <w:t>rief</w:t>
      </w:r>
      <w:r>
        <w:t xml:space="preserve"> </w:t>
      </w:r>
      <w:r w:rsidRPr="00105EE1">
        <w:t>dem</w:t>
      </w:r>
      <w:r>
        <w:t xml:space="preserve"> </w:t>
      </w:r>
      <w:r w:rsidRPr="00105EE1">
        <w:t>Hus</w:t>
      </w:r>
      <w:r>
        <w:t xml:space="preserve"> </w:t>
      </w:r>
      <w:r w:rsidRPr="00105EE1">
        <w:t>zu:</w:t>
      </w:r>
      <w:r>
        <w:t xml:space="preserve"> </w:t>
      </w:r>
      <w:r w:rsidRPr="00105EE1">
        <w:t>nicht</w:t>
      </w:r>
      <w:r>
        <w:t xml:space="preserve"> </w:t>
      </w:r>
      <w:r w:rsidRPr="00105EE1">
        <w:t>damit</w:t>
      </w:r>
      <w:r>
        <w:t xml:space="preserve"> </w:t>
      </w:r>
      <w:r w:rsidRPr="00105EE1">
        <w:t>zufrieden,</w:t>
      </w:r>
      <w:r>
        <w:t xml:space="preserve"> </w:t>
      </w:r>
      <w:r w:rsidRPr="00105EE1">
        <w:t>den</w:t>
      </w:r>
      <w:r>
        <w:t xml:space="preserve"> </w:t>
      </w:r>
      <w:r w:rsidRPr="00105EE1">
        <w:t>geistlichen</w:t>
      </w:r>
      <w:r>
        <w:t xml:space="preserve"> </w:t>
      </w:r>
      <w:r w:rsidRPr="00105EE1">
        <w:t>Stand</w:t>
      </w:r>
      <w:r>
        <w:t xml:space="preserve"> </w:t>
      </w:r>
      <w:r w:rsidRPr="00105EE1">
        <w:t>umzustürzen,</w:t>
      </w:r>
      <w:r>
        <w:t xml:space="preserve"> </w:t>
      </w:r>
      <w:r w:rsidRPr="00105EE1">
        <w:t>suchst</w:t>
      </w:r>
      <w:r>
        <w:t xml:space="preserve"> </w:t>
      </w:r>
      <w:r w:rsidRPr="00105EE1">
        <w:t>du</w:t>
      </w:r>
      <w:r>
        <w:t xml:space="preserve"> </w:t>
      </w:r>
      <w:r w:rsidRPr="00105EE1">
        <w:t>auch</w:t>
      </w:r>
      <w:r>
        <w:t xml:space="preserve"> </w:t>
      </w:r>
      <w:r w:rsidRPr="00105EE1">
        <w:t>die</w:t>
      </w:r>
      <w:r>
        <w:t xml:space="preserve"> </w:t>
      </w:r>
      <w:r w:rsidRPr="00105EE1">
        <w:t>Könige</w:t>
      </w:r>
      <w:r>
        <w:t xml:space="preserve"> </w:t>
      </w:r>
      <w:r w:rsidRPr="00105EE1">
        <w:t>vom</w:t>
      </w:r>
      <w:r>
        <w:t xml:space="preserve"> </w:t>
      </w:r>
      <w:r w:rsidRPr="00105EE1">
        <w:t>Thron</w:t>
      </w:r>
      <w:r>
        <w:t xml:space="preserve"> </w:t>
      </w:r>
      <w:r w:rsidRPr="00105EE1">
        <w:t>zu</w:t>
      </w:r>
      <w:r>
        <w:t xml:space="preserve"> </w:t>
      </w:r>
      <w:r w:rsidRPr="00105EE1">
        <w:t>stoßen!</w:t>
      </w:r>
      <w:r>
        <w:t xml:space="preserve"> </w:t>
      </w:r>
      <w:r w:rsidRPr="00105EE1">
        <w:t>–</w:t>
      </w:r>
      <w:r>
        <w:t xml:space="preserve"> </w:t>
      </w:r>
      <w:r w:rsidRPr="00105EE1">
        <w:t>Es</w:t>
      </w:r>
      <w:r>
        <w:t xml:space="preserve"> </w:t>
      </w:r>
      <w:r w:rsidRPr="00105EE1">
        <w:t>war</w:t>
      </w:r>
      <w:r>
        <w:t xml:space="preserve"> </w:t>
      </w:r>
      <w:r w:rsidRPr="00105EE1">
        <w:t>eben</w:t>
      </w:r>
      <w:r>
        <w:t xml:space="preserve"> </w:t>
      </w:r>
      <w:r w:rsidRPr="00105EE1">
        <w:t>die</w:t>
      </w:r>
      <w:r>
        <w:t xml:space="preserve"> </w:t>
      </w:r>
      <w:r w:rsidRPr="00105EE1">
        <w:t>alte</w:t>
      </w:r>
      <w:r>
        <w:t xml:space="preserve"> </w:t>
      </w:r>
      <w:r w:rsidRPr="00105EE1">
        <w:t>und</w:t>
      </w:r>
      <w:r>
        <w:t xml:space="preserve"> </w:t>
      </w:r>
      <w:r w:rsidRPr="00105EE1">
        <w:t>die</w:t>
      </w:r>
      <w:r>
        <w:t xml:space="preserve"> </w:t>
      </w:r>
      <w:r w:rsidRPr="00105EE1">
        <w:t>neue</w:t>
      </w:r>
      <w:r>
        <w:t xml:space="preserve"> </w:t>
      </w:r>
      <w:r w:rsidRPr="00105EE1">
        <w:t>Taktik</w:t>
      </w:r>
      <w:r>
        <w:t xml:space="preserve"> </w:t>
      </w:r>
      <w:r w:rsidRPr="00105EE1">
        <w:t>des</w:t>
      </w:r>
      <w:r>
        <w:t xml:space="preserve"> </w:t>
      </w:r>
      <w:r w:rsidRPr="00105EE1">
        <w:t>Romanismus,</w:t>
      </w:r>
      <w:r>
        <w:t xml:space="preserve"> </w:t>
      </w:r>
      <w:r w:rsidRPr="00105EE1">
        <w:t>des</w:t>
      </w:r>
      <w:r>
        <w:t xml:space="preserve"> </w:t>
      </w:r>
      <w:r w:rsidRPr="00105EE1">
        <w:t>eigentlichen</w:t>
      </w:r>
      <w:r>
        <w:t xml:space="preserve"> </w:t>
      </w:r>
      <w:r w:rsidRPr="00105EE1">
        <w:t>Vaters</w:t>
      </w:r>
      <w:r>
        <w:t xml:space="preserve"> </w:t>
      </w:r>
      <w:r w:rsidRPr="00105EE1">
        <w:t>und</w:t>
      </w:r>
      <w:r>
        <w:t xml:space="preserve"> </w:t>
      </w:r>
      <w:r w:rsidRPr="00105EE1">
        <w:t>Erzeugers</w:t>
      </w:r>
      <w:r>
        <w:t xml:space="preserve"> </w:t>
      </w:r>
      <w:r w:rsidRPr="00105EE1">
        <w:t>der</w:t>
      </w:r>
      <w:r>
        <w:t xml:space="preserve"> </w:t>
      </w:r>
      <w:r w:rsidRPr="00105EE1">
        <w:t>Revolution,</w:t>
      </w:r>
      <w:r>
        <w:t xml:space="preserve"> </w:t>
      </w:r>
      <w:r w:rsidRPr="00105EE1">
        <w:t>die</w:t>
      </w:r>
      <w:r>
        <w:t xml:space="preserve"> </w:t>
      </w:r>
      <w:r w:rsidRPr="00105EE1">
        <w:t>Reformatoren</w:t>
      </w:r>
      <w:r>
        <w:t xml:space="preserve"> </w:t>
      </w:r>
      <w:r w:rsidRPr="00105EE1">
        <w:t>mit</w:t>
      </w:r>
      <w:r>
        <w:t xml:space="preserve"> </w:t>
      </w:r>
      <w:proofErr w:type="spellStart"/>
      <w:r w:rsidRPr="00105EE1">
        <w:t>Revolutionairen</w:t>
      </w:r>
      <w:proofErr w:type="spellEnd"/>
      <w:r>
        <w:t xml:space="preserve"> </w:t>
      </w:r>
      <w:r w:rsidRPr="00105EE1">
        <w:t>zusammen</w:t>
      </w:r>
      <w:r>
        <w:t xml:space="preserve"> </w:t>
      </w:r>
      <w:r w:rsidRPr="00105EE1">
        <w:t>zu</w:t>
      </w:r>
      <w:r>
        <w:t xml:space="preserve"> </w:t>
      </w:r>
      <w:r w:rsidRPr="00105EE1">
        <w:t>werfen.</w:t>
      </w:r>
      <w:r>
        <w:t xml:space="preserve"> </w:t>
      </w:r>
      <w:r w:rsidRPr="00105EE1">
        <w:t>–</w:t>
      </w:r>
      <w:r>
        <w:t xml:space="preserve"> </w:t>
      </w:r>
      <w:r w:rsidRPr="00105EE1">
        <w:t>Gerson,</w:t>
      </w:r>
      <w:r>
        <w:t xml:space="preserve"> </w:t>
      </w:r>
      <w:r w:rsidRPr="00105EE1">
        <w:t>der</w:t>
      </w:r>
      <w:r>
        <w:t xml:space="preserve"> </w:t>
      </w:r>
      <w:r w:rsidRPr="00105EE1">
        <w:t>Pariser</w:t>
      </w:r>
      <w:r>
        <w:t xml:space="preserve"> </w:t>
      </w:r>
      <w:r w:rsidRPr="00105EE1">
        <w:t>Kanzler,</w:t>
      </w:r>
      <w:r>
        <w:t xml:space="preserve"> </w:t>
      </w:r>
      <w:r w:rsidRPr="00105EE1">
        <w:t>die</w:t>
      </w:r>
      <w:r>
        <w:t xml:space="preserve"> </w:t>
      </w:r>
      <w:r w:rsidRPr="00105EE1">
        <w:t>damalige</w:t>
      </w:r>
      <w:r>
        <w:t xml:space="preserve"> </w:t>
      </w:r>
      <w:r w:rsidRPr="00105EE1">
        <w:t>höchste</w:t>
      </w:r>
      <w:r>
        <w:t xml:space="preserve"> </w:t>
      </w:r>
      <w:r w:rsidRPr="00105EE1">
        <w:t>wissenschaftliche</w:t>
      </w:r>
      <w:r>
        <w:t xml:space="preserve"> </w:t>
      </w:r>
      <w:r w:rsidRPr="00105EE1">
        <w:t>Autorität</w:t>
      </w:r>
      <w:r>
        <w:t xml:space="preserve"> </w:t>
      </w:r>
      <w:r w:rsidRPr="00105EE1">
        <w:t>in</w:t>
      </w:r>
      <w:r>
        <w:t xml:space="preserve"> </w:t>
      </w:r>
      <w:r w:rsidRPr="00105EE1">
        <w:t>der</w:t>
      </w:r>
      <w:r>
        <w:t xml:space="preserve"> </w:t>
      </w:r>
      <w:r w:rsidRPr="00105EE1">
        <w:t>römisch-katholischen</w:t>
      </w:r>
      <w:r>
        <w:t xml:space="preserve"> </w:t>
      </w:r>
      <w:r w:rsidRPr="00105EE1">
        <w:t>Welt</w:t>
      </w:r>
      <w:r>
        <w:t xml:space="preserve"> </w:t>
      </w:r>
      <w:r w:rsidRPr="00105EE1">
        <w:t>und</w:t>
      </w:r>
      <w:r>
        <w:t xml:space="preserve"> </w:t>
      </w:r>
      <w:r w:rsidRPr="00105EE1">
        <w:t>namentlich</w:t>
      </w:r>
      <w:r>
        <w:t xml:space="preserve"> </w:t>
      </w:r>
      <w:r w:rsidRPr="00105EE1">
        <w:t>auch</w:t>
      </w:r>
      <w:r>
        <w:t xml:space="preserve"> </w:t>
      </w:r>
      <w:r w:rsidRPr="00105EE1">
        <w:t>im</w:t>
      </w:r>
      <w:r>
        <w:t xml:space="preserve"> </w:t>
      </w:r>
      <w:r w:rsidRPr="00105EE1">
        <w:t>Concil,</w:t>
      </w:r>
      <w:r>
        <w:t xml:space="preserve"> </w:t>
      </w:r>
      <w:r w:rsidRPr="00105EE1">
        <w:t>wußte</w:t>
      </w:r>
      <w:r>
        <w:t xml:space="preserve"> </w:t>
      </w:r>
      <w:r w:rsidRPr="00105EE1">
        <w:t>um</w:t>
      </w:r>
      <w:r>
        <w:t xml:space="preserve"> </w:t>
      </w:r>
      <w:r w:rsidRPr="00105EE1">
        <w:t>Hus</w:t>
      </w:r>
      <w:r>
        <w:t xml:space="preserve"> </w:t>
      </w:r>
      <w:r w:rsidRPr="00105EE1">
        <w:t>zu</w:t>
      </w:r>
      <w:r>
        <w:t xml:space="preserve"> </w:t>
      </w:r>
      <w:r w:rsidRPr="00105EE1">
        <w:t>widerlegen,</w:t>
      </w:r>
      <w:r>
        <w:t xml:space="preserve"> </w:t>
      </w:r>
      <w:r w:rsidRPr="00105EE1">
        <w:t>nichts</w:t>
      </w:r>
      <w:r>
        <w:t xml:space="preserve"> </w:t>
      </w:r>
      <w:r w:rsidRPr="00105EE1">
        <w:t>anderes,</w:t>
      </w:r>
      <w:r>
        <w:t xml:space="preserve"> </w:t>
      </w:r>
      <w:r w:rsidRPr="00105EE1">
        <w:t>als</w:t>
      </w:r>
      <w:r>
        <w:t xml:space="preserve"> </w:t>
      </w:r>
      <w:r w:rsidRPr="00105EE1">
        <w:t>den</w:t>
      </w:r>
      <w:r>
        <w:t xml:space="preserve"> </w:t>
      </w:r>
      <w:r w:rsidRPr="00105EE1">
        <w:t>Rath</w:t>
      </w:r>
      <w:r>
        <w:t xml:space="preserve"> </w:t>
      </w:r>
      <w:r w:rsidRPr="00105EE1">
        <w:t>zu</w:t>
      </w:r>
      <w:r>
        <w:t xml:space="preserve"> </w:t>
      </w:r>
      <w:r w:rsidRPr="00105EE1">
        <w:t>ertheilen:</w:t>
      </w:r>
      <w:r>
        <w:t xml:space="preserve"> </w:t>
      </w:r>
      <w:r w:rsidRPr="00105EE1">
        <w:t>Es</w:t>
      </w:r>
      <w:r>
        <w:t xml:space="preserve"> </w:t>
      </w:r>
      <w:r w:rsidRPr="00105EE1">
        <w:t>bleibt</w:t>
      </w:r>
      <w:r>
        <w:t xml:space="preserve"> </w:t>
      </w:r>
      <w:r w:rsidRPr="00105EE1">
        <w:t>also</w:t>
      </w:r>
      <w:r>
        <w:t xml:space="preserve"> </w:t>
      </w:r>
      <w:r w:rsidRPr="00105EE1">
        <w:t>nur</w:t>
      </w:r>
      <w:r>
        <w:t xml:space="preserve"> </w:t>
      </w:r>
      <w:r w:rsidRPr="00105EE1">
        <w:t>übrig,</w:t>
      </w:r>
      <w:r>
        <w:t xml:space="preserve"> </w:t>
      </w:r>
      <w:r w:rsidRPr="00105EE1">
        <w:t>das</w:t>
      </w:r>
      <w:r>
        <w:t xml:space="preserve"> </w:t>
      </w:r>
      <w:r w:rsidRPr="00105EE1">
        <w:t>weltliche</w:t>
      </w:r>
      <w:r>
        <w:t xml:space="preserve"> </w:t>
      </w:r>
      <w:r w:rsidRPr="00105EE1">
        <w:t>Schwerdt</w:t>
      </w:r>
      <w:r>
        <w:t xml:space="preserve"> </w:t>
      </w:r>
      <w:r w:rsidRPr="00105EE1">
        <w:t>anzuwenden</w:t>
      </w:r>
      <w:r>
        <w:t xml:space="preserve"> </w:t>
      </w:r>
      <w:r w:rsidRPr="00105EE1">
        <w:t>gegen</w:t>
      </w:r>
      <w:r>
        <w:t xml:space="preserve"> </w:t>
      </w:r>
      <w:r w:rsidRPr="00105EE1">
        <w:t>die,</w:t>
      </w:r>
      <w:r>
        <w:t xml:space="preserve"> </w:t>
      </w:r>
      <w:r w:rsidRPr="00105EE1">
        <w:t>welche</w:t>
      </w:r>
      <w:r>
        <w:t xml:space="preserve"> </w:t>
      </w:r>
      <w:r w:rsidRPr="00105EE1">
        <w:t>die</w:t>
      </w:r>
      <w:r>
        <w:t xml:space="preserve"> </w:t>
      </w:r>
      <w:r w:rsidRPr="00105EE1">
        <w:t>Stimme</w:t>
      </w:r>
      <w:r>
        <w:t xml:space="preserve"> </w:t>
      </w:r>
      <w:r w:rsidRPr="00105EE1">
        <w:t>der</w:t>
      </w:r>
      <w:r>
        <w:t xml:space="preserve"> </w:t>
      </w:r>
      <w:r w:rsidRPr="00105EE1">
        <w:t>Kirche</w:t>
      </w:r>
      <w:r>
        <w:t xml:space="preserve"> </w:t>
      </w:r>
      <w:r w:rsidRPr="00105EE1">
        <w:t>nicht</w:t>
      </w:r>
      <w:r>
        <w:t xml:space="preserve"> </w:t>
      </w:r>
      <w:r w:rsidRPr="00105EE1">
        <w:t>hören</w:t>
      </w:r>
      <w:r>
        <w:t xml:space="preserve"> </w:t>
      </w:r>
      <w:r w:rsidRPr="00105EE1">
        <w:t>wollen.</w:t>
      </w:r>
      <w:r>
        <w:t xml:space="preserve"> </w:t>
      </w:r>
      <w:r w:rsidRPr="00105EE1">
        <w:t>–</w:t>
      </w:r>
      <w:r>
        <w:t xml:space="preserve"> </w:t>
      </w:r>
      <w:r w:rsidRPr="00105EE1">
        <w:t>Hus</w:t>
      </w:r>
      <w:r>
        <w:t xml:space="preserve"> </w:t>
      </w:r>
      <w:r w:rsidRPr="00105EE1">
        <w:t>entgegnete</w:t>
      </w:r>
      <w:r>
        <w:t xml:space="preserve"> </w:t>
      </w:r>
      <w:r w:rsidRPr="00105EE1">
        <w:t>auf</w:t>
      </w:r>
      <w:r>
        <w:t xml:space="preserve"> </w:t>
      </w:r>
      <w:r w:rsidRPr="00105EE1">
        <w:t>all</w:t>
      </w:r>
      <w:r>
        <w:t xml:space="preserve"> </w:t>
      </w:r>
      <w:r w:rsidRPr="00105EE1">
        <w:t>das</w:t>
      </w:r>
      <w:r>
        <w:t xml:space="preserve"> </w:t>
      </w:r>
      <w:r w:rsidRPr="00105EE1">
        <w:t>Geschrei:</w:t>
      </w:r>
      <w:r>
        <w:t xml:space="preserve"> </w:t>
      </w:r>
      <w:r w:rsidRPr="00105EE1">
        <w:t>widerrufe,</w:t>
      </w:r>
      <w:r>
        <w:t xml:space="preserve"> </w:t>
      </w:r>
      <w:r w:rsidRPr="00105EE1">
        <w:t>widerrufe!</w:t>
      </w:r>
      <w:r>
        <w:t xml:space="preserve"> </w:t>
      </w:r>
      <w:r w:rsidRPr="00105EE1">
        <w:t>–</w:t>
      </w:r>
      <w:r>
        <w:t xml:space="preserve"> </w:t>
      </w:r>
      <w:r w:rsidRPr="00105EE1">
        <w:t>ich</w:t>
      </w:r>
      <w:r>
        <w:t xml:space="preserve"> </w:t>
      </w:r>
      <w:r w:rsidRPr="00105EE1">
        <w:t>bitte</w:t>
      </w:r>
      <w:r>
        <w:t xml:space="preserve"> </w:t>
      </w:r>
      <w:r w:rsidRPr="00105EE1">
        <w:t>und</w:t>
      </w:r>
      <w:r>
        <w:t xml:space="preserve"> </w:t>
      </w:r>
      <w:r w:rsidRPr="00105EE1">
        <w:t>beschwöre</w:t>
      </w:r>
      <w:r>
        <w:t xml:space="preserve"> </w:t>
      </w:r>
      <w:r w:rsidRPr="00105EE1">
        <w:t>euch,</w:t>
      </w:r>
      <w:r>
        <w:t xml:space="preserve"> </w:t>
      </w:r>
      <w:r w:rsidRPr="00105EE1">
        <w:t>daß</w:t>
      </w:r>
      <w:r>
        <w:t xml:space="preserve"> </w:t>
      </w:r>
      <w:r w:rsidRPr="00105EE1">
        <w:t>ihr</w:t>
      </w:r>
      <w:r>
        <w:t xml:space="preserve"> </w:t>
      </w:r>
      <w:r w:rsidRPr="00105EE1">
        <w:t>mich</w:t>
      </w:r>
      <w:r>
        <w:t xml:space="preserve"> </w:t>
      </w:r>
      <w:r w:rsidRPr="00105EE1">
        <w:t>nicht</w:t>
      </w:r>
      <w:r>
        <w:t xml:space="preserve"> </w:t>
      </w:r>
      <w:r w:rsidRPr="00105EE1">
        <w:t>zwingen</w:t>
      </w:r>
      <w:r>
        <w:t xml:space="preserve"> </w:t>
      </w:r>
      <w:r w:rsidRPr="00105EE1">
        <w:t>wollte</w:t>
      </w:r>
      <w:r>
        <w:t xml:space="preserve"> </w:t>
      </w:r>
      <w:r w:rsidRPr="00105EE1">
        <w:t>zu</w:t>
      </w:r>
      <w:r>
        <w:t xml:space="preserve"> </w:t>
      </w:r>
      <w:r w:rsidRPr="00105EE1">
        <w:t>dem,</w:t>
      </w:r>
      <w:r>
        <w:t xml:space="preserve"> </w:t>
      </w:r>
      <w:r w:rsidRPr="00105EE1">
        <w:t>was</w:t>
      </w:r>
      <w:r>
        <w:t xml:space="preserve"> </w:t>
      </w:r>
      <w:r w:rsidRPr="00105EE1">
        <w:t>ich</w:t>
      </w:r>
      <w:r>
        <w:t xml:space="preserve"> </w:t>
      </w:r>
      <w:r w:rsidRPr="00105EE1">
        <w:t>nicht</w:t>
      </w:r>
      <w:r>
        <w:t xml:space="preserve"> </w:t>
      </w:r>
      <w:r w:rsidRPr="00105EE1">
        <w:t>ohne</w:t>
      </w:r>
      <w:r>
        <w:t xml:space="preserve"> </w:t>
      </w:r>
      <w:r w:rsidRPr="00105EE1">
        <w:t>Widerspruch</w:t>
      </w:r>
      <w:r>
        <w:t xml:space="preserve"> </w:t>
      </w:r>
      <w:r w:rsidRPr="00105EE1">
        <w:t>meines</w:t>
      </w:r>
      <w:r>
        <w:t xml:space="preserve"> </w:t>
      </w:r>
      <w:r w:rsidRPr="00105EE1">
        <w:t>Gewissens</w:t>
      </w:r>
      <w:r>
        <w:t xml:space="preserve"> </w:t>
      </w:r>
      <w:r w:rsidRPr="00105EE1">
        <w:t>und</w:t>
      </w:r>
      <w:r>
        <w:t xml:space="preserve"> </w:t>
      </w:r>
      <w:r w:rsidRPr="00105EE1">
        <w:t>ohne</w:t>
      </w:r>
      <w:r>
        <w:t xml:space="preserve"> </w:t>
      </w:r>
      <w:r w:rsidRPr="00105EE1">
        <w:t>Gefahr</w:t>
      </w:r>
      <w:r>
        <w:t xml:space="preserve"> </w:t>
      </w:r>
      <w:r w:rsidRPr="00105EE1">
        <w:t>der</w:t>
      </w:r>
      <w:r>
        <w:t xml:space="preserve"> </w:t>
      </w:r>
      <w:r w:rsidRPr="00105EE1">
        <w:t>ewigen</w:t>
      </w:r>
      <w:r>
        <w:t xml:space="preserve"> </w:t>
      </w:r>
      <w:r w:rsidRPr="00105EE1">
        <w:t>Verdammnis</w:t>
      </w:r>
      <w:r>
        <w:t xml:space="preserve"> </w:t>
      </w:r>
      <w:r w:rsidRPr="00105EE1">
        <w:t>thun</w:t>
      </w:r>
      <w:r>
        <w:t xml:space="preserve"> </w:t>
      </w:r>
      <w:r w:rsidRPr="00105EE1">
        <w:t>kann.</w:t>
      </w:r>
      <w:r>
        <w:t xml:space="preserve"> </w:t>
      </w:r>
      <w:r w:rsidRPr="00105EE1">
        <w:t>–</w:t>
      </w:r>
      <w:r>
        <w:t xml:space="preserve"> </w:t>
      </w:r>
      <w:r w:rsidRPr="00105EE1">
        <w:t>Er</w:t>
      </w:r>
      <w:r>
        <w:t xml:space="preserve"> </w:t>
      </w:r>
      <w:r w:rsidRPr="00105EE1">
        <w:t>sollte</w:t>
      </w:r>
      <w:r>
        <w:t xml:space="preserve"> </w:t>
      </w:r>
      <w:r w:rsidRPr="00105EE1">
        <w:t>das</w:t>
      </w:r>
      <w:r>
        <w:t xml:space="preserve"> </w:t>
      </w:r>
      <w:r w:rsidRPr="00105EE1">
        <w:t>als</w:t>
      </w:r>
      <w:r>
        <w:t xml:space="preserve"> </w:t>
      </w:r>
      <w:r w:rsidRPr="00105EE1">
        <w:t>seinen</w:t>
      </w:r>
      <w:r>
        <w:t xml:space="preserve"> </w:t>
      </w:r>
      <w:r w:rsidRPr="00105EE1">
        <w:t>Irrthum</w:t>
      </w:r>
      <w:r>
        <w:t xml:space="preserve"> </w:t>
      </w:r>
      <w:r w:rsidRPr="00105EE1">
        <w:t>widerrufen,</w:t>
      </w:r>
      <w:r>
        <w:t xml:space="preserve"> </w:t>
      </w:r>
      <w:r w:rsidRPr="00105EE1">
        <w:t>was</w:t>
      </w:r>
      <w:r>
        <w:t xml:space="preserve"> </w:t>
      </w:r>
      <w:r w:rsidRPr="00105EE1">
        <w:t>er</w:t>
      </w:r>
      <w:r>
        <w:t xml:space="preserve"> </w:t>
      </w:r>
      <w:r w:rsidRPr="00105EE1">
        <w:t>nie</w:t>
      </w:r>
      <w:r>
        <w:t xml:space="preserve"> </w:t>
      </w:r>
      <w:r w:rsidRPr="00105EE1">
        <w:t>gelehrt</w:t>
      </w:r>
      <w:r>
        <w:t xml:space="preserve"> </w:t>
      </w:r>
      <w:r w:rsidRPr="00105EE1">
        <w:t>hatte,</w:t>
      </w:r>
      <w:r>
        <w:t xml:space="preserve"> </w:t>
      </w:r>
      <w:r w:rsidRPr="00105EE1">
        <w:t>so</w:t>
      </w:r>
      <w:r>
        <w:t xml:space="preserve"> </w:t>
      </w:r>
      <w:r w:rsidRPr="00105EE1">
        <w:t>wie</w:t>
      </w:r>
      <w:r>
        <w:t xml:space="preserve"> </w:t>
      </w:r>
      <w:r w:rsidRPr="00105EE1">
        <w:t>das,</w:t>
      </w:r>
      <w:r>
        <w:t xml:space="preserve"> </w:t>
      </w:r>
      <w:r w:rsidRPr="00105EE1">
        <w:t>was</w:t>
      </w:r>
      <w:r>
        <w:t xml:space="preserve"> </w:t>
      </w:r>
      <w:r w:rsidRPr="00105EE1">
        <w:t>ihm</w:t>
      </w:r>
      <w:r>
        <w:t xml:space="preserve"> </w:t>
      </w:r>
      <w:r w:rsidRPr="00105EE1">
        <w:t>Niemand</w:t>
      </w:r>
      <w:r>
        <w:t xml:space="preserve"> </w:t>
      </w:r>
      <w:r w:rsidRPr="00105EE1">
        <w:t>als</w:t>
      </w:r>
      <w:r>
        <w:t xml:space="preserve"> </w:t>
      </w:r>
      <w:r w:rsidRPr="00105EE1">
        <w:t>schriftwidrig</w:t>
      </w:r>
      <w:r>
        <w:t xml:space="preserve"> </w:t>
      </w:r>
      <w:r w:rsidRPr="00105EE1">
        <w:t>beweisen</w:t>
      </w:r>
      <w:r>
        <w:t xml:space="preserve"> </w:t>
      </w:r>
      <w:r w:rsidRPr="00105EE1">
        <w:t>konnte.</w:t>
      </w:r>
      <w:r>
        <w:t xml:space="preserve"> </w:t>
      </w:r>
      <w:r w:rsidRPr="00105EE1">
        <w:t>–</w:t>
      </w:r>
      <w:r>
        <w:t xml:space="preserve"> </w:t>
      </w:r>
      <w:r w:rsidRPr="00105EE1">
        <w:t>Die</w:t>
      </w:r>
      <w:r>
        <w:t xml:space="preserve"> </w:t>
      </w:r>
      <w:r w:rsidRPr="00105EE1">
        <w:t>Glaubenskraft</w:t>
      </w:r>
      <w:r>
        <w:t xml:space="preserve"> </w:t>
      </w:r>
      <w:r w:rsidRPr="00105EE1">
        <w:t>und</w:t>
      </w:r>
      <w:r>
        <w:t xml:space="preserve"> </w:t>
      </w:r>
      <w:r w:rsidRPr="00105EE1">
        <w:t>den</w:t>
      </w:r>
      <w:r>
        <w:t xml:space="preserve"> </w:t>
      </w:r>
      <w:r w:rsidRPr="00105EE1">
        <w:t>heiligen</w:t>
      </w:r>
      <w:r>
        <w:t xml:space="preserve"> </w:t>
      </w:r>
      <w:r w:rsidRPr="00105EE1">
        <w:t>Muth</w:t>
      </w:r>
      <w:r>
        <w:t xml:space="preserve"> </w:t>
      </w:r>
      <w:r w:rsidRPr="00105EE1">
        <w:t>des</w:t>
      </w:r>
      <w:r>
        <w:t xml:space="preserve"> </w:t>
      </w:r>
      <w:r w:rsidRPr="00105EE1">
        <w:t>Zeugen</w:t>
      </w:r>
      <w:r>
        <w:t xml:space="preserve"> </w:t>
      </w:r>
      <w:r w:rsidRPr="00105EE1">
        <w:t>der</w:t>
      </w:r>
      <w:r>
        <w:t xml:space="preserve"> </w:t>
      </w:r>
      <w:r w:rsidRPr="00105EE1">
        <w:t>Wahrheit</w:t>
      </w:r>
      <w:r>
        <w:t xml:space="preserve"> </w:t>
      </w:r>
      <w:r w:rsidRPr="00105EE1">
        <w:t>muß</w:t>
      </w:r>
      <w:r>
        <w:t xml:space="preserve"> </w:t>
      </w:r>
      <w:r w:rsidRPr="00105EE1">
        <w:t>man</w:t>
      </w:r>
      <w:r>
        <w:t xml:space="preserve"> </w:t>
      </w:r>
      <w:r w:rsidRPr="00105EE1">
        <w:t>um</w:t>
      </w:r>
      <w:r>
        <w:t xml:space="preserve"> </w:t>
      </w:r>
      <w:r w:rsidRPr="00105EE1">
        <w:t>so</w:t>
      </w:r>
      <w:r>
        <w:t xml:space="preserve"> </w:t>
      </w:r>
      <w:r w:rsidRPr="00105EE1">
        <w:t>mehr</w:t>
      </w:r>
      <w:r>
        <w:t xml:space="preserve"> </w:t>
      </w:r>
      <w:r w:rsidRPr="00105EE1">
        <w:t>anstaunen,</w:t>
      </w:r>
      <w:r>
        <w:t xml:space="preserve"> </w:t>
      </w:r>
      <w:r w:rsidRPr="00105EE1">
        <w:t>wenn</w:t>
      </w:r>
      <w:r>
        <w:t xml:space="preserve"> </w:t>
      </w:r>
      <w:r w:rsidRPr="00105EE1">
        <w:t>man</w:t>
      </w:r>
      <w:r>
        <w:t xml:space="preserve"> </w:t>
      </w:r>
      <w:r w:rsidRPr="00105EE1">
        <w:t>alle</w:t>
      </w:r>
      <w:r>
        <w:t xml:space="preserve"> </w:t>
      </w:r>
      <w:r w:rsidRPr="00105EE1">
        <w:t>die</w:t>
      </w:r>
      <w:r>
        <w:t xml:space="preserve"> </w:t>
      </w:r>
      <w:r w:rsidRPr="00105EE1">
        <w:t>Kämpfe,</w:t>
      </w:r>
      <w:r>
        <w:t xml:space="preserve"> </w:t>
      </w:r>
      <w:r w:rsidRPr="00105EE1">
        <w:t>die</w:t>
      </w:r>
      <w:r>
        <w:t xml:space="preserve"> </w:t>
      </w:r>
      <w:r w:rsidRPr="00105EE1">
        <w:t>Leiden</w:t>
      </w:r>
      <w:r>
        <w:t xml:space="preserve"> </w:t>
      </w:r>
      <w:r w:rsidRPr="00105EE1">
        <w:t>ansieht,</w:t>
      </w:r>
      <w:r>
        <w:t xml:space="preserve"> </w:t>
      </w:r>
      <w:r w:rsidRPr="00105EE1">
        <w:t>die</w:t>
      </w:r>
      <w:r>
        <w:t xml:space="preserve"> </w:t>
      </w:r>
      <w:r w:rsidRPr="00105EE1">
        <w:t>Beschwerden</w:t>
      </w:r>
      <w:r>
        <w:t xml:space="preserve"> </w:t>
      </w:r>
      <w:r w:rsidRPr="00105EE1">
        <w:t>des</w:t>
      </w:r>
      <w:r>
        <w:t xml:space="preserve"> </w:t>
      </w:r>
      <w:r w:rsidRPr="00105EE1">
        <w:t>Leibes</w:t>
      </w:r>
      <w:r>
        <w:t xml:space="preserve"> </w:t>
      </w:r>
      <w:r w:rsidRPr="00105EE1">
        <w:t>und</w:t>
      </w:r>
      <w:r>
        <w:t xml:space="preserve"> </w:t>
      </w:r>
      <w:r w:rsidRPr="00105EE1">
        <w:t>der</w:t>
      </w:r>
      <w:r>
        <w:t xml:space="preserve"> </w:t>
      </w:r>
      <w:r w:rsidRPr="00105EE1">
        <w:t>Seele,</w:t>
      </w:r>
      <w:r>
        <w:t xml:space="preserve"> </w:t>
      </w:r>
      <w:r w:rsidRPr="00105EE1">
        <w:t>die</w:t>
      </w:r>
      <w:r>
        <w:t xml:space="preserve"> </w:t>
      </w:r>
      <w:r w:rsidRPr="00105EE1">
        <w:t>vorher</w:t>
      </w:r>
      <w:r>
        <w:t xml:space="preserve"> </w:t>
      </w:r>
      <w:r w:rsidRPr="00105EE1">
        <w:t>gegangen</w:t>
      </w:r>
      <w:r>
        <w:t xml:space="preserve"> </w:t>
      </w:r>
      <w:r w:rsidRPr="00105EE1">
        <w:t>waren:</w:t>
      </w:r>
      <w:r>
        <w:t xml:space="preserve"> </w:t>
      </w:r>
      <w:r w:rsidRPr="00105EE1">
        <w:t>dazu</w:t>
      </w:r>
      <w:r>
        <w:t xml:space="preserve"> </w:t>
      </w:r>
      <w:r w:rsidRPr="00105EE1">
        <w:t>hatte</w:t>
      </w:r>
      <w:r>
        <w:t xml:space="preserve"> </w:t>
      </w:r>
      <w:r w:rsidRPr="00105EE1">
        <w:t>Hus</w:t>
      </w:r>
      <w:r>
        <w:t xml:space="preserve"> </w:t>
      </w:r>
      <w:r w:rsidRPr="00105EE1">
        <w:t>die</w:t>
      </w:r>
      <w:r>
        <w:t xml:space="preserve"> </w:t>
      </w:r>
      <w:r w:rsidRPr="00105EE1">
        <w:t>ganze</w:t>
      </w:r>
      <w:r>
        <w:t xml:space="preserve"> </w:t>
      </w:r>
      <w:r w:rsidRPr="00105EE1">
        <w:t>vorhergehende</w:t>
      </w:r>
      <w:r>
        <w:t xml:space="preserve"> </w:t>
      </w:r>
      <w:r w:rsidRPr="00105EE1">
        <w:t>Nacht</w:t>
      </w:r>
      <w:r>
        <w:t xml:space="preserve"> </w:t>
      </w:r>
      <w:r w:rsidRPr="00105EE1">
        <w:t>schlaflos</w:t>
      </w:r>
      <w:r>
        <w:t xml:space="preserve"> </w:t>
      </w:r>
      <w:r w:rsidRPr="00105EE1">
        <w:t>und</w:t>
      </w:r>
      <w:r>
        <w:t xml:space="preserve"> </w:t>
      </w:r>
      <w:r w:rsidRPr="00105EE1">
        <w:t>unter</w:t>
      </w:r>
      <w:r>
        <w:t xml:space="preserve"> </w:t>
      </w:r>
      <w:r w:rsidRPr="00105EE1">
        <w:t>heftigen</w:t>
      </w:r>
      <w:r>
        <w:t xml:space="preserve"> </w:t>
      </w:r>
      <w:r w:rsidRPr="00105EE1">
        <w:t>Zahnschmerzen</w:t>
      </w:r>
      <w:r>
        <w:t xml:space="preserve"> </w:t>
      </w:r>
      <w:r w:rsidRPr="00105EE1">
        <w:t>zugebracht.</w:t>
      </w:r>
      <w:r>
        <w:t xml:space="preserve"> </w:t>
      </w:r>
      <w:r w:rsidRPr="00105EE1">
        <w:t>–</w:t>
      </w:r>
      <w:r>
        <w:t xml:space="preserve"> </w:t>
      </w:r>
      <w:r w:rsidRPr="00105EE1">
        <w:t>Als</w:t>
      </w:r>
      <w:r>
        <w:t xml:space="preserve"> </w:t>
      </w:r>
      <w:r w:rsidRPr="00105EE1">
        <w:t>Hus</w:t>
      </w:r>
      <w:r>
        <w:t xml:space="preserve"> </w:t>
      </w:r>
      <w:r w:rsidRPr="00105EE1">
        <w:t>ganz</w:t>
      </w:r>
      <w:r>
        <w:t xml:space="preserve"> </w:t>
      </w:r>
      <w:r w:rsidRPr="00105EE1">
        <w:t>erschöpft</w:t>
      </w:r>
      <w:r>
        <w:t xml:space="preserve"> </w:t>
      </w:r>
      <w:r w:rsidRPr="00105EE1">
        <w:t>und</w:t>
      </w:r>
      <w:r>
        <w:t xml:space="preserve"> </w:t>
      </w:r>
      <w:r w:rsidRPr="00105EE1">
        <w:t>ermattet</w:t>
      </w:r>
      <w:r>
        <w:t xml:space="preserve"> </w:t>
      </w:r>
      <w:r w:rsidRPr="00105EE1">
        <w:t>in</w:t>
      </w:r>
      <w:r>
        <w:t xml:space="preserve"> </w:t>
      </w:r>
      <w:r w:rsidRPr="00105EE1">
        <w:t>sein</w:t>
      </w:r>
      <w:r>
        <w:t xml:space="preserve"> </w:t>
      </w:r>
      <w:r w:rsidRPr="00105EE1">
        <w:t>Gefängnis</w:t>
      </w:r>
      <w:r>
        <w:t xml:space="preserve"> </w:t>
      </w:r>
      <w:r w:rsidRPr="00105EE1">
        <w:t>wieder</w:t>
      </w:r>
      <w:r>
        <w:t xml:space="preserve"> </w:t>
      </w:r>
      <w:r w:rsidRPr="00105EE1">
        <w:t>abgeführt</w:t>
      </w:r>
      <w:r>
        <w:t xml:space="preserve"> </w:t>
      </w:r>
      <w:r w:rsidRPr="00105EE1">
        <w:t>wurde,</w:t>
      </w:r>
      <w:r>
        <w:t xml:space="preserve"> </w:t>
      </w:r>
      <w:r w:rsidRPr="00105EE1">
        <w:t>eilte</w:t>
      </w:r>
      <w:r>
        <w:t xml:space="preserve"> </w:t>
      </w:r>
      <w:r w:rsidRPr="00105EE1">
        <w:t>ihm</w:t>
      </w:r>
      <w:r>
        <w:t xml:space="preserve"> </w:t>
      </w:r>
      <w:r w:rsidRPr="00105EE1">
        <w:t>der</w:t>
      </w:r>
      <w:r>
        <w:t xml:space="preserve"> </w:t>
      </w:r>
      <w:r w:rsidRPr="00105EE1">
        <w:t>Ritter</w:t>
      </w:r>
      <w:r>
        <w:t xml:space="preserve"> </w:t>
      </w:r>
      <w:r w:rsidRPr="00105EE1">
        <w:t>Johannes</w:t>
      </w:r>
      <w:r>
        <w:t xml:space="preserve"> </w:t>
      </w:r>
      <w:r w:rsidRPr="00105EE1">
        <w:t>von</w:t>
      </w:r>
      <w:r>
        <w:t xml:space="preserve"> </w:t>
      </w:r>
      <w:proofErr w:type="spellStart"/>
      <w:r w:rsidRPr="00105EE1">
        <w:t>Chlum</w:t>
      </w:r>
      <w:proofErr w:type="spellEnd"/>
      <w:r>
        <w:t xml:space="preserve"> </w:t>
      </w:r>
      <w:r w:rsidRPr="00105EE1">
        <w:t>nach</w:t>
      </w:r>
      <w:r>
        <w:t xml:space="preserve"> </w:t>
      </w:r>
      <w:r w:rsidRPr="00105EE1">
        <w:t>und</w:t>
      </w:r>
      <w:r>
        <w:t xml:space="preserve"> </w:t>
      </w:r>
      <w:r w:rsidRPr="00105EE1">
        <w:t>drückte</w:t>
      </w:r>
      <w:r>
        <w:t xml:space="preserve"> </w:t>
      </w:r>
      <w:r w:rsidRPr="00105EE1">
        <w:t>ihm</w:t>
      </w:r>
      <w:r>
        <w:t xml:space="preserve"> </w:t>
      </w:r>
      <w:r w:rsidRPr="00105EE1">
        <w:t>die</w:t>
      </w:r>
      <w:r>
        <w:t xml:space="preserve"> </w:t>
      </w:r>
      <w:r w:rsidRPr="00105EE1">
        <w:t>Hand.</w:t>
      </w:r>
      <w:r>
        <w:t xml:space="preserve"> </w:t>
      </w:r>
      <w:r w:rsidRPr="00105EE1">
        <w:t>–</w:t>
      </w:r>
      <w:r>
        <w:t xml:space="preserve"> </w:t>
      </w:r>
      <w:r w:rsidRPr="00105EE1">
        <w:t>O,</w:t>
      </w:r>
      <w:r>
        <w:t xml:space="preserve"> </w:t>
      </w:r>
      <w:r w:rsidRPr="00105EE1">
        <w:t>welche</w:t>
      </w:r>
      <w:r>
        <w:t xml:space="preserve"> </w:t>
      </w:r>
      <w:r w:rsidRPr="00105EE1">
        <w:t>Freude,</w:t>
      </w:r>
      <w:r>
        <w:t xml:space="preserve"> </w:t>
      </w:r>
      <w:r w:rsidRPr="00105EE1">
        <w:t>schreibt</w:t>
      </w:r>
      <w:r>
        <w:t xml:space="preserve"> </w:t>
      </w:r>
      <w:r w:rsidRPr="00105EE1">
        <w:t>Hus</w:t>
      </w:r>
      <w:r>
        <w:t xml:space="preserve"> </w:t>
      </w:r>
      <w:r w:rsidRPr="00105EE1">
        <w:t>darüber,</w:t>
      </w:r>
      <w:r>
        <w:t xml:space="preserve"> </w:t>
      </w:r>
      <w:r w:rsidRPr="00105EE1">
        <w:t>machte</w:t>
      </w:r>
      <w:r>
        <w:t xml:space="preserve"> </w:t>
      </w:r>
      <w:r w:rsidRPr="00105EE1">
        <w:t>mir</w:t>
      </w:r>
      <w:r>
        <w:t xml:space="preserve"> </w:t>
      </w:r>
      <w:r w:rsidRPr="00105EE1">
        <w:t>der</w:t>
      </w:r>
      <w:r>
        <w:t xml:space="preserve"> </w:t>
      </w:r>
      <w:r w:rsidRPr="00105EE1">
        <w:t>Händedruck</w:t>
      </w:r>
      <w:r>
        <w:t xml:space="preserve"> </w:t>
      </w:r>
      <w:r w:rsidRPr="00105EE1">
        <w:t>des</w:t>
      </w:r>
      <w:r>
        <w:t xml:space="preserve"> </w:t>
      </w:r>
      <w:r w:rsidRPr="00105EE1">
        <w:t>Herrn</w:t>
      </w:r>
      <w:r>
        <w:t xml:space="preserve"> </w:t>
      </w:r>
      <w:r w:rsidRPr="00105EE1">
        <w:t>Johannes,</w:t>
      </w:r>
      <w:r>
        <w:t xml:space="preserve"> </w:t>
      </w:r>
      <w:r w:rsidRPr="00105EE1">
        <w:t>der</w:t>
      </w:r>
      <w:r>
        <w:t xml:space="preserve"> </w:t>
      </w:r>
      <w:r w:rsidRPr="00105EE1">
        <w:t>sich</w:t>
      </w:r>
      <w:r>
        <w:t xml:space="preserve"> </w:t>
      </w:r>
      <w:r w:rsidRPr="00105EE1">
        <w:t>nicht</w:t>
      </w:r>
      <w:r>
        <w:t xml:space="preserve"> </w:t>
      </w:r>
      <w:r w:rsidRPr="00105EE1">
        <w:t>scheute,</w:t>
      </w:r>
      <w:r>
        <w:t xml:space="preserve"> </w:t>
      </w:r>
      <w:r w:rsidRPr="00105EE1">
        <w:t>mir</w:t>
      </w:r>
      <w:r>
        <w:t xml:space="preserve"> </w:t>
      </w:r>
      <w:r w:rsidRPr="00105EE1">
        <w:t>elendem,</w:t>
      </w:r>
      <w:r>
        <w:t xml:space="preserve"> </w:t>
      </w:r>
      <w:r w:rsidRPr="00105EE1">
        <w:t>verworfenen</w:t>
      </w:r>
      <w:r>
        <w:t xml:space="preserve"> </w:t>
      </w:r>
      <w:r w:rsidRPr="00105EE1">
        <w:t>und</w:t>
      </w:r>
      <w:r>
        <w:t xml:space="preserve"> </w:t>
      </w:r>
      <w:r w:rsidRPr="00105EE1">
        <w:t>von</w:t>
      </w:r>
      <w:r>
        <w:t xml:space="preserve"> </w:t>
      </w:r>
      <w:r w:rsidRPr="00105EE1">
        <w:t>Allen</w:t>
      </w:r>
      <w:r>
        <w:t xml:space="preserve"> </w:t>
      </w:r>
      <w:r w:rsidRPr="00105EE1">
        <w:t>ausgestoßenen</w:t>
      </w:r>
      <w:r>
        <w:t xml:space="preserve"> </w:t>
      </w:r>
      <w:r w:rsidRPr="00105EE1">
        <w:t>Ketzer</w:t>
      </w:r>
      <w:r>
        <w:t xml:space="preserve"> </w:t>
      </w:r>
      <w:r w:rsidRPr="00105EE1">
        <w:t>in</w:t>
      </w:r>
      <w:r>
        <w:t xml:space="preserve"> </w:t>
      </w:r>
      <w:r w:rsidRPr="00105EE1">
        <w:t>meinen</w:t>
      </w:r>
      <w:r>
        <w:t xml:space="preserve"> </w:t>
      </w:r>
      <w:r w:rsidRPr="00105EE1">
        <w:t>Fesseln</w:t>
      </w:r>
      <w:r>
        <w:t xml:space="preserve"> </w:t>
      </w:r>
      <w:r w:rsidRPr="00105EE1">
        <w:t>die</w:t>
      </w:r>
      <w:r>
        <w:t xml:space="preserve"> </w:t>
      </w:r>
      <w:r w:rsidRPr="00105EE1">
        <w:t>Hand</w:t>
      </w:r>
      <w:r>
        <w:t xml:space="preserve"> </w:t>
      </w:r>
      <w:r w:rsidRPr="00105EE1">
        <w:t>zu</w:t>
      </w:r>
      <w:r>
        <w:t xml:space="preserve"> </w:t>
      </w:r>
      <w:r w:rsidRPr="00105EE1">
        <w:t>reichen.</w:t>
      </w:r>
      <w:r>
        <w:t xml:space="preserve"> </w:t>
      </w:r>
      <w:r w:rsidRPr="00105EE1">
        <w:t>–</w:t>
      </w:r>
      <w:r>
        <w:t xml:space="preserve"> </w:t>
      </w:r>
      <w:r w:rsidRPr="00105EE1">
        <w:t>Der</w:t>
      </w:r>
      <w:r>
        <w:t xml:space="preserve"> </w:t>
      </w:r>
      <w:r w:rsidRPr="00105EE1">
        <w:t>Kaiser</w:t>
      </w:r>
      <w:r>
        <w:t xml:space="preserve"> </w:t>
      </w:r>
      <w:r w:rsidRPr="00105EE1">
        <w:t>erklärte,</w:t>
      </w:r>
      <w:r>
        <w:t xml:space="preserve"> </w:t>
      </w:r>
      <w:r w:rsidRPr="00105EE1">
        <w:t>nachdem</w:t>
      </w:r>
      <w:r>
        <w:t xml:space="preserve"> </w:t>
      </w:r>
      <w:r w:rsidRPr="00105EE1">
        <w:t>Hus</w:t>
      </w:r>
      <w:r>
        <w:t xml:space="preserve"> </w:t>
      </w:r>
      <w:r w:rsidRPr="00105EE1">
        <w:t>abgeführt</w:t>
      </w:r>
      <w:r>
        <w:t xml:space="preserve"> </w:t>
      </w:r>
      <w:r w:rsidRPr="00105EE1">
        <w:t>war,</w:t>
      </w:r>
      <w:r>
        <w:t xml:space="preserve"> </w:t>
      </w:r>
      <w:r w:rsidRPr="00105EE1">
        <w:t>dem</w:t>
      </w:r>
      <w:r>
        <w:t xml:space="preserve"> </w:t>
      </w:r>
      <w:r w:rsidRPr="00105EE1">
        <w:t>Concil,</w:t>
      </w:r>
      <w:r>
        <w:t xml:space="preserve"> </w:t>
      </w:r>
      <w:r w:rsidRPr="00105EE1">
        <w:t>Hus</w:t>
      </w:r>
      <w:r>
        <w:t xml:space="preserve"> </w:t>
      </w:r>
      <w:r w:rsidRPr="00105EE1">
        <w:t>habe</w:t>
      </w:r>
      <w:r>
        <w:t xml:space="preserve"> </w:t>
      </w:r>
      <w:r w:rsidRPr="00105EE1">
        <w:t>so</w:t>
      </w:r>
      <w:r>
        <w:t xml:space="preserve"> </w:t>
      </w:r>
      <w:r w:rsidRPr="00105EE1">
        <w:t>viele</w:t>
      </w:r>
      <w:r>
        <w:t xml:space="preserve"> </w:t>
      </w:r>
      <w:r w:rsidRPr="00105EE1">
        <w:t>verderbliche</w:t>
      </w:r>
      <w:r>
        <w:t xml:space="preserve"> </w:t>
      </w:r>
      <w:r w:rsidRPr="00105EE1">
        <w:t>Ketzereien</w:t>
      </w:r>
      <w:r>
        <w:t xml:space="preserve"> </w:t>
      </w:r>
      <w:r w:rsidRPr="00105EE1">
        <w:t>vorgetragen,</w:t>
      </w:r>
      <w:r>
        <w:t xml:space="preserve"> </w:t>
      </w:r>
      <w:r w:rsidRPr="00105EE1">
        <w:t>daß</w:t>
      </w:r>
      <w:r>
        <w:t xml:space="preserve"> </w:t>
      </w:r>
      <w:r w:rsidRPr="00105EE1">
        <w:t>er</w:t>
      </w:r>
      <w:r>
        <w:t xml:space="preserve"> </w:t>
      </w:r>
      <w:r w:rsidRPr="00105EE1">
        <w:t>schon</w:t>
      </w:r>
      <w:r>
        <w:t xml:space="preserve"> </w:t>
      </w:r>
      <w:r w:rsidRPr="00105EE1">
        <w:t>wegen</w:t>
      </w:r>
      <w:r>
        <w:t xml:space="preserve"> </w:t>
      </w:r>
      <w:r w:rsidRPr="00105EE1">
        <w:t>einzelner</w:t>
      </w:r>
      <w:r>
        <w:t xml:space="preserve"> </w:t>
      </w:r>
      <w:r w:rsidRPr="00105EE1">
        <w:t>unter</w:t>
      </w:r>
      <w:r>
        <w:t xml:space="preserve"> </w:t>
      </w:r>
      <w:r w:rsidRPr="00105EE1">
        <w:t>denselben</w:t>
      </w:r>
      <w:r>
        <w:t xml:space="preserve"> </w:t>
      </w:r>
      <w:r w:rsidRPr="00105EE1">
        <w:t>den</w:t>
      </w:r>
      <w:r>
        <w:t xml:space="preserve"> </w:t>
      </w:r>
      <w:r w:rsidRPr="00105EE1">
        <w:t>Scheiterhaufen</w:t>
      </w:r>
      <w:r>
        <w:t xml:space="preserve"> </w:t>
      </w:r>
      <w:r w:rsidRPr="00105EE1">
        <w:t>verdiene;</w:t>
      </w:r>
      <w:r>
        <w:t xml:space="preserve"> </w:t>
      </w:r>
      <w:r w:rsidRPr="00105EE1">
        <w:t>auch</w:t>
      </w:r>
      <w:r>
        <w:t xml:space="preserve"> </w:t>
      </w:r>
      <w:r w:rsidRPr="00105EE1">
        <w:t>wenn</w:t>
      </w:r>
      <w:r>
        <w:t xml:space="preserve"> </w:t>
      </w:r>
      <w:r w:rsidRPr="00105EE1">
        <w:t>er</w:t>
      </w:r>
      <w:r>
        <w:t xml:space="preserve"> </w:t>
      </w:r>
      <w:r w:rsidRPr="00105EE1">
        <w:t>widerrufe,</w:t>
      </w:r>
      <w:r>
        <w:t xml:space="preserve"> </w:t>
      </w:r>
      <w:r w:rsidRPr="00105EE1">
        <w:t>dürfe</w:t>
      </w:r>
      <w:r>
        <w:t xml:space="preserve"> </w:t>
      </w:r>
      <w:r w:rsidRPr="00105EE1">
        <w:t>er</w:t>
      </w:r>
      <w:r>
        <w:t xml:space="preserve"> </w:t>
      </w:r>
      <w:r w:rsidRPr="00105EE1">
        <w:t>nicht</w:t>
      </w:r>
      <w:r>
        <w:t xml:space="preserve"> </w:t>
      </w:r>
      <w:r w:rsidRPr="00105EE1">
        <w:t>mehr</w:t>
      </w:r>
      <w:r>
        <w:t xml:space="preserve"> </w:t>
      </w:r>
      <w:r w:rsidRPr="00105EE1">
        <w:t>predigen</w:t>
      </w:r>
      <w:r>
        <w:t xml:space="preserve"> </w:t>
      </w:r>
      <w:r w:rsidRPr="00105EE1">
        <w:t>und</w:t>
      </w:r>
      <w:r>
        <w:t xml:space="preserve"> </w:t>
      </w:r>
      <w:r w:rsidRPr="00105EE1">
        <w:t>lehren,</w:t>
      </w:r>
      <w:r>
        <w:t xml:space="preserve"> </w:t>
      </w:r>
      <w:r w:rsidRPr="00105EE1">
        <w:t>noch</w:t>
      </w:r>
      <w:r>
        <w:t xml:space="preserve"> </w:t>
      </w:r>
      <w:r w:rsidRPr="00105EE1">
        <w:t>weniger</w:t>
      </w:r>
      <w:r>
        <w:t xml:space="preserve"> </w:t>
      </w:r>
      <w:r w:rsidRPr="00105EE1">
        <w:t>nach</w:t>
      </w:r>
      <w:r>
        <w:t xml:space="preserve"> </w:t>
      </w:r>
      <w:r w:rsidRPr="00105EE1">
        <w:t>Böhmen</w:t>
      </w:r>
      <w:r>
        <w:t xml:space="preserve"> </w:t>
      </w:r>
      <w:r w:rsidRPr="00105EE1">
        <w:t>zurückkehren.</w:t>
      </w:r>
      <w:r>
        <w:t xml:space="preserve"> </w:t>
      </w:r>
      <w:r w:rsidRPr="00105EE1">
        <w:t>Wie</w:t>
      </w:r>
      <w:r>
        <w:t xml:space="preserve"> </w:t>
      </w:r>
      <w:r w:rsidRPr="00105EE1">
        <w:t>nach</w:t>
      </w:r>
      <w:r>
        <w:t xml:space="preserve"> </w:t>
      </w:r>
      <w:r w:rsidRPr="00105EE1">
        <w:t>Böhmen,</w:t>
      </w:r>
      <w:r>
        <w:t xml:space="preserve"> </w:t>
      </w:r>
      <w:r w:rsidRPr="00105EE1">
        <w:t>so</w:t>
      </w:r>
      <w:r>
        <w:t xml:space="preserve"> </w:t>
      </w:r>
      <w:r w:rsidRPr="00105EE1">
        <w:t>sollte</w:t>
      </w:r>
      <w:r>
        <w:t xml:space="preserve"> </w:t>
      </w:r>
      <w:r w:rsidRPr="00105EE1">
        <w:t>auch</w:t>
      </w:r>
      <w:r>
        <w:t xml:space="preserve"> </w:t>
      </w:r>
      <w:r w:rsidRPr="00105EE1">
        <w:t>nach</w:t>
      </w:r>
      <w:r>
        <w:t xml:space="preserve"> </w:t>
      </w:r>
      <w:r w:rsidRPr="00105EE1">
        <w:t>Polen</w:t>
      </w:r>
      <w:r>
        <w:t xml:space="preserve"> </w:t>
      </w:r>
      <w:r w:rsidRPr="00105EE1">
        <w:t>und</w:t>
      </w:r>
      <w:r>
        <w:t xml:space="preserve"> </w:t>
      </w:r>
      <w:r w:rsidRPr="00105EE1">
        <w:t>andern</w:t>
      </w:r>
      <w:r>
        <w:t xml:space="preserve"> </w:t>
      </w:r>
      <w:r w:rsidRPr="00105EE1">
        <w:t>Ländern</w:t>
      </w:r>
      <w:r>
        <w:t xml:space="preserve"> </w:t>
      </w:r>
      <w:r w:rsidRPr="00105EE1">
        <w:t>(an</w:t>
      </w:r>
      <w:r>
        <w:t xml:space="preserve"> </w:t>
      </w:r>
      <w:r w:rsidRPr="00105EE1">
        <w:t>Ungarn</w:t>
      </w:r>
      <w:r>
        <w:t xml:space="preserve"> </w:t>
      </w:r>
      <w:r w:rsidRPr="00105EE1">
        <w:t>dachte</w:t>
      </w:r>
      <w:r>
        <w:t xml:space="preserve"> </w:t>
      </w:r>
      <w:r w:rsidRPr="00105EE1">
        <w:t>Sigismund</w:t>
      </w:r>
      <w:r>
        <w:t xml:space="preserve"> </w:t>
      </w:r>
      <w:r w:rsidRPr="00105EE1">
        <w:t>wohl</w:t>
      </w:r>
      <w:r>
        <w:t xml:space="preserve"> </w:t>
      </w:r>
      <w:proofErr w:type="spellStart"/>
      <w:r w:rsidRPr="00105EE1">
        <w:t>hiebei</w:t>
      </w:r>
      <w:proofErr w:type="spellEnd"/>
      <w:r w:rsidRPr="00105EE1">
        <w:t>),</w:t>
      </w:r>
      <w:r>
        <w:t xml:space="preserve"> </w:t>
      </w:r>
      <w:r w:rsidRPr="00105EE1">
        <w:t>wohin</w:t>
      </w:r>
      <w:r>
        <w:t xml:space="preserve"> </w:t>
      </w:r>
      <w:r w:rsidRPr="00105EE1">
        <w:t>die</w:t>
      </w:r>
      <w:r>
        <w:t xml:space="preserve"> </w:t>
      </w:r>
      <w:r w:rsidRPr="00105EE1">
        <w:t>Lehre</w:t>
      </w:r>
      <w:r>
        <w:t xml:space="preserve"> </w:t>
      </w:r>
      <w:r w:rsidRPr="00105EE1">
        <w:t>Hussens</w:t>
      </w:r>
      <w:r>
        <w:t xml:space="preserve"> </w:t>
      </w:r>
      <w:r w:rsidRPr="00105EE1">
        <w:t>sich</w:t>
      </w:r>
      <w:r>
        <w:t xml:space="preserve"> </w:t>
      </w:r>
      <w:r w:rsidRPr="00105EE1">
        <w:t>verbreitet</w:t>
      </w:r>
      <w:r>
        <w:t xml:space="preserve"> </w:t>
      </w:r>
      <w:r w:rsidRPr="00105EE1">
        <w:t>habe,</w:t>
      </w:r>
      <w:r>
        <w:t xml:space="preserve"> </w:t>
      </w:r>
      <w:r w:rsidRPr="00105EE1">
        <w:t>das</w:t>
      </w:r>
      <w:r>
        <w:t xml:space="preserve"> </w:t>
      </w:r>
      <w:r w:rsidRPr="00105EE1">
        <w:t>Verdammungs-Urtheil</w:t>
      </w:r>
      <w:r>
        <w:t xml:space="preserve"> </w:t>
      </w:r>
      <w:r w:rsidRPr="00105EE1">
        <w:t>über</w:t>
      </w:r>
      <w:r>
        <w:t xml:space="preserve"> </w:t>
      </w:r>
      <w:r w:rsidRPr="00105EE1">
        <w:t>dieselbe</w:t>
      </w:r>
      <w:r>
        <w:t xml:space="preserve"> </w:t>
      </w:r>
      <w:r w:rsidRPr="00105EE1">
        <w:t>hingesendet</w:t>
      </w:r>
      <w:r>
        <w:t xml:space="preserve"> </w:t>
      </w:r>
      <w:r w:rsidRPr="00105EE1">
        <w:t>werden.</w:t>
      </w:r>
      <w:r>
        <w:t xml:space="preserve"> </w:t>
      </w:r>
      <w:r w:rsidRPr="00105EE1">
        <w:t>Der</w:t>
      </w:r>
      <w:r>
        <w:t xml:space="preserve"> </w:t>
      </w:r>
      <w:r w:rsidRPr="00105EE1">
        <w:t>Kaiser</w:t>
      </w:r>
      <w:r>
        <w:t xml:space="preserve"> </w:t>
      </w:r>
      <w:r w:rsidRPr="00105EE1">
        <w:t>gibt</w:t>
      </w:r>
      <w:r>
        <w:t xml:space="preserve"> </w:t>
      </w:r>
      <w:r w:rsidRPr="00105EE1">
        <w:t>uns</w:t>
      </w:r>
      <w:r>
        <w:t xml:space="preserve"> </w:t>
      </w:r>
      <w:r w:rsidRPr="00105EE1">
        <w:t>hier</w:t>
      </w:r>
      <w:r>
        <w:t xml:space="preserve"> </w:t>
      </w:r>
      <w:r w:rsidRPr="00105EE1">
        <w:t>einen</w:t>
      </w:r>
      <w:r>
        <w:t xml:space="preserve"> </w:t>
      </w:r>
      <w:r w:rsidRPr="00105EE1">
        <w:t>Wink,</w:t>
      </w:r>
      <w:r>
        <w:t xml:space="preserve"> </w:t>
      </w:r>
      <w:r w:rsidRPr="00105EE1">
        <w:t>wie</w:t>
      </w:r>
      <w:r>
        <w:t xml:space="preserve"> </w:t>
      </w:r>
      <w:r w:rsidRPr="00105EE1">
        <w:t>es</w:t>
      </w:r>
      <w:r>
        <w:t xml:space="preserve"> </w:t>
      </w:r>
      <w:r w:rsidRPr="00105EE1">
        <w:t>hundert</w:t>
      </w:r>
      <w:r>
        <w:t xml:space="preserve"> </w:t>
      </w:r>
      <w:r w:rsidRPr="00105EE1">
        <w:t>Jahre</w:t>
      </w:r>
      <w:r>
        <w:t xml:space="preserve"> </w:t>
      </w:r>
      <w:r w:rsidRPr="00105EE1">
        <w:t>später</w:t>
      </w:r>
      <w:r>
        <w:t xml:space="preserve"> </w:t>
      </w:r>
      <w:r w:rsidRPr="00105EE1">
        <w:t>kam,</w:t>
      </w:r>
      <w:r>
        <w:t xml:space="preserve"> </w:t>
      </w:r>
      <w:r w:rsidRPr="00105EE1">
        <w:t>daß</w:t>
      </w:r>
      <w:r>
        <w:t xml:space="preserve"> </w:t>
      </w:r>
      <w:r w:rsidRPr="00105EE1">
        <w:t>gerade</w:t>
      </w:r>
      <w:r>
        <w:t xml:space="preserve"> </w:t>
      </w:r>
      <w:r w:rsidRPr="00105EE1">
        <w:t>auch</w:t>
      </w:r>
      <w:r>
        <w:t xml:space="preserve"> </w:t>
      </w:r>
      <w:r w:rsidRPr="00105EE1">
        <w:t>in</w:t>
      </w:r>
      <w:r>
        <w:t xml:space="preserve"> </w:t>
      </w:r>
      <w:r w:rsidRPr="00105EE1">
        <w:t>Polen,</w:t>
      </w:r>
      <w:r>
        <w:t xml:space="preserve"> </w:t>
      </w:r>
      <w:r w:rsidRPr="00105EE1">
        <w:t>in</w:t>
      </w:r>
      <w:r>
        <w:t xml:space="preserve"> </w:t>
      </w:r>
      <w:r w:rsidRPr="00105EE1">
        <w:t>Ungarn</w:t>
      </w:r>
      <w:r>
        <w:t xml:space="preserve"> </w:t>
      </w:r>
      <w:r w:rsidRPr="00105EE1">
        <w:t>die</w:t>
      </w:r>
      <w:r>
        <w:t xml:space="preserve"> </w:t>
      </w:r>
      <w:r w:rsidRPr="00105EE1">
        <w:t>Reformation</w:t>
      </w:r>
      <w:r>
        <w:t xml:space="preserve"> </w:t>
      </w:r>
      <w:r w:rsidRPr="00105EE1">
        <w:t>so</w:t>
      </w:r>
      <w:r>
        <w:t xml:space="preserve"> </w:t>
      </w:r>
      <w:r w:rsidRPr="00105EE1">
        <w:t>schnell</w:t>
      </w:r>
      <w:r>
        <w:t xml:space="preserve"> </w:t>
      </w:r>
      <w:r w:rsidRPr="00105EE1">
        <w:t>sich</w:t>
      </w:r>
      <w:r>
        <w:t xml:space="preserve"> </w:t>
      </w:r>
      <w:r w:rsidRPr="00105EE1">
        <w:t>verbreitete</w:t>
      </w:r>
      <w:r>
        <w:t xml:space="preserve"> </w:t>
      </w:r>
      <w:r w:rsidRPr="00105EE1">
        <w:t>und</w:t>
      </w:r>
      <w:r>
        <w:t xml:space="preserve"> </w:t>
      </w:r>
      <w:r w:rsidRPr="00105EE1">
        <w:t>so</w:t>
      </w:r>
      <w:r>
        <w:t xml:space="preserve"> </w:t>
      </w:r>
      <w:r w:rsidRPr="00105EE1">
        <w:t>tief</w:t>
      </w:r>
      <w:r>
        <w:t xml:space="preserve"> </w:t>
      </w:r>
      <w:r w:rsidRPr="00105EE1">
        <w:t>wurzelte.</w:t>
      </w:r>
      <w:r>
        <w:t xml:space="preserve"> </w:t>
      </w:r>
      <w:r w:rsidRPr="00105EE1">
        <w:t>Die</w:t>
      </w:r>
      <w:r>
        <w:t xml:space="preserve"> </w:t>
      </w:r>
      <w:r w:rsidRPr="00105EE1">
        <w:t>Sympathien</w:t>
      </w:r>
      <w:r>
        <w:t xml:space="preserve"> </w:t>
      </w:r>
      <w:r w:rsidRPr="00105EE1">
        <w:t>und</w:t>
      </w:r>
      <w:r>
        <w:t xml:space="preserve"> </w:t>
      </w:r>
      <w:r w:rsidRPr="00105EE1">
        <w:t>wechselseitigen</w:t>
      </w:r>
      <w:r>
        <w:t xml:space="preserve"> </w:t>
      </w:r>
      <w:r w:rsidRPr="00105EE1">
        <w:t>Verbindungen</w:t>
      </w:r>
      <w:r>
        <w:t xml:space="preserve"> </w:t>
      </w:r>
      <w:r w:rsidRPr="00105EE1">
        <w:t>des</w:t>
      </w:r>
      <w:r>
        <w:t xml:space="preserve"> </w:t>
      </w:r>
      <w:r w:rsidRPr="00105EE1">
        <w:t>Volkes</w:t>
      </w:r>
      <w:r>
        <w:t xml:space="preserve"> </w:t>
      </w:r>
      <w:r w:rsidRPr="00105EE1">
        <w:t>in</w:t>
      </w:r>
      <w:r>
        <w:t xml:space="preserve"> </w:t>
      </w:r>
      <w:r w:rsidRPr="00105EE1">
        <w:t>Böhmen</w:t>
      </w:r>
      <w:r>
        <w:t xml:space="preserve"> </w:t>
      </w:r>
      <w:r w:rsidRPr="00105EE1">
        <w:t>und</w:t>
      </w:r>
      <w:r>
        <w:t xml:space="preserve"> </w:t>
      </w:r>
      <w:r w:rsidRPr="00105EE1">
        <w:t>Polen</w:t>
      </w:r>
      <w:r>
        <w:t xml:space="preserve"> </w:t>
      </w:r>
      <w:r w:rsidRPr="00105EE1">
        <w:t>scheinen</w:t>
      </w:r>
      <w:r>
        <w:t xml:space="preserve"> </w:t>
      </w:r>
      <w:r w:rsidRPr="00105EE1">
        <w:t>im</w:t>
      </w:r>
      <w:r>
        <w:t xml:space="preserve"> </w:t>
      </w:r>
      <w:r w:rsidRPr="00105EE1">
        <w:t>XV.</w:t>
      </w:r>
      <w:r>
        <w:t xml:space="preserve"> </w:t>
      </w:r>
      <w:r w:rsidRPr="00105EE1">
        <w:t>Jahrhundert</w:t>
      </w:r>
      <w:r>
        <w:t xml:space="preserve"> </w:t>
      </w:r>
      <w:r w:rsidRPr="00105EE1">
        <w:t>so</w:t>
      </w:r>
      <w:r>
        <w:t xml:space="preserve"> </w:t>
      </w:r>
      <w:r w:rsidRPr="00105EE1">
        <w:t>innig</w:t>
      </w:r>
      <w:r>
        <w:t xml:space="preserve"> </w:t>
      </w:r>
      <w:r w:rsidRPr="00105EE1">
        <w:t>gewesen</w:t>
      </w:r>
      <w:r>
        <w:t xml:space="preserve"> </w:t>
      </w:r>
      <w:r w:rsidRPr="00105EE1">
        <w:t>zu</w:t>
      </w:r>
      <w:r>
        <w:t xml:space="preserve"> </w:t>
      </w:r>
      <w:r w:rsidRPr="00105EE1">
        <w:t>sein,</w:t>
      </w:r>
      <w:r>
        <w:t xml:space="preserve"> </w:t>
      </w:r>
      <w:r w:rsidRPr="00105EE1">
        <w:t>wie</w:t>
      </w:r>
      <w:r>
        <w:t xml:space="preserve"> </w:t>
      </w:r>
      <w:r w:rsidRPr="00105EE1">
        <w:t>nie</w:t>
      </w:r>
      <w:r>
        <w:t xml:space="preserve"> </w:t>
      </w:r>
      <w:r w:rsidRPr="00105EE1">
        <w:t>früher</w:t>
      </w:r>
      <w:r>
        <w:t xml:space="preserve"> </w:t>
      </w:r>
      <w:r w:rsidRPr="00105EE1">
        <w:t>und</w:t>
      </w:r>
      <w:r>
        <w:t xml:space="preserve"> </w:t>
      </w:r>
      <w:r w:rsidRPr="00105EE1">
        <w:t>später.</w:t>
      </w:r>
      <w:r>
        <w:t xml:space="preserve"> </w:t>
      </w:r>
      <w:r w:rsidRPr="00105EE1">
        <w:t>Viele</w:t>
      </w:r>
      <w:r>
        <w:t xml:space="preserve"> </w:t>
      </w:r>
      <w:r w:rsidRPr="00105EE1">
        <w:t>Böhmen</w:t>
      </w:r>
      <w:r>
        <w:t xml:space="preserve"> </w:t>
      </w:r>
      <w:r w:rsidRPr="00105EE1">
        <w:t>siedelten</w:t>
      </w:r>
      <w:r>
        <w:t xml:space="preserve"> </w:t>
      </w:r>
      <w:r w:rsidRPr="00105EE1">
        <w:t>sich</w:t>
      </w:r>
      <w:r>
        <w:t xml:space="preserve"> </w:t>
      </w:r>
      <w:r w:rsidRPr="00105EE1">
        <w:t>an</w:t>
      </w:r>
      <w:r>
        <w:t xml:space="preserve"> </w:t>
      </w:r>
      <w:r w:rsidRPr="00105EE1">
        <w:t>der</w:t>
      </w:r>
      <w:r>
        <w:t xml:space="preserve"> </w:t>
      </w:r>
      <w:r w:rsidRPr="00105EE1">
        <w:t>Weichsel</w:t>
      </w:r>
      <w:r>
        <w:t xml:space="preserve"> </w:t>
      </w:r>
      <w:r w:rsidRPr="00105EE1">
        <w:t>an.</w:t>
      </w:r>
      <w:r>
        <w:t xml:space="preserve"> </w:t>
      </w:r>
      <w:r w:rsidRPr="00105EE1">
        <w:t>Mit</w:t>
      </w:r>
      <w:r>
        <w:t xml:space="preserve"> </w:t>
      </w:r>
      <w:r w:rsidRPr="00105EE1">
        <w:t>dem</w:t>
      </w:r>
      <w:r>
        <w:t xml:space="preserve"> </w:t>
      </w:r>
      <w:r w:rsidRPr="00105EE1">
        <w:t>König</w:t>
      </w:r>
      <w:r>
        <w:t xml:space="preserve"> </w:t>
      </w:r>
      <w:proofErr w:type="spellStart"/>
      <w:r w:rsidRPr="00105EE1">
        <w:t>Wladislav</w:t>
      </w:r>
      <w:proofErr w:type="spellEnd"/>
      <w:r>
        <w:t xml:space="preserve"> </w:t>
      </w:r>
      <w:r w:rsidRPr="00105EE1">
        <w:t>stand</w:t>
      </w:r>
      <w:r>
        <w:t xml:space="preserve"> </w:t>
      </w:r>
      <w:r w:rsidRPr="00105EE1">
        <w:t>Hus</w:t>
      </w:r>
      <w:r>
        <w:t xml:space="preserve"> </w:t>
      </w:r>
      <w:r w:rsidRPr="00105EE1">
        <w:t>im</w:t>
      </w:r>
      <w:r>
        <w:t xml:space="preserve"> </w:t>
      </w:r>
      <w:r w:rsidRPr="00105EE1">
        <w:t>Briefwechsel.</w:t>
      </w:r>
      <w:r>
        <w:t xml:space="preserve"> </w:t>
      </w:r>
      <w:r w:rsidRPr="00105EE1">
        <w:t>Die</w:t>
      </w:r>
      <w:r>
        <w:t xml:space="preserve"> </w:t>
      </w:r>
      <w:r w:rsidRPr="00105EE1">
        <w:t>Böhmische</w:t>
      </w:r>
      <w:r>
        <w:t xml:space="preserve"> </w:t>
      </w:r>
      <w:r w:rsidRPr="00105EE1">
        <w:t>Sprache,</w:t>
      </w:r>
      <w:r>
        <w:t xml:space="preserve"> </w:t>
      </w:r>
      <w:r w:rsidRPr="00105EE1">
        <w:t>durch</w:t>
      </w:r>
      <w:r>
        <w:t xml:space="preserve"> </w:t>
      </w:r>
      <w:r w:rsidRPr="00105EE1">
        <w:t>Hus</w:t>
      </w:r>
      <w:r>
        <w:t xml:space="preserve"> </w:t>
      </w:r>
      <w:r w:rsidRPr="00105EE1">
        <w:t>und</w:t>
      </w:r>
      <w:r>
        <w:t xml:space="preserve"> </w:t>
      </w:r>
      <w:r w:rsidRPr="00105EE1">
        <w:t>vorher</w:t>
      </w:r>
      <w:r>
        <w:t xml:space="preserve"> </w:t>
      </w:r>
      <w:r w:rsidRPr="00105EE1">
        <w:t>durch</w:t>
      </w:r>
      <w:r>
        <w:t xml:space="preserve"> </w:t>
      </w:r>
      <w:r w:rsidRPr="00105EE1">
        <w:t>M.</w:t>
      </w:r>
      <w:r>
        <w:t xml:space="preserve"> </w:t>
      </w:r>
      <w:proofErr w:type="spellStart"/>
      <w:r w:rsidRPr="00105EE1">
        <w:t>Janow</w:t>
      </w:r>
      <w:proofErr w:type="spellEnd"/>
      <w:r>
        <w:t xml:space="preserve"> </w:t>
      </w:r>
      <w:r w:rsidRPr="00105EE1">
        <w:t>zu</w:t>
      </w:r>
      <w:r>
        <w:t xml:space="preserve"> </w:t>
      </w:r>
      <w:r w:rsidRPr="00105EE1">
        <w:t>großer</w:t>
      </w:r>
      <w:r>
        <w:t xml:space="preserve"> </w:t>
      </w:r>
      <w:r w:rsidRPr="00105EE1">
        <w:t>Vollendung</w:t>
      </w:r>
      <w:r>
        <w:t xml:space="preserve"> </w:t>
      </w:r>
      <w:r w:rsidRPr="00105EE1">
        <w:t>gebracht,</w:t>
      </w:r>
      <w:r>
        <w:t xml:space="preserve"> </w:t>
      </w:r>
      <w:r w:rsidRPr="00105EE1">
        <w:t>war</w:t>
      </w:r>
      <w:r>
        <w:t xml:space="preserve"> </w:t>
      </w:r>
      <w:r w:rsidRPr="00105EE1">
        <w:t>auf</w:t>
      </w:r>
      <w:r>
        <w:t xml:space="preserve"> </w:t>
      </w:r>
      <w:r w:rsidRPr="00105EE1">
        <w:t>dem</w:t>
      </w:r>
      <w:r>
        <w:t xml:space="preserve"> </w:t>
      </w:r>
      <w:r w:rsidRPr="00105EE1">
        <w:t>Wege,</w:t>
      </w:r>
      <w:r>
        <w:t xml:space="preserve"> </w:t>
      </w:r>
      <w:r w:rsidRPr="00105EE1">
        <w:t>die</w:t>
      </w:r>
      <w:r>
        <w:t xml:space="preserve"> </w:t>
      </w:r>
      <w:r w:rsidRPr="00105EE1">
        <w:t>Hofsprache</w:t>
      </w:r>
      <w:r>
        <w:t xml:space="preserve"> </w:t>
      </w:r>
      <w:r w:rsidRPr="00105EE1">
        <w:t>der</w:t>
      </w:r>
      <w:r>
        <w:t xml:space="preserve"> </w:t>
      </w:r>
      <w:r w:rsidRPr="00105EE1">
        <w:t>Jagellonen</w:t>
      </w:r>
      <w:r>
        <w:t xml:space="preserve"> </w:t>
      </w:r>
      <w:r w:rsidRPr="00105EE1">
        <w:t>–</w:t>
      </w:r>
      <w:r>
        <w:t xml:space="preserve"> </w:t>
      </w:r>
      <w:r w:rsidRPr="00105EE1">
        <w:t>ja</w:t>
      </w:r>
      <w:r>
        <w:t xml:space="preserve"> </w:t>
      </w:r>
      <w:r w:rsidRPr="00105EE1">
        <w:t>die</w:t>
      </w:r>
      <w:r>
        <w:t xml:space="preserve"> </w:t>
      </w:r>
      <w:r w:rsidRPr="00105EE1">
        <w:t>allgemeine</w:t>
      </w:r>
      <w:r>
        <w:t xml:space="preserve"> </w:t>
      </w:r>
      <w:r w:rsidRPr="00105EE1">
        <w:t>Bildungssprache</w:t>
      </w:r>
      <w:r>
        <w:t xml:space="preserve"> </w:t>
      </w:r>
      <w:r w:rsidRPr="00105EE1">
        <w:t>der</w:t>
      </w:r>
      <w:r>
        <w:t xml:space="preserve"> </w:t>
      </w:r>
      <w:r w:rsidRPr="00105EE1">
        <w:t>Römisch-Slavischen</w:t>
      </w:r>
      <w:r>
        <w:t xml:space="preserve"> </w:t>
      </w:r>
      <w:r w:rsidRPr="00105EE1">
        <w:t>Völker</w:t>
      </w:r>
      <w:r>
        <w:t xml:space="preserve"> </w:t>
      </w:r>
      <w:r w:rsidRPr="00105EE1">
        <w:t>zu</w:t>
      </w:r>
      <w:r>
        <w:t xml:space="preserve"> </w:t>
      </w:r>
      <w:r w:rsidRPr="00105EE1">
        <w:t>werden,</w:t>
      </w:r>
      <w:r>
        <w:t xml:space="preserve"> </w:t>
      </w:r>
      <w:r w:rsidRPr="00105EE1">
        <w:t>wenn</w:t>
      </w:r>
      <w:r>
        <w:t xml:space="preserve"> </w:t>
      </w:r>
      <w:r w:rsidRPr="00105EE1">
        <w:t>der</w:t>
      </w:r>
      <w:r>
        <w:t xml:space="preserve"> </w:t>
      </w:r>
      <w:r w:rsidRPr="00105EE1">
        <w:t>dem</w:t>
      </w:r>
      <w:r>
        <w:t xml:space="preserve"> </w:t>
      </w:r>
      <w:proofErr w:type="spellStart"/>
      <w:r w:rsidRPr="00105EE1">
        <w:t>Hussitismus</w:t>
      </w:r>
      <w:proofErr w:type="spellEnd"/>
      <w:r>
        <w:t xml:space="preserve"> </w:t>
      </w:r>
      <w:r w:rsidRPr="00105EE1">
        <w:t>feindselige</w:t>
      </w:r>
      <w:r>
        <w:t xml:space="preserve"> </w:t>
      </w:r>
      <w:r w:rsidRPr="00105EE1">
        <w:t>Klerus</w:t>
      </w:r>
      <w:r>
        <w:t xml:space="preserve"> </w:t>
      </w:r>
      <w:r w:rsidRPr="00105EE1">
        <w:t>in</w:t>
      </w:r>
      <w:r>
        <w:t xml:space="preserve"> </w:t>
      </w:r>
      <w:r w:rsidRPr="00105EE1">
        <w:t>Polen,</w:t>
      </w:r>
      <w:r>
        <w:t xml:space="preserve"> </w:t>
      </w:r>
      <w:r w:rsidRPr="00105EE1">
        <w:t>Ungar,</w:t>
      </w:r>
      <w:r>
        <w:t xml:space="preserve"> </w:t>
      </w:r>
      <w:proofErr w:type="spellStart"/>
      <w:r w:rsidRPr="00105EE1">
        <w:t>Croatien</w:t>
      </w:r>
      <w:proofErr w:type="spellEnd"/>
      <w:r>
        <w:t xml:space="preserve"> </w:t>
      </w:r>
      <w:r w:rsidRPr="00105EE1">
        <w:t>sich</w:t>
      </w:r>
      <w:r>
        <w:t xml:space="preserve"> </w:t>
      </w:r>
      <w:r w:rsidRPr="00105EE1">
        <w:t>nicht</w:t>
      </w:r>
      <w:r>
        <w:t xml:space="preserve"> </w:t>
      </w:r>
      <w:r w:rsidRPr="00105EE1">
        <w:t>dagegen</w:t>
      </w:r>
      <w:r>
        <w:t xml:space="preserve"> </w:t>
      </w:r>
      <w:r w:rsidRPr="00105EE1">
        <w:t>erhoben</w:t>
      </w:r>
      <w:r>
        <w:t xml:space="preserve"> </w:t>
      </w:r>
      <w:r w:rsidRPr="00105EE1">
        <w:t>hätte.</w:t>
      </w:r>
      <w:r>
        <w:t xml:space="preserve"> </w:t>
      </w:r>
      <w:r w:rsidRPr="00105EE1">
        <w:t>Mit</w:t>
      </w:r>
      <w:r>
        <w:t xml:space="preserve"> </w:t>
      </w:r>
      <w:r w:rsidRPr="00105EE1">
        <w:t>dem</w:t>
      </w:r>
      <w:r>
        <w:t xml:space="preserve"> </w:t>
      </w:r>
      <w:r w:rsidRPr="00105EE1">
        <w:t>Kaiser</w:t>
      </w:r>
      <w:r>
        <w:t xml:space="preserve"> </w:t>
      </w:r>
      <w:r w:rsidRPr="00105EE1">
        <w:t>stimme</w:t>
      </w:r>
      <w:r>
        <w:t xml:space="preserve"> </w:t>
      </w:r>
      <w:r w:rsidRPr="00105EE1">
        <w:t>übrigens</w:t>
      </w:r>
      <w:r>
        <w:t xml:space="preserve"> </w:t>
      </w:r>
      <w:r w:rsidRPr="00105EE1">
        <w:t>das</w:t>
      </w:r>
      <w:r>
        <w:t xml:space="preserve"> </w:t>
      </w:r>
      <w:r w:rsidRPr="00105EE1">
        <w:t>Concil</w:t>
      </w:r>
      <w:r>
        <w:t xml:space="preserve"> </w:t>
      </w:r>
      <w:r w:rsidRPr="00105EE1">
        <w:t>ein,</w:t>
      </w:r>
      <w:r>
        <w:t xml:space="preserve"> </w:t>
      </w:r>
      <w:r w:rsidRPr="00105EE1">
        <w:t>das</w:t>
      </w:r>
      <w:r>
        <w:t xml:space="preserve"> </w:t>
      </w:r>
      <w:r w:rsidRPr="00105EE1">
        <w:t>auch</w:t>
      </w:r>
      <w:r>
        <w:t xml:space="preserve"> </w:t>
      </w:r>
      <w:r w:rsidRPr="00105EE1">
        <w:t>für</w:t>
      </w:r>
      <w:r>
        <w:t xml:space="preserve"> </w:t>
      </w:r>
      <w:r w:rsidRPr="00105EE1">
        <w:t>den</w:t>
      </w:r>
      <w:r>
        <w:t xml:space="preserve"> </w:t>
      </w:r>
      <w:r w:rsidRPr="00105EE1">
        <w:t>Fall</w:t>
      </w:r>
      <w:r>
        <w:t xml:space="preserve"> </w:t>
      </w:r>
      <w:r w:rsidRPr="00105EE1">
        <w:t>den</w:t>
      </w:r>
      <w:r>
        <w:t xml:space="preserve"> </w:t>
      </w:r>
      <w:r w:rsidRPr="00105EE1">
        <w:t>Hus</w:t>
      </w:r>
      <w:r>
        <w:t xml:space="preserve"> </w:t>
      </w:r>
      <w:r w:rsidRPr="00105EE1">
        <w:t>nicht</w:t>
      </w:r>
      <w:r>
        <w:t xml:space="preserve"> </w:t>
      </w:r>
      <w:r w:rsidRPr="00105EE1">
        <w:t>frei</w:t>
      </w:r>
      <w:r>
        <w:t xml:space="preserve"> </w:t>
      </w:r>
      <w:r w:rsidRPr="00105EE1">
        <w:t>gegen</w:t>
      </w:r>
      <w:r>
        <w:t xml:space="preserve"> </w:t>
      </w:r>
      <w:r w:rsidRPr="00105EE1">
        <w:t>hätte,</w:t>
      </w:r>
      <w:r>
        <w:t xml:space="preserve"> </w:t>
      </w:r>
      <w:r w:rsidRPr="00105EE1">
        <w:t>wenn</w:t>
      </w:r>
      <w:r>
        <w:t xml:space="preserve"> </w:t>
      </w:r>
      <w:r w:rsidRPr="00105EE1">
        <w:t>er</w:t>
      </w:r>
      <w:r>
        <w:t xml:space="preserve"> </w:t>
      </w:r>
      <w:r w:rsidRPr="00105EE1">
        <w:t>widerrufen</w:t>
      </w:r>
      <w:r>
        <w:t xml:space="preserve"> </w:t>
      </w:r>
      <w:r w:rsidRPr="00105EE1">
        <w:t>hätte;</w:t>
      </w:r>
      <w:r>
        <w:t xml:space="preserve"> </w:t>
      </w:r>
      <w:r w:rsidRPr="00105EE1">
        <w:t>Hus</w:t>
      </w:r>
      <w:r>
        <w:t xml:space="preserve"> </w:t>
      </w:r>
      <w:r w:rsidRPr="00105EE1">
        <w:t>wäre</w:t>
      </w:r>
      <w:r>
        <w:t xml:space="preserve"> </w:t>
      </w:r>
      <w:r w:rsidRPr="00105EE1">
        <w:t>zu</w:t>
      </w:r>
      <w:r>
        <w:t xml:space="preserve"> </w:t>
      </w:r>
      <w:r w:rsidRPr="00105EE1">
        <w:t>lebenslänglicher</w:t>
      </w:r>
      <w:r>
        <w:t xml:space="preserve"> </w:t>
      </w:r>
      <w:r w:rsidRPr="00105EE1">
        <w:t>Einsperrung</w:t>
      </w:r>
      <w:r>
        <w:t xml:space="preserve"> </w:t>
      </w:r>
      <w:r w:rsidRPr="00105EE1">
        <w:t>und</w:t>
      </w:r>
      <w:r>
        <w:t xml:space="preserve"> </w:t>
      </w:r>
      <w:r w:rsidRPr="00105EE1">
        <w:t>Einmauerung</w:t>
      </w:r>
      <w:r>
        <w:t xml:space="preserve"> </w:t>
      </w:r>
      <w:r w:rsidRPr="00105EE1">
        <w:t>verurtheilt</w:t>
      </w:r>
      <w:r>
        <w:t xml:space="preserve"> </w:t>
      </w:r>
      <w:r w:rsidRPr="00105EE1">
        <w:t>worden.</w:t>
      </w:r>
    </w:p>
    <w:p w14:paraId="491F0D1C" w14:textId="77777777" w:rsidR="00B03BB9" w:rsidRPr="00105EE1" w:rsidRDefault="00B03BB9" w:rsidP="00B03BB9">
      <w:r w:rsidRPr="00105EE1">
        <w:t>Am</w:t>
      </w:r>
      <w:r>
        <w:t xml:space="preserve"> </w:t>
      </w:r>
      <w:r w:rsidRPr="00105EE1">
        <w:t>10.</w:t>
      </w:r>
      <w:r>
        <w:t xml:space="preserve"> </w:t>
      </w:r>
      <w:r w:rsidRPr="00105EE1">
        <w:t>Juni</w:t>
      </w:r>
      <w:r>
        <w:t xml:space="preserve"> </w:t>
      </w:r>
      <w:r w:rsidRPr="00105EE1">
        <w:t>schrieb</w:t>
      </w:r>
      <w:r>
        <w:t xml:space="preserve"> </w:t>
      </w:r>
      <w:r w:rsidRPr="00105EE1">
        <w:t>Hus</w:t>
      </w:r>
      <w:r>
        <w:t xml:space="preserve"> </w:t>
      </w:r>
      <w:r w:rsidRPr="00105EE1">
        <w:t>an</w:t>
      </w:r>
      <w:r>
        <w:t xml:space="preserve"> </w:t>
      </w:r>
      <w:r w:rsidRPr="00105EE1">
        <w:t>seine</w:t>
      </w:r>
      <w:r>
        <w:t xml:space="preserve"> </w:t>
      </w:r>
      <w:r w:rsidRPr="00105EE1">
        <w:t>Freunde</w:t>
      </w:r>
      <w:r>
        <w:t xml:space="preserve"> </w:t>
      </w:r>
      <w:r w:rsidRPr="00105EE1">
        <w:t>in</w:t>
      </w:r>
      <w:r>
        <w:t xml:space="preserve"> </w:t>
      </w:r>
      <w:r w:rsidRPr="00105EE1">
        <w:t>Böhmen,</w:t>
      </w:r>
      <w:r>
        <w:t xml:space="preserve"> </w:t>
      </w:r>
      <w:r w:rsidRPr="00105EE1">
        <w:t>er</w:t>
      </w:r>
      <w:r>
        <w:t xml:space="preserve"> </w:t>
      </w:r>
      <w:r w:rsidRPr="00105EE1">
        <w:t>erwarte</w:t>
      </w:r>
      <w:r>
        <w:t xml:space="preserve"> </w:t>
      </w:r>
      <w:r w:rsidRPr="00105EE1">
        <w:t>morgen</w:t>
      </w:r>
      <w:r>
        <w:t xml:space="preserve"> </w:t>
      </w:r>
      <w:r w:rsidRPr="00105EE1">
        <w:t>sein</w:t>
      </w:r>
      <w:r>
        <w:t xml:space="preserve"> </w:t>
      </w:r>
      <w:r w:rsidRPr="00105EE1">
        <w:t>Todesurtheil,</w:t>
      </w:r>
      <w:r>
        <w:t xml:space="preserve"> </w:t>
      </w:r>
      <w:r w:rsidRPr="00105EE1">
        <w:t>doch</w:t>
      </w:r>
      <w:r>
        <w:t xml:space="preserve"> </w:t>
      </w:r>
      <w:r w:rsidRPr="00105EE1">
        <w:t>in</w:t>
      </w:r>
      <w:r>
        <w:t xml:space="preserve"> </w:t>
      </w:r>
      <w:r w:rsidRPr="00105EE1">
        <w:t>der</w:t>
      </w:r>
      <w:r>
        <w:t xml:space="preserve"> </w:t>
      </w:r>
      <w:r w:rsidRPr="00105EE1">
        <w:t>vollen</w:t>
      </w:r>
      <w:r>
        <w:t xml:space="preserve"> </w:t>
      </w:r>
      <w:r w:rsidRPr="00105EE1">
        <w:t>Hoffnung</w:t>
      </w:r>
      <w:r>
        <w:t xml:space="preserve"> </w:t>
      </w:r>
      <w:r w:rsidRPr="00105EE1">
        <w:t>zu</w:t>
      </w:r>
      <w:r>
        <w:t xml:space="preserve"> </w:t>
      </w:r>
      <w:r w:rsidRPr="00105EE1">
        <w:t>Gott,</w:t>
      </w:r>
      <w:r>
        <w:t xml:space="preserve"> </w:t>
      </w:r>
      <w:r w:rsidRPr="00105EE1">
        <w:t>daß</w:t>
      </w:r>
      <w:r>
        <w:t xml:space="preserve"> </w:t>
      </w:r>
      <w:r w:rsidRPr="00105EE1">
        <w:t>er</w:t>
      </w:r>
      <w:r>
        <w:t xml:space="preserve"> </w:t>
      </w:r>
      <w:r w:rsidRPr="00105EE1">
        <w:t>von</w:t>
      </w:r>
      <w:r>
        <w:t xml:space="preserve"> </w:t>
      </w:r>
      <w:r w:rsidRPr="00105EE1">
        <w:t>der</w:t>
      </w:r>
      <w:r>
        <w:t xml:space="preserve"> </w:t>
      </w:r>
      <w:r w:rsidRPr="00105EE1">
        <w:t>Wahrheit</w:t>
      </w:r>
      <w:r>
        <w:t xml:space="preserve"> </w:t>
      </w:r>
      <w:r w:rsidRPr="00105EE1">
        <w:t>nicht</w:t>
      </w:r>
      <w:r>
        <w:t xml:space="preserve"> </w:t>
      </w:r>
      <w:r w:rsidRPr="00105EE1">
        <w:t>weichen</w:t>
      </w:r>
      <w:r>
        <w:t xml:space="preserve"> </w:t>
      </w:r>
      <w:r w:rsidRPr="00105EE1">
        <w:t>werde.</w:t>
      </w:r>
      <w:r>
        <w:t xml:space="preserve"> </w:t>
      </w:r>
      <w:proofErr w:type="spellStart"/>
      <w:r w:rsidRPr="00105EE1">
        <w:t>Ueber</w:t>
      </w:r>
      <w:proofErr w:type="spellEnd"/>
      <w:r>
        <w:t xml:space="preserve"> </w:t>
      </w:r>
      <w:r w:rsidRPr="00105EE1">
        <w:t>den</w:t>
      </w:r>
      <w:r>
        <w:t xml:space="preserve"> </w:t>
      </w:r>
      <w:r w:rsidRPr="00105EE1">
        <w:t>Kaiser</w:t>
      </w:r>
      <w:r>
        <w:t xml:space="preserve"> </w:t>
      </w:r>
      <w:r w:rsidRPr="00105EE1">
        <w:t>schreibt</w:t>
      </w:r>
      <w:r>
        <w:t xml:space="preserve"> </w:t>
      </w:r>
      <w:r w:rsidRPr="00105EE1">
        <w:t>er:</w:t>
      </w:r>
      <w:r>
        <w:t xml:space="preserve"> </w:t>
      </w:r>
      <w:r w:rsidRPr="00105EE1">
        <w:t>„Ich</w:t>
      </w:r>
      <w:r>
        <w:t xml:space="preserve"> </w:t>
      </w:r>
      <w:r w:rsidRPr="00105EE1">
        <w:t>dachte,</w:t>
      </w:r>
      <w:r>
        <w:t xml:space="preserve"> </w:t>
      </w:r>
      <w:r w:rsidRPr="00105EE1">
        <w:t>daß</w:t>
      </w:r>
      <w:r>
        <w:t xml:space="preserve"> </w:t>
      </w:r>
      <w:r w:rsidRPr="00105EE1">
        <w:t>der</w:t>
      </w:r>
      <w:r>
        <w:t xml:space="preserve"> </w:t>
      </w:r>
      <w:r w:rsidRPr="00105EE1">
        <w:t>Kaiser</w:t>
      </w:r>
      <w:r>
        <w:t xml:space="preserve"> </w:t>
      </w:r>
      <w:r w:rsidRPr="00105EE1">
        <w:t>an</w:t>
      </w:r>
      <w:r>
        <w:t xml:space="preserve"> </w:t>
      </w:r>
      <w:r w:rsidRPr="00105EE1">
        <w:t>dem</w:t>
      </w:r>
      <w:r>
        <w:t xml:space="preserve"> </w:t>
      </w:r>
      <w:r w:rsidRPr="00105EE1">
        <w:t>Gesetze</w:t>
      </w:r>
      <w:r>
        <w:t xml:space="preserve"> </w:t>
      </w:r>
      <w:r w:rsidRPr="00105EE1">
        <w:t>Gottes</w:t>
      </w:r>
      <w:r>
        <w:t xml:space="preserve"> </w:t>
      </w:r>
      <w:r w:rsidRPr="00105EE1">
        <w:t>und</w:t>
      </w:r>
      <w:r>
        <w:t xml:space="preserve"> </w:t>
      </w:r>
      <w:r w:rsidRPr="00105EE1">
        <w:t>der</w:t>
      </w:r>
      <w:r>
        <w:t xml:space="preserve"> </w:t>
      </w:r>
      <w:r w:rsidRPr="00105EE1">
        <w:t>Wahrheit</w:t>
      </w:r>
      <w:r>
        <w:t xml:space="preserve"> </w:t>
      </w:r>
      <w:r w:rsidRPr="00105EE1">
        <w:t>einen</w:t>
      </w:r>
      <w:r>
        <w:t xml:space="preserve"> </w:t>
      </w:r>
      <w:r w:rsidRPr="00105EE1">
        <w:t>Gefallen</w:t>
      </w:r>
      <w:r>
        <w:t xml:space="preserve"> </w:t>
      </w:r>
      <w:r w:rsidRPr="00105EE1">
        <w:t>hätte;</w:t>
      </w:r>
      <w:r>
        <w:t xml:space="preserve"> </w:t>
      </w:r>
      <w:r w:rsidRPr="00105EE1">
        <w:t>nun</w:t>
      </w:r>
      <w:r>
        <w:t xml:space="preserve"> </w:t>
      </w:r>
      <w:r w:rsidRPr="00105EE1">
        <w:t>erkenne</w:t>
      </w:r>
      <w:r>
        <w:t xml:space="preserve"> </w:t>
      </w:r>
      <w:r w:rsidRPr="00105EE1">
        <w:t>ich,</w:t>
      </w:r>
      <w:r>
        <w:t xml:space="preserve"> </w:t>
      </w:r>
      <w:r w:rsidRPr="00105EE1">
        <w:t>daß</w:t>
      </w:r>
      <w:r>
        <w:t xml:space="preserve"> </w:t>
      </w:r>
      <w:r w:rsidRPr="00105EE1">
        <w:t>ihm</w:t>
      </w:r>
      <w:r>
        <w:t xml:space="preserve"> </w:t>
      </w:r>
      <w:r w:rsidRPr="00105EE1">
        <w:t>diese</w:t>
      </w:r>
      <w:r>
        <w:t xml:space="preserve"> </w:t>
      </w:r>
      <w:r w:rsidRPr="00105EE1">
        <w:t>wenig</w:t>
      </w:r>
      <w:r>
        <w:t xml:space="preserve"> </w:t>
      </w:r>
      <w:r w:rsidRPr="00105EE1">
        <w:t>gilt.</w:t>
      </w:r>
      <w:r>
        <w:t xml:space="preserve"> </w:t>
      </w:r>
      <w:r w:rsidRPr="00105EE1">
        <w:t>Er</w:t>
      </w:r>
      <w:r>
        <w:t xml:space="preserve"> </w:t>
      </w:r>
      <w:r w:rsidRPr="00105EE1">
        <w:t>hat</w:t>
      </w:r>
      <w:r>
        <w:t xml:space="preserve"> </w:t>
      </w:r>
      <w:r w:rsidRPr="00105EE1">
        <w:t>mich</w:t>
      </w:r>
      <w:r>
        <w:t xml:space="preserve"> </w:t>
      </w:r>
      <w:r w:rsidRPr="00105EE1">
        <w:t>früher</w:t>
      </w:r>
      <w:r>
        <w:t xml:space="preserve"> </w:t>
      </w:r>
      <w:r w:rsidRPr="00105EE1">
        <w:t>als</w:t>
      </w:r>
      <w:r>
        <w:t xml:space="preserve"> </w:t>
      </w:r>
      <w:r w:rsidRPr="00105EE1">
        <w:t>meine</w:t>
      </w:r>
      <w:r>
        <w:t xml:space="preserve"> </w:t>
      </w:r>
      <w:r w:rsidRPr="00105EE1">
        <w:t>Feinde</w:t>
      </w:r>
      <w:r>
        <w:t xml:space="preserve"> </w:t>
      </w:r>
      <w:r w:rsidRPr="00105EE1">
        <w:t>verdammt!“</w:t>
      </w:r>
      <w:r>
        <w:t xml:space="preserve"> </w:t>
      </w:r>
      <w:r w:rsidRPr="00105EE1">
        <w:t>Hus</w:t>
      </w:r>
      <w:r>
        <w:t xml:space="preserve"> </w:t>
      </w:r>
      <w:r w:rsidRPr="00105EE1">
        <w:t>siehet</w:t>
      </w:r>
      <w:r>
        <w:t xml:space="preserve"> </w:t>
      </w:r>
      <w:r w:rsidRPr="00105EE1">
        <w:t>die</w:t>
      </w:r>
      <w:r>
        <w:t xml:space="preserve"> </w:t>
      </w:r>
      <w:r w:rsidRPr="00105EE1">
        <w:t>Weissagung</w:t>
      </w:r>
      <w:r>
        <w:t xml:space="preserve"> </w:t>
      </w:r>
      <w:r w:rsidRPr="00105EE1">
        <w:t>in</w:t>
      </w:r>
      <w:r>
        <w:t xml:space="preserve"> </w:t>
      </w:r>
      <w:r w:rsidRPr="00105EE1">
        <w:t>der</w:t>
      </w:r>
      <w:r>
        <w:t xml:space="preserve"> </w:t>
      </w:r>
      <w:r w:rsidRPr="00105EE1">
        <w:t>Offenbarung</w:t>
      </w:r>
      <w:r>
        <w:t xml:space="preserve"> </w:t>
      </w:r>
      <w:r w:rsidRPr="00105EE1">
        <w:t>Johannis</w:t>
      </w:r>
      <w:r>
        <w:t xml:space="preserve"> </w:t>
      </w:r>
      <w:r w:rsidRPr="00105EE1">
        <w:t>erfüllt,</w:t>
      </w:r>
      <w:r>
        <w:t xml:space="preserve"> </w:t>
      </w:r>
      <w:r w:rsidRPr="00105EE1">
        <w:t>daß</w:t>
      </w:r>
      <w:r>
        <w:t xml:space="preserve"> </w:t>
      </w:r>
      <w:r w:rsidRPr="00105EE1">
        <w:t>die</w:t>
      </w:r>
      <w:r>
        <w:t xml:space="preserve"> </w:t>
      </w:r>
      <w:r w:rsidRPr="00105EE1">
        <w:t>Fürsten</w:t>
      </w:r>
      <w:r>
        <w:t xml:space="preserve"> </w:t>
      </w:r>
      <w:r w:rsidRPr="00105EE1">
        <w:t>mit</w:t>
      </w:r>
      <w:r>
        <w:t xml:space="preserve"> </w:t>
      </w:r>
      <w:r w:rsidRPr="00105EE1">
        <w:t>der</w:t>
      </w:r>
      <w:r>
        <w:t xml:space="preserve"> </w:t>
      </w:r>
      <w:r w:rsidRPr="00105EE1">
        <w:t>großen</w:t>
      </w:r>
      <w:r>
        <w:t xml:space="preserve"> </w:t>
      </w:r>
      <w:r w:rsidRPr="00105EE1">
        <w:t>Hure,</w:t>
      </w:r>
      <w:r>
        <w:t xml:space="preserve"> </w:t>
      </w:r>
      <w:r w:rsidRPr="00105EE1">
        <w:t>mit</w:t>
      </w:r>
      <w:r>
        <w:t xml:space="preserve"> </w:t>
      </w:r>
      <w:r w:rsidRPr="00105EE1">
        <w:t>Babylon,</w:t>
      </w:r>
      <w:r>
        <w:t xml:space="preserve"> </w:t>
      </w:r>
      <w:r w:rsidRPr="00105EE1">
        <w:t>der</w:t>
      </w:r>
      <w:r>
        <w:t xml:space="preserve"> </w:t>
      </w:r>
      <w:r w:rsidRPr="00105EE1">
        <w:t>verderbten</w:t>
      </w:r>
      <w:r>
        <w:t xml:space="preserve"> </w:t>
      </w:r>
      <w:r w:rsidRPr="00105EE1">
        <w:t>Kirche,</w:t>
      </w:r>
      <w:r>
        <w:t xml:space="preserve"> </w:t>
      </w:r>
      <w:r w:rsidRPr="00105EE1">
        <w:t>Unzucht</w:t>
      </w:r>
      <w:r>
        <w:t xml:space="preserve"> </w:t>
      </w:r>
      <w:r w:rsidRPr="00105EE1">
        <w:t>treiben,</w:t>
      </w:r>
      <w:r>
        <w:t xml:space="preserve"> </w:t>
      </w:r>
      <w:r w:rsidRPr="00105EE1">
        <w:t>und</w:t>
      </w:r>
      <w:r>
        <w:t xml:space="preserve"> </w:t>
      </w:r>
      <w:r w:rsidRPr="00105EE1">
        <w:t>mit</w:t>
      </w:r>
      <w:r>
        <w:t xml:space="preserve"> </w:t>
      </w:r>
      <w:r w:rsidRPr="00105EE1">
        <w:t>den</w:t>
      </w:r>
      <w:r>
        <w:t xml:space="preserve"> </w:t>
      </w:r>
      <w:r w:rsidRPr="00105EE1">
        <w:t>Lügen</w:t>
      </w:r>
      <w:r>
        <w:t xml:space="preserve"> </w:t>
      </w:r>
      <w:r w:rsidRPr="00105EE1">
        <w:t>des</w:t>
      </w:r>
      <w:r>
        <w:t xml:space="preserve"> </w:t>
      </w:r>
      <w:r w:rsidRPr="00105EE1">
        <w:t>Antichrist’s</w:t>
      </w:r>
      <w:r>
        <w:t xml:space="preserve"> </w:t>
      </w:r>
      <w:r w:rsidRPr="00105EE1">
        <w:t>aus</w:t>
      </w:r>
      <w:r>
        <w:t xml:space="preserve"> </w:t>
      </w:r>
      <w:r w:rsidRPr="00105EE1">
        <w:t>Furcht</w:t>
      </w:r>
      <w:r>
        <w:t xml:space="preserve"> </w:t>
      </w:r>
      <w:r w:rsidRPr="00105EE1">
        <w:t>oder</w:t>
      </w:r>
      <w:r>
        <w:t xml:space="preserve"> </w:t>
      </w:r>
      <w:r w:rsidRPr="00105EE1">
        <w:t>aus</w:t>
      </w:r>
      <w:r>
        <w:t xml:space="preserve"> </w:t>
      </w:r>
      <w:r w:rsidRPr="00105EE1">
        <w:t>Hoffnung</w:t>
      </w:r>
      <w:r>
        <w:t xml:space="preserve"> </w:t>
      </w:r>
      <w:r w:rsidRPr="00105EE1">
        <w:t>auf</w:t>
      </w:r>
      <w:r>
        <w:t xml:space="preserve"> </w:t>
      </w:r>
      <w:r w:rsidRPr="00105EE1">
        <w:t>Genuß</w:t>
      </w:r>
      <w:r>
        <w:t xml:space="preserve"> </w:t>
      </w:r>
      <w:r w:rsidRPr="00105EE1">
        <w:t>und</w:t>
      </w:r>
      <w:r>
        <w:t xml:space="preserve"> </w:t>
      </w:r>
      <w:r w:rsidRPr="00105EE1">
        <w:t>Ehre</w:t>
      </w:r>
      <w:r>
        <w:t xml:space="preserve"> </w:t>
      </w:r>
      <w:r w:rsidRPr="00105EE1">
        <w:t>übereinstimmen.</w:t>
      </w:r>
      <w:r>
        <w:t xml:space="preserve"> </w:t>
      </w:r>
      <w:r w:rsidRPr="00105EE1">
        <w:t>Wider</w:t>
      </w:r>
      <w:r>
        <w:t xml:space="preserve"> </w:t>
      </w:r>
      <w:r w:rsidRPr="00105EE1">
        <w:t>die</w:t>
      </w:r>
      <w:r>
        <w:t xml:space="preserve"> </w:t>
      </w:r>
      <w:r w:rsidRPr="00105EE1">
        <w:t>Lobredner</w:t>
      </w:r>
      <w:r>
        <w:t xml:space="preserve"> </w:t>
      </w:r>
      <w:r w:rsidRPr="00105EE1">
        <w:t>und</w:t>
      </w:r>
      <w:r>
        <w:t xml:space="preserve"> </w:t>
      </w:r>
      <w:r w:rsidRPr="00105EE1">
        <w:t>Vertreter</w:t>
      </w:r>
      <w:r>
        <w:t xml:space="preserve"> </w:t>
      </w:r>
      <w:r w:rsidRPr="00105EE1">
        <w:t>der</w:t>
      </w:r>
      <w:r>
        <w:t xml:space="preserve"> </w:t>
      </w:r>
      <w:r w:rsidRPr="00105EE1">
        <w:t>päpstlichen</w:t>
      </w:r>
      <w:r>
        <w:t xml:space="preserve"> </w:t>
      </w:r>
      <w:r w:rsidRPr="00105EE1">
        <w:t>Oberherrlichkeit,</w:t>
      </w:r>
      <w:r>
        <w:t xml:space="preserve"> </w:t>
      </w:r>
      <w:r w:rsidRPr="00105EE1">
        <w:t>die</w:t>
      </w:r>
      <w:r>
        <w:t xml:space="preserve"> </w:t>
      </w:r>
      <w:r w:rsidRPr="00105EE1">
        <w:t>den</w:t>
      </w:r>
      <w:r>
        <w:t xml:space="preserve"> </w:t>
      </w:r>
      <w:r w:rsidRPr="00105EE1">
        <w:t>Hus</w:t>
      </w:r>
      <w:r>
        <w:t xml:space="preserve"> </w:t>
      </w:r>
      <w:r w:rsidRPr="00105EE1">
        <w:t>des</w:t>
      </w:r>
      <w:r>
        <w:t xml:space="preserve"> </w:t>
      </w:r>
      <w:r w:rsidRPr="00105EE1">
        <w:t>Hochverraths</w:t>
      </w:r>
      <w:r>
        <w:t xml:space="preserve"> </w:t>
      </w:r>
      <w:r w:rsidRPr="00105EE1">
        <w:t>gegen</w:t>
      </w:r>
      <w:r>
        <w:t xml:space="preserve"> </w:t>
      </w:r>
      <w:r w:rsidRPr="00105EE1">
        <w:t>das</w:t>
      </w:r>
      <w:r>
        <w:t xml:space="preserve"> </w:t>
      </w:r>
      <w:r w:rsidRPr="00105EE1">
        <w:t>päpstliche</w:t>
      </w:r>
      <w:r>
        <w:t xml:space="preserve"> </w:t>
      </w:r>
      <w:r w:rsidRPr="00105EE1">
        <w:t>Ansehen</w:t>
      </w:r>
      <w:r>
        <w:t xml:space="preserve"> </w:t>
      </w:r>
      <w:r w:rsidRPr="00105EE1">
        <w:t>angeklagt</w:t>
      </w:r>
      <w:r>
        <w:t xml:space="preserve"> </w:t>
      </w:r>
      <w:r w:rsidRPr="00105EE1">
        <w:t>hatten,</w:t>
      </w:r>
      <w:r>
        <w:t xml:space="preserve"> </w:t>
      </w:r>
      <w:r w:rsidRPr="00105EE1">
        <w:t>erhebt</w:t>
      </w:r>
      <w:r>
        <w:t xml:space="preserve"> </w:t>
      </w:r>
      <w:r w:rsidRPr="00105EE1">
        <w:t>sich</w:t>
      </w:r>
      <w:r>
        <w:t xml:space="preserve"> </w:t>
      </w:r>
      <w:r w:rsidRPr="00105EE1">
        <w:t>Hus,</w:t>
      </w:r>
      <w:r>
        <w:t xml:space="preserve"> </w:t>
      </w:r>
      <w:r w:rsidRPr="00105EE1">
        <w:t>hinweisend</w:t>
      </w:r>
      <w:r>
        <w:t xml:space="preserve"> </w:t>
      </w:r>
      <w:r w:rsidRPr="00105EE1">
        <w:t>auf</w:t>
      </w:r>
      <w:r>
        <w:t xml:space="preserve"> </w:t>
      </w:r>
      <w:r w:rsidRPr="00105EE1">
        <w:t>des</w:t>
      </w:r>
      <w:r>
        <w:t xml:space="preserve"> </w:t>
      </w:r>
      <w:r w:rsidRPr="00105EE1">
        <w:t>Papstes</w:t>
      </w:r>
      <w:r>
        <w:t xml:space="preserve"> </w:t>
      </w:r>
      <w:r w:rsidRPr="00105EE1">
        <w:t>Gefangenschaft</w:t>
      </w:r>
      <w:r>
        <w:t xml:space="preserve"> </w:t>
      </w:r>
      <w:r w:rsidRPr="00105EE1">
        <w:t>und</w:t>
      </w:r>
      <w:r>
        <w:t xml:space="preserve"> </w:t>
      </w:r>
      <w:r w:rsidRPr="00105EE1">
        <w:t>auf</w:t>
      </w:r>
      <w:r>
        <w:t xml:space="preserve"> </w:t>
      </w:r>
      <w:r w:rsidRPr="00105EE1">
        <w:t>die</w:t>
      </w:r>
      <w:r>
        <w:t xml:space="preserve"> </w:t>
      </w:r>
      <w:r w:rsidRPr="00105EE1">
        <w:t>Absetzung</w:t>
      </w:r>
      <w:r>
        <w:t xml:space="preserve"> </w:t>
      </w:r>
      <w:r w:rsidRPr="00105EE1">
        <w:t>desselben,</w:t>
      </w:r>
      <w:r>
        <w:t xml:space="preserve"> </w:t>
      </w:r>
      <w:r w:rsidRPr="00105EE1">
        <w:t>mit</w:t>
      </w:r>
      <w:r>
        <w:t xml:space="preserve"> </w:t>
      </w:r>
      <w:r w:rsidRPr="00105EE1">
        <w:t>den</w:t>
      </w:r>
      <w:r>
        <w:t xml:space="preserve"> </w:t>
      </w:r>
      <w:r w:rsidRPr="00105EE1">
        <w:t>Worten:</w:t>
      </w:r>
      <w:r>
        <w:t xml:space="preserve"> </w:t>
      </w:r>
      <w:r w:rsidRPr="00105EE1">
        <w:t>Sie</w:t>
      </w:r>
      <w:r>
        <w:t xml:space="preserve"> </w:t>
      </w:r>
      <w:r w:rsidRPr="00105EE1">
        <w:t>hätten</w:t>
      </w:r>
      <w:r>
        <w:t xml:space="preserve"> </w:t>
      </w:r>
      <w:r w:rsidRPr="00105EE1">
        <w:t>ihr</w:t>
      </w:r>
      <w:r>
        <w:t xml:space="preserve"> </w:t>
      </w:r>
      <w:r w:rsidRPr="00105EE1">
        <w:t>eigenes</w:t>
      </w:r>
      <w:r>
        <w:t xml:space="preserve"> </w:t>
      </w:r>
      <w:r w:rsidRPr="00105EE1">
        <w:t>Haupt</w:t>
      </w:r>
      <w:r>
        <w:t xml:space="preserve"> </w:t>
      </w:r>
      <w:r w:rsidRPr="00105EE1">
        <w:t>verdammt:</w:t>
      </w:r>
      <w:r>
        <w:t xml:space="preserve"> </w:t>
      </w:r>
      <w:r w:rsidRPr="00105EE1">
        <w:t>was</w:t>
      </w:r>
      <w:r>
        <w:t xml:space="preserve"> </w:t>
      </w:r>
      <w:r w:rsidRPr="00105EE1">
        <w:t>möchten</w:t>
      </w:r>
      <w:r>
        <w:t xml:space="preserve"> </w:t>
      </w:r>
      <w:r w:rsidRPr="00105EE1">
        <w:t>nun</w:t>
      </w:r>
      <w:r>
        <w:t xml:space="preserve"> </w:t>
      </w:r>
      <w:r w:rsidRPr="00105EE1">
        <w:t>die</w:t>
      </w:r>
      <w:r>
        <w:t xml:space="preserve"> </w:t>
      </w:r>
      <w:r w:rsidRPr="00105EE1">
        <w:t>sagen,</w:t>
      </w:r>
      <w:r>
        <w:t xml:space="preserve"> </w:t>
      </w:r>
      <w:r w:rsidRPr="00105EE1">
        <w:t>welche</w:t>
      </w:r>
      <w:r>
        <w:t xml:space="preserve"> </w:t>
      </w:r>
      <w:r w:rsidRPr="00105EE1">
        <w:t>behaupteten,</w:t>
      </w:r>
      <w:r>
        <w:t xml:space="preserve"> </w:t>
      </w:r>
      <w:r w:rsidRPr="00105EE1">
        <w:t>der</w:t>
      </w:r>
      <w:r>
        <w:t xml:space="preserve"> </w:t>
      </w:r>
      <w:r w:rsidRPr="00105EE1">
        <w:t>Papst</w:t>
      </w:r>
      <w:r>
        <w:t xml:space="preserve"> </w:t>
      </w:r>
      <w:r w:rsidRPr="00105EE1">
        <w:t>sei</w:t>
      </w:r>
      <w:r>
        <w:t xml:space="preserve"> </w:t>
      </w:r>
      <w:r w:rsidRPr="00105EE1">
        <w:t>ein</w:t>
      </w:r>
      <w:r>
        <w:t xml:space="preserve"> </w:t>
      </w:r>
      <w:r w:rsidRPr="00105EE1">
        <w:t>irdischer</w:t>
      </w:r>
      <w:r>
        <w:t xml:space="preserve"> </w:t>
      </w:r>
      <w:r w:rsidRPr="00105EE1">
        <w:t>Gott,</w:t>
      </w:r>
      <w:r>
        <w:t xml:space="preserve"> </w:t>
      </w:r>
      <w:r w:rsidRPr="00105EE1">
        <w:t>er</w:t>
      </w:r>
      <w:r>
        <w:t xml:space="preserve"> </w:t>
      </w:r>
      <w:r w:rsidRPr="00105EE1">
        <w:t>könne</w:t>
      </w:r>
      <w:r>
        <w:t xml:space="preserve"> </w:t>
      </w:r>
      <w:r w:rsidRPr="00105EE1">
        <w:t>nicht</w:t>
      </w:r>
      <w:r>
        <w:t xml:space="preserve"> </w:t>
      </w:r>
      <w:r w:rsidRPr="00105EE1">
        <w:t>sündigen,</w:t>
      </w:r>
      <w:r>
        <w:t xml:space="preserve"> </w:t>
      </w:r>
      <w:r w:rsidRPr="00105EE1">
        <w:t>nicht</w:t>
      </w:r>
      <w:r>
        <w:t xml:space="preserve"> </w:t>
      </w:r>
      <w:r w:rsidRPr="00105EE1">
        <w:t>Simonie</w:t>
      </w:r>
      <w:r>
        <w:t xml:space="preserve"> </w:t>
      </w:r>
      <w:r w:rsidRPr="00105EE1">
        <w:t>treiben;</w:t>
      </w:r>
      <w:r>
        <w:t xml:space="preserve"> </w:t>
      </w:r>
      <w:r w:rsidRPr="00105EE1">
        <w:t>er</w:t>
      </w:r>
      <w:r>
        <w:t xml:space="preserve"> </w:t>
      </w:r>
      <w:r w:rsidRPr="00105EE1">
        <w:t>sei</w:t>
      </w:r>
      <w:r>
        <w:t xml:space="preserve"> </w:t>
      </w:r>
      <w:r w:rsidRPr="00105EE1">
        <w:t>das</w:t>
      </w:r>
      <w:r>
        <w:t xml:space="preserve"> </w:t>
      </w:r>
      <w:r w:rsidRPr="00105EE1">
        <w:t>Haupt</w:t>
      </w:r>
      <w:r>
        <w:t xml:space="preserve"> </w:t>
      </w:r>
      <w:r w:rsidRPr="00105EE1">
        <w:t>der</w:t>
      </w:r>
      <w:r>
        <w:t xml:space="preserve"> </w:t>
      </w:r>
      <w:r w:rsidRPr="00105EE1">
        <w:t>gesamten</w:t>
      </w:r>
      <w:r>
        <w:t xml:space="preserve"> </w:t>
      </w:r>
      <w:r w:rsidRPr="00105EE1">
        <w:t>heiligen</w:t>
      </w:r>
      <w:r>
        <w:t xml:space="preserve"> </w:t>
      </w:r>
      <w:r w:rsidRPr="00105EE1">
        <w:t>Kirche,</w:t>
      </w:r>
      <w:r>
        <w:t xml:space="preserve"> </w:t>
      </w:r>
      <w:r w:rsidRPr="00105EE1">
        <w:t>die</w:t>
      </w:r>
      <w:r>
        <w:t xml:space="preserve"> </w:t>
      </w:r>
      <w:r w:rsidRPr="00105EE1">
        <w:t>er</w:t>
      </w:r>
      <w:r>
        <w:t xml:space="preserve"> </w:t>
      </w:r>
      <w:r w:rsidRPr="00105EE1">
        <w:t>regiere,</w:t>
      </w:r>
      <w:r>
        <w:t xml:space="preserve"> </w:t>
      </w:r>
      <w:r w:rsidRPr="00105EE1">
        <w:t>-</w:t>
      </w:r>
      <w:r>
        <w:t xml:space="preserve"> </w:t>
      </w:r>
      <w:r w:rsidRPr="00105EE1">
        <w:t>er</w:t>
      </w:r>
      <w:r>
        <w:t xml:space="preserve"> </w:t>
      </w:r>
      <w:r w:rsidRPr="00105EE1">
        <w:t>das</w:t>
      </w:r>
      <w:r>
        <w:t xml:space="preserve"> </w:t>
      </w:r>
      <w:r w:rsidRPr="00105EE1">
        <w:t>Herz,</w:t>
      </w:r>
      <w:r>
        <w:t xml:space="preserve"> </w:t>
      </w:r>
      <w:r w:rsidRPr="00105EE1">
        <w:t>das</w:t>
      </w:r>
      <w:r>
        <w:t xml:space="preserve"> </w:t>
      </w:r>
      <w:r w:rsidRPr="00105EE1">
        <w:t>sie</w:t>
      </w:r>
      <w:r>
        <w:t xml:space="preserve"> </w:t>
      </w:r>
      <w:r w:rsidRPr="00105EE1">
        <w:t>nähre,</w:t>
      </w:r>
      <w:r>
        <w:t xml:space="preserve"> </w:t>
      </w:r>
      <w:r w:rsidRPr="00105EE1">
        <w:t>der</w:t>
      </w:r>
      <w:r>
        <w:t xml:space="preserve"> </w:t>
      </w:r>
      <w:r w:rsidRPr="00105EE1">
        <w:t>Brunnen,</w:t>
      </w:r>
      <w:r>
        <w:t xml:space="preserve"> </w:t>
      </w:r>
      <w:r w:rsidRPr="00105EE1">
        <w:t>daraus</w:t>
      </w:r>
      <w:r>
        <w:t xml:space="preserve"> </w:t>
      </w:r>
      <w:r w:rsidRPr="00105EE1">
        <w:t>alle</w:t>
      </w:r>
      <w:r>
        <w:t xml:space="preserve"> </w:t>
      </w:r>
      <w:r w:rsidRPr="00105EE1">
        <w:t>Macht</w:t>
      </w:r>
      <w:r>
        <w:t xml:space="preserve"> </w:t>
      </w:r>
      <w:r w:rsidRPr="00105EE1">
        <w:t>und</w:t>
      </w:r>
      <w:r>
        <w:t xml:space="preserve"> </w:t>
      </w:r>
      <w:r w:rsidRPr="00105EE1">
        <w:t>Güte</w:t>
      </w:r>
      <w:r>
        <w:t xml:space="preserve"> </w:t>
      </w:r>
      <w:r w:rsidRPr="00105EE1">
        <w:t>fließe,</w:t>
      </w:r>
      <w:r>
        <w:t xml:space="preserve"> </w:t>
      </w:r>
      <w:r w:rsidRPr="00105EE1">
        <w:t>die</w:t>
      </w:r>
      <w:r>
        <w:t xml:space="preserve"> </w:t>
      </w:r>
      <w:r w:rsidRPr="00105EE1">
        <w:t>Sonne</w:t>
      </w:r>
      <w:r>
        <w:t xml:space="preserve"> </w:t>
      </w:r>
      <w:r w:rsidRPr="00105EE1">
        <w:t>der</w:t>
      </w:r>
      <w:r>
        <w:t xml:space="preserve"> </w:t>
      </w:r>
      <w:r w:rsidRPr="00105EE1">
        <w:t>Kirche.</w:t>
      </w:r>
      <w:r>
        <w:t xml:space="preserve"> </w:t>
      </w:r>
      <w:r w:rsidRPr="00105EE1">
        <w:t>–</w:t>
      </w:r>
      <w:r>
        <w:t xml:space="preserve"> </w:t>
      </w:r>
      <w:r w:rsidRPr="00105EE1">
        <w:t>Jetzt,</w:t>
      </w:r>
      <w:r>
        <w:t xml:space="preserve"> </w:t>
      </w:r>
      <w:r w:rsidRPr="00105EE1">
        <w:t>-</w:t>
      </w:r>
      <w:r>
        <w:t xml:space="preserve"> </w:t>
      </w:r>
      <w:r w:rsidRPr="00105EE1">
        <w:t>sagt</w:t>
      </w:r>
      <w:r>
        <w:t xml:space="preserve"> </w:t>
      </w:r>
      <w:r w:rsidRPr="00105EE1">
        <w:t>er</w:t>
      </w:r>
      <w:r>
        <w:t xml:space="preserve"> </w:t>
      </w:r>
      <w:r w:rsidRPr="00105EE1">
        <w:t>–</w:t>
      </w:r>
      <w:r>
        <w:t xml:space="preserve"> </w:t>
      </w:r>
      <w:r w:rsidRPr="00105EE1">
        <w:t>ist</w:t>
      </w:r>
      <w:r>
        <w:t xml:space="preserve"> </w:t>
      </w:r>
      <w:r w:rsidRPr="00105EE1">
        <w:t>dieses</w:t>
      </w:r>
      <w:r>
        <w:t xml:space="preserve"> </w:t>
      </w:r>
      <w:r w:rsidRPr="00105EE1">
        <w:t>Haupt</w:t>
      </w:r>
      <w:r>
        <w:t xml:space="preserve"> </w:t>
      </w:r>
      <w:r w:rsidRPr="00105EE1">
        <w:t>abgehauen,</w:t>
      </w:r>
      <w:r>
        <w:t xml:space="preserve"> </w:t>
      </w:r>
      <w:r w:rsidRPr="00105EE1">
        <w:t>der</w:t>
      </w:r>
      <w:r>
        <w:t xml:space="preserve"> </w:t>
      </w:r>
      <w:r w:rsidRPr="00105EE1">
        <w:t>irdische</w:t>
      </w:r>
      <w:r>
        <w:t xml:space="preserve"> </w:t>
      </w:r>
      <w:r w:rsidRPr="00105EE1">
        <w:t>Gott</w:t>
      </w:r>
      <w:r>
        <w:t xml:space="preserve"> </w:t>
      </w:r>
      <w:r w:rsidRPr="00105EE1">
        <w:t>gebunden</w:t>
      </w:r>
      <w:r>
        <w:t xml:space="preserve"> </w:t>
      </w:r>
      <w:r w:rsidRPr="00105EE1">
        <w:t>und</w:t>
      </w:r>
      <w:r>
        <w:t xml:space="preserve"> </w:t>
      </w:r>
      <w:r w:rsidRPr="00105EE1">
        <w:t>der</w:t>
      </w:r>
      <w:r>
        <w:t xml:space="preserve"> </w:t>
      </w:r>
      <w:r w:rsidRPr="00105EE1">
        <w:t>Sünde</w:t>
      </w:r>
      <w:r>
        <w:t xml:space="preserve"> </w:t>
      </w:r>
      <w:r w:rsidRPr="00105EE1">
        <w:t>angeklagt,</w:t>
      </w:r>
      <w:r>
        <w:t xml:space="preserve"> </w:t>
      </w:r>
      <w:r w:rsidRPr="00105EE1">
        <w:t>der</w:t>
      </w:r>
      <w:r>
        <w:t xml:space="preserve"> </w:t>
      </w:r>
      <w:r w:rsidRPr="00105EE1">
        <w:t>Brunnen</w:t>
      </w:r>
      <w:r>
        <w:t xml:space="preserve"> </w:t>
      </w:r>
      <w:r w:rsidRPr="00105EE1">
        <w:t>ist</w:t>
      </w:r>
      <w:r>
        <w:t xml:space="preserve"> </w:t>
      </w:r>
      <w:r w:rsidRPr="00105EE1">
        <w:t>ausgetrocknet,</w:t>
      </w:r>
      <w:r>
        <w:t xml:space="preserve"> </w:t>
      </w:r>
      <w:r w:rsidRPr="00105EE1">
        <w:t>die</w:t>
      </w:r>
      <w:r>
        <w:t xml:space="preserve"> </w:t>
      </w:r>
      <w:r w:rsidRPr="00105EE1">
        <w:t>Sonne</w:t>
      </w:r>
      <w:r>
        <w:t xml:space="preserve"> </w:t>
      </w:r>
      <w:r w:rsidRPr="00105EE1">
        <w:t>verfinstert,</w:t>
      </w:r>
      <w:r>
        <w:t xml:space="preserve"> </w:t>
      </w:r>
      <w:r w:rsidRPr="00105EE1">
        <w:t>das</w:t>
      </w:r>
      <w:r>
        <w:t xml:space="preserve"> </w:t>
      </w:r>
      <w:r w:rsidRPr="00105EE1">
        <w:t>Herz</w:t>
      </w:r>
      <w:r>
        <w:t xml:space="preserve"> </w:t>
      </w:r>
      <w:r w:rsidRPr="00105EE1">
        <w:t>ausgerissen.</w:t>
      </w:r>
      <w:r>
        <w:t xml:space="preserve"> </w:t>
      </w:r>
      <w:r w:rsidRPr="00105EE1">
        <w:t>Sein</w:t>
      </w:r>
      <w:r>
        <w:t xml:space="preserve"> </w:t>
      </w:r>
      <w:r w:rsidRPr="00105EE1">
        <w:t>eigenes</w:t>
      </w:r>
      <w:r>
        <w:t xml:space="preserve"> </w:t>
      </w:r>
      <w:r w:rsidRPr="00105EE1">
        <w:t>Concil</w:t>
      </w:r>
      <w:r>
        <w:t xml:space="preserve"> </w:t>
      </w:r>
      <w:r w:rsidRPr="00105EE1">
        <w:t>hat</w:t>
      </w:r>
      <w:r>
        <w:t xml:space="preserve"> </w:t>
      </w:r>
      <w:r w:rsidRPr="00105EE1">
        <w:t>ihn</w:t>
      </w:r>
      <w:r>
        <w:t xml:space="preserve"> </w:t>
      </w:r>
      <w:r w:rsidRPr="00105EE1">
        <w:t>der</w:t>
      </w:r>
      <w:r>
        <w:t xml:space="preserve"> </w:t>
      </w:r>
      <w:r w:rsidRPr="00105EE1">
        <w:t>Ketzerei</w:t>
      </w:r>
      <w:r>
        <w:t xml:space="preserve"> </w:t>
      </w:r>
      <w:r w:rsidRPr="00105EE1">
        <w:t>beschuldigt,</w:t>
      </w:r>
      <w:r>
        <w:t xml:space="preserve"> </w:t>
      </w:r>
      <w:r w:rsidRPr="00105EE1">
        <w:t>weil</w:t>
      </w:r>
      <w:r>
        <w:t xml:space="preserve"> </w:t>
      </w:r>
      <w:r w:rsidRPr="00105EE1">
        <w:t>er</w:t>
      </w:r>
      <w:r>
        <w:t xml:space="preserve"> </w:t>
      </w:r>
      <w:r w:rsidRPr="00105EE1">
        <w:t>Ablässe,</w:t>
      </w:r>
      <w:r>
        <w:t xml:space="preserve"> </w:t>
      </w:r>
      <w:r w:rsidRPr="00105EE1">
        <w:t>Bisthümer</w:t>
      </w:r>
      <w:r>
        <w:t xml:space="preserve"> </w:t>
      </w:r>
      <w:r w:rsidRPr="00105EE1">
        <w:t>verkauft,</w:t>
      </w:r>
      <w:r>
        <w:t xml:space="preserve"> </w:t>
      </w:r>
      <w:r w:rsidRPr="00105EE1">
        <w:t>-</w:t>
      </w:r>
      <w:r>
        <w:t xml:space="preserve"> </w:t>
      </w:r>
      <w:r w:rsidRPr="00105EE1">
        <w:t>und</w:t>
      </w:r>
      <w:r>
        <w:t xml:space="preserve"> </w:t>
      </w:r>
      <w:r w:rsidRPr="00105EE1">
        <w:t>gerade</w:t>
      </w:r>
      <w:r>
        <w:t xml:space="preserve"> </w:t>
      </w:r>
      <w:r w:rsidRPr="00105EE1">
        <w:t>die</w:t>
      </w:r>
      <w:r>
        <w:t xml:space="preserve"> </w:t>
      </w:r>
      <w:r w:rsidRPr="00105EE1">
        <w:t>haben</w:t>
      </w:r>
      <w:r>
        <w:t xml:space="preserve"> </w:t>
      </w:r>
      <w:r w:rsidRPr="00105EE1">
        <w:t>ihn</w:t>
      </w:r>
      <w:r>
        <w:t xml:space="preserve"> </w:t>
      </w:r>
      <w:r w:rsidRPr="00105EE1">
        <w:t>verurtheilt,</w:t>
      </w:r>
      <w:r>
        <w:t xml:space="preserve"> </w:t>
      </w:r>
      <w:r w:rsidRPr="00105EE1">
        <w:t>von</w:t>
      </w:r>
      <w:r>
        <w:t xml:space="preserve"> </w:t>
      </w:r>
      <w:r w:rsidRPr="00105EE1">
        <w:t>denen</w:t>
      </w:r>
      <w:r>
        <w:t xml:space="preserve"> </w:t>
      </w:r>
      <w:r w:rsidRPr="00105EE1">
        <w:t>Viele</w:t>
      </w:r>
      <w:r>
        <w:t xml:space="preserve"> </w:t>
      </w:r>
      <w:r w:rsidRPr="00105EE1">
        <w:t>ihre</w:t>
      </w:r>
      <w:r>
        <w:t xml:space="preserve"> </w:t>
      </w:r>
      <w:r w:rsidRPr="00105EE1">
        <w:t>Stellen</w:t>
      </w:r>
      <w:r>
        <w:t xml:space="preserve"> </w:t>
      </w:r>
      <w:r w:rsidRPr="00105EE1">
        <w:t>von</w:t>
      </w:r>
      <w:r>
        <w:t xml:space="preserve"> </w:t>
      </w:r>
      <w:r w:rsidRPr="00105EE1">
        <w:t>ihm</w:t>
      </w:r>
      <w:r>
        <w:t xml:space="preserve"> </w:t>
      </w:r>
      <w:r w:rsidRPr="00105EE1">
        <w:t>gekauft</w:t>
      </w:r>
      <w:r>
        <w:t xml:space="preserve"> </w:t>
      </w:r>
      <w:r w:rsidRPr="00105EE1">
        <w:t>haben.“</w:t>
      </w:r>
      <w:r>
        <w:t xml:space="preserve"> </w:t>
      </w:r>
      <w:r w:rsidRPr="00105EE1">
        <w:t>Und</w:t>
      </w:r>
      <w:r>
        <w:t xml:space="preserve"> </w:t>
      </w:r>
      <w:r w:rsidRPr="00105EE1">
        <w:t>dann</w:t>
      </w:r>
      <w:r>
        <w:t xml:space="preserve"> </w:t>
      </w:r>
      <w:r w:rsidRPr="00105EE1">
        <w:t>fragte</w:t>
      </w:r>
      <w:r>
        <w:t xml:space="preserve"> </w:t>
      </w:r>
      <w:r w:rsidRPr="00105EE1">
        <w:t>er:</w:t>
      </w:r>
      <w:r>
        <w:t xml:space="preserve"> </w:t>
      </w:r>
      <w:r w:rsidRPr="00105EE1">
        <w:t>warum</w:t>
      </w:r>
      <w:r>
        <w:t xml:space="preserve"> </w:t>
      </w:r>
      <w:r w:rsidRPr="00105EE1">
        <w:t>wählten</w:t>
      </w:r>
      <w:r>
        <w:t xml:space="preserve"> </w:t>
      </w:r>
      <w:r w:rsidRPr="00105EE1">
        <w:t>die</w:t>
      </w:r>
      <w:r>
        <w:t xml:space="preserve"> </w:t>
      </w:r>
      <w:r w:rsidRPr="00105EE1">
        <w:t>Kardinäle</w:t>
      </w:r>
      <w:r>
        <w:t xml:space="preserve"> </w:t>
      </w:r>
      <w:r w:rsidRPr="00105EE1">
        <w:t>den</w:t>
      </w:r>
      <w:r>
        <w:t xml:space="preserve"> </w:t>
      </w:r>
      <w:r w:rsidRPr="00105EE1">
        <w:t>zum</w:t>
      </w:r>
      <w:r>
        <w:t xml:space="preserve"> </w:t>
      </w:r>
      <w:r w:rsidRPr="00105EE1">
        <w:t>Papst,</w:t>
      </w:r>
      <w:r>
        <w:t xml:space="preserve"> </w:t>
      </w:r>
      <w:r w:rsidRPr="00105EE1">
        <w:t>welcher</w:t>
      </w:r>
      <w:r>
        <w:t xml:space="preserve"> </w:t>
      </w:r>
      <w:r w:rsidRPr="00105EE1">
        <w:t>der</w:t>
      </w:r>
      <w:r>
        <w:t xml:space="preserve"> </w:t>
      </w:r>
      <w:r w:rsidRPr="00105EE1">
        <w:t>Mörder</w:t>
      </w:r>
      <w:r>
        <w:t xml:space="preserve"> </w:t>
      </w:r>
      <w:r w:rsidRPr="00105EE1">
        <w:t>seines</w:t>
      </w:r>
      <w:r>
        <w:t xml:space="preserve"> </w:t>
      </w:r>
      <w:r w:rsidRPr="00105EE1">
        <w:t>Vorgängers</w:t>
      </w:r>
      <w:r>
        <w:t xml:space="preserve"> </w:t>
      </w:r>
      <w:r w:rsidRPr="00105EE1">
        <w:t>war?</w:t>
      </w:r>
      <w:r>
        <w:t xml:space="preserve"> </w:t>
      </w:r>
      <w:r w:rsidRPr="00105EE1">
        <w:t>–</w:t>
      </w:r>
      <w:r>
        <w:t xml:space="preserve"> </w:t>
      </w:r>
      <w:r w:rsidRPr="00105EE1">
        <w:t>Und</w:t>
      </w:r>
      <w:r>
        <w:t xml:space="preserve"> </w:t>
      </w:r>
      <w:r w:rsidRPr="00105EE1">
        <w:t>nicht</w:t>
      </w:r>
      <w:r>
        <w:t xml:space="preserve"> </w:t>
      </w:r>
      <w:r w:rsidRPr="00105EE1">
        <w:t>allein</w:t>
      </w:r>
      <w:r>
        <w:t xml:space="preserve"> </w:t>
      </w:r>
      <w:r w:rsidRPr="00105EE1">
        <w:t>Hus</w:t>
      </w:r>
      <w:r>
        <w:t xml:space="preserve"> </w:t>
      </w:r>
      <w:r w:rsidRPr="00105EE1">
        <w:t>sprach</w:t>
      </w:r>
      <w:r>
        <w:t xml:space="preserve"> </w:t>
      </w:r>
      <w:r w:rsidRPr="00105EE1">
        <w:t>so:</w:t>
      </w:r>
      <w:r>
        <w:t xml:space="preserve"> </w:t>
      </w:r>
      <w:r w:rsidRPr="00105EE1">
        <w:t>auf</w:t>
      </w:r>
      <w:r>
        <w:t xml:space="preserve"> </w:t>
      </w:r>
      <w:r w:rsidRPr="00105EE1">
        <w:t>dem</w:t>
      </w:r>
      <w:r>
        <w:t xml:space="preserve"> </w:t>
      </w:r>
      <w:r w:rsidRPr="00105EE1">
        <w:t>Concil</w:t>
      </w:r>
      <w:r>
        <w:t xml:space="preserve"> </w:t>
      </w:r>
      <w:r w:rsidRPr="00105EE1">
        <w:t>erhoben</w:t>
      </w:r>
      <w:r>
        <w:t xml:space="preserve"> </w:t>
      </w:r>
      <w:r w:rsidRPr="00105EE1">
        <w:t>sich</w:t>
      </w:r>
      <w:r>
        <w:t xml:space="preserve"> </w:t>
      </w:r>
      <w:r w:rsidRPr="00105EE1">
        <w:t>Stimmen,</w:t>
      </w:r>
      <w:r>
        <w:t xml:space="preserve"> </w:t>
      </w:r>
      <w:r w:rsidRPr="00105EE1">
        <w:t>daß</w:t>
      </w:r>
      <w:r>
        <w:t xml:space="preserve"> </w:t>
      </w:r>
      <w:r w:rsidRPr="00105EE1">
        <w:t>die</w:t>
      </w:r>
      <w:r>
        <w:t xml:space="preserve"> </w:t>
      </w:r>
      <w:r w:rsidRPr="00105EE1">
        <w:t>Kardinäle,</w:t>
      </w:r>
      <w:r>
        <w:t xml:space="preserve"> </w:t>
      </w:r>
      <w:r w:rsidRPr="00105EE1">
        <w:t>die</w:t>
      </w:r>
      <w:r>
        <w:t xml:space="preserve"> </w:t>
      </w:r>
      <w:r w:rsidRPr="00105EE1">
        <w:t>wohl</w:t>
      </w:r>
      <w:r>
        <w:t xml:space="preserve"> </w:t>
      </w:r>
      <w:r w:rsidRPr="00105EE1">
        <w:t>wissen,</w:t>
      </w:r>
      <w:r>
        <w:t xml:space="preserve"> </w:t>
      </w:r>
      <w:r w:rsidRPr="00105EE1">
        <w:t>wer</w:t>
      </w:r>
      <w:r>
        <w:t xml:space="preserve"> </w:t>
      </w:r>
      <w:r w:rsidRPr="00105EE1">
        <w:t>Joh.</w:t>
      </w:r>
      <w:r>
        <w:t xml:space="preserve"> </w:t>
      </w:r>
      <w:r w:rsidRPr="00105EE1">
        <w:t>XXIII.</w:t>
      </w:r>
      <w:r>
        <w:t xml:space="preserve"> </w:t>
      </w:r>
      <w:r w:rsidRPr="00105EE1">
        <w:t>sei,</w:t>
      </w:r>
      <w:r>
        <w:t xml:space="preserve"> </w:t>
      </w:r>
      <w:r w:rsidRPr="00105EE1">
        <w:t>ihn</w:t>
      </w:r>
      <w:r>
        <w:t xml:space="preserve"> </w:t>
      </w:r>
      <w:r w:rsidRPr="00105EE1">
        <w:t>doch</w:t>
      </w:r>
      <w:r>
        <w:t xml:space="preserve"> </w:t>
      </w:r>
      <w:r w:rsidRPr="00105EE1">
        <w:t>gewählt</w:t>
      </w:r>
      <w:r>
        <w:t xml:space="preserve"> </w:t>
      </w:r>
      <w:r w:rsidRPr="00105EE1">
        <w:t>hätten,</w:t>
      </w:r>
      <w:r>
        <w:t xml:space="preserve"> </w:t>
      </w:r>
      <w:r w:rsidRPr="00105EE1">
        <w:t>ihres</w:t>
      </w:r>
      <w:r>
        <w:t xml:space="preserve"> </w:t>
      </w:r>
      <w:r w:rsidRPr="00105EE1">
        <w:t>Wahlrechts</w:t>
      </w:r>
      <w:r>
        <w:t xml:space="preserve"> </w:t>
      </w:r>
      <w:r w:rsidRPr="00105EE1">
        <w:t>für</w:t>
      </w:r>
      <w:r>
        <w:t xml:space="preserve"> </w:t>
      </w:r>
      <w:r w:rsidRPr="00105EE1">
        <w:t>verlustig</w:t>
      </w:r>
      <w:r>
        <w:t xml:space="preserve"> </w:t>
      </w:r>
      <w:r w:rsidRPr="00105EE1">
        <w:t>erachtet</w:t>
      </w:r>
      <w:r>
        <w:t xml:space="preserve"> </w:t>
      </w:r>
      <w:r w:rsidRPr="00105EE1">
        <w:t>würden.</w:t>
      </w:r>
    </w:p>
    <w:p w14:paraId="4746D9EA" w14:textId="77777777" w:rsidR="00B03BB9" w:rsidRPr="00105EE1" w:rsidRDefault="00B03BB9" w:rsidP="00B03BB9">
      <w:r w:rsidRPr="00105EE1">
        <w:t>Hus,</w:t>
      </w:r>
      <w:r>
        <w:t xml:space="preserve"> </w:t>
      </w:r>
      <w:r w:rsidRPr="00105EE1">
        <w:t>in</w:t>
      </w:r>
      <w:r>
        <w:t xml:space="preserve"> </w:t>
      </w:r>
      <w:r w:rsidRPr="00105EE1">
        <w:t>dieser</w:t>
      </w:r>
      <w:r>
        <w:t xml:space="preserve"> </w:t>
      </w:r>
      <w:r w:rsidRPr="00105EE1">
        <w:t>verweltlichten</w:t>
      </w:r>
      <w:r>
        <w:t xml:space="preserve"> </w:t>
      </w:r>
      <w:r w:rsidRPr="00105EE1">
        <w:t>Kirche</w:t>
      </w:r>
      <w:r>
        <w:t xml:space="preserve"> </w:t>
      </w:r>
      <w:r w:rsidRPr="00105EE1">
        <w:t>die</w:t>
      </w:r>
      <w:r>
        <w:t xml:space="preserve"> </w:t>
      </w:r>
      <w:r w:rsidRPr="00105EE1">
        <w:t>Erfüllung</w:t>
      </w:r>
      <w:r>
        <w:t xml:space="preserve"> </w:t>
      </w:r>
      <w:r w:rsidRPr="00105EE1">
        <w:t>der</w:t>
      </w:r>
      <w:r>
        <w:t xml:space="preserve"> </w:t>
      </w:r>
      <w:r w:rsidRPr="00105EE1">
        <w:t>Weissagung</w:t>
      </w:r>
      <w:r>
        <w:t xml:space="preserve"> </w:t>
      </w:r>
      <w:r w:rsidRPr="00105EE1">
        <w:t>Jesu</w:t>
      </w:r>
      <w:r>
        <w:t xml:space="preserve"> </w:t>
      </w:r>
      <w:r w:rsidRPr="00105EE1">
        <w:t>von</w:t>
      </w:r>
      <w:r>
        <w:t xml:space="preserve"> </w:t>
      </w:r>
      <w:r w:rsidRPr="00105EE1">
        <w:t>dem</w:t>
      </w:r>
      <w:r>
        <w:t xml:space="preserve"> </w:t>
      </w:r>
      <w:r w:rsidRPr="00105EE1">
        <w:t>Greuel</w:t>
      </w:r>
      <w:r>
        <w:t xml:space="preserve"> </w:t>
      </w:r>
      <w:r w:rsidRPr="00105EE1">
        <w:t>an</w:t>
      </w:r>
      <w:r>
        <w:t xml:space="preserve"> </w:t>
      </w:r>
      <w:r w:rsidRPr="00105EE1">
        <w:t>heiliger</w:t>
      </w:r>
      <w:r>
        <w:t xml:space="preserve"> </w:t>
      </w:r>
      <w:r w:rsidRPr="00105EE1">
        <w:t>Stätte</w:t>
      </w:r>
      <w:r>
        <w:t xml:space="preserve"> </w:t>
      </w:r>
      <w:r w:rsidRPr="00105EE1">
        <w:t>erblickend,</w:t>
      </w:r>
      <w:r>
        <w:t xml:space="preserve"> </w:t>
      </w:r>
      <w:r w:rsidRPr="00105EE1">
        <w:t>sucht</w:t>
      </w:r>
      <w:r>
        <w:t xml:space="preserve"> </w:t>
      </w:r>
      <w:r w:rsidRPr="00105EE1">
        <w:t>seinen</w:t>
      </w:r>
      <w:r>
        <w:t xml:space="preserve"> </w:t>
      </w:r>
      <w:r w:rsidRPr="00105EE1">
        <w:t>einigen</w:t>
      </w:r>
      <w:r>
        <w:t xml:space="preserve"> </w:t>
      </w:r>
      <w:r w:rsidRPr="00105EE1">
        <w:t>Trost</w:t>
      </w:r>
      <w:r>
        <w:t xml:space="preserve"> </w:t>
      </w:r>
      <w:r w:rsidRPr="00105EE1">
        <w:t>bei</w:t>
      </w:r>
      <w:r>
        <w:t xml:space="preserve"> </w:t>
      </w:r>
      <w:r w:rsidRPr="00105EE1">
        <w:t>seinem</w:t>
      </w:r>
      <w:r>
        <w:t xml:space="preserve"> </w:t>
      </w:r>
      <w:r w:rsidRPr="00105EE1">
        <w:t>Heiland,</w:t>
      </w:r>
      <w:r>
        <w:t xml:space="preserve"> </w:t>
      </w:r>
      <w:r w:rsidRPr="00105EE1">
        <w:t>dem</w:t>
      </w:r>
      <w:r>
        <w:t xml:space="preserve"> </w:t>
      </w:r>
      <w:r w:rsidRPr="00105EE1">
        <w:t>er</w:t>
      </w:r>
      <w:r>
        <w:t xml:space="preserve"> </w:t>
      </w:r>
      <w:r w:rsidRPr="00105EE1">
        <w:t>sein</w:t>
      </w:r>
      <w:r>
        <w:t xml:space="preserve"> </w:t>
      </w:r>
      <w:r w:rsidRPr="00105EE1">
        <w:t>Kreuz</w:t>
      </w:r>
      <w:r>
        <w:t xml:space="preserve"> </w:t>
      </w:r>
      <w:r w:rsidRPr="00105EE1">
        <w:t>nachtragen</w:t>
      </w:r>
      <w:r>
        <w:t xml:space="preserve"> </w:t>
      </w:r>
      <w:r w:rsidRPr="00105EE1">
        <w:t>will.</w:t>
      </w:r>
      <w:r>
        <w:t xml:space="preserve"> </w:t>
      </w:r>
      <w:r w:rsidRPr="00105EE1">
        <w:t>Einen</w:t>
      </w:r>
      <w:r>
        <w:t xml:space="preserve"> </w:t>
      </w:r>
      <w:r w:rsidRPr="00105EE1">
        <w:t>Brief</w:t>
      </w:r>
      <w:r>
        <w:t xml:space="preserve"> </w:t>
      </w:r>
      <w:r w:rsidRPr="00105EE1">
        <w:t>an</w:t>
      </w:r>
      <w:r>
        <w:t xml:space="preserve"> </w:t>
      </w:r>
      <w:r w:rsidRPr="00105EE1">
        <w:t>die</w:t>
      </w:r>
      <w:r>
        <w:t xml:space="preserve"> </w:t>
      </w:r>
      <w:r w:rsidRPr="00105EE1">
        <w:t>böhmischen</w:t>
      </w:r>
      <w:r>
        <w:t xml:space="preserve"> </w:t>
      </w:r>
      <w:r w:rsidRPr="00105EE1">
        <w:t>Freunde</w:t>
      </w:r>
      <w:r>
        <w:t xml:space="preserve"> </w:t>
      </w:r>
      <w:r w:rsidRPr="00105EE1">
        <w:t>schließt</w:t>
      </w:r>
      <w:r>
        <w:t xml:space="preserve"> </w:t>
      </w:r>
      <w:r w:rsidRPr="00105EE1">
        <w:t>er</w:t>
      </w:r>
      <w:r>
        <w:t xml:space="preserve"> </w:t>
      </w:r>
      <w:r w:rsidRPr="00105EE1">
        <w:t>mit</w:t>
      </w:r>
      <w:r>
        <w:t xml:space="preserve"> </w:t>
      </w:r>
      <w:r w:rsidRPr="00105EE1">
        <w:t>den</w:t>
      </w:r>
      <w:r>
        <w:t xml:space="preserve"> </w:t>
      </w:r>
      <w:r w:rsidRPr="00105EE1">
        <w:t>Worten:</w:t>
      </w:r>
      <w:r>
        <w:t xml:space="preserve"> </w:t>
      </w:r>
      <w:r w:rsidRPr="00105EE1">
        <w:t>„O</w:t>
      </w:r>
      <w:r>
        <w:t xml:space="preserve"> </w:t>
      </w:r>
      <w:r w:rsidRPr="00105EE1">
        <w:t>treuester</w:t>
      </w:r>
      <w:r>
        <w:t xml:space="preserve"> </w:t>
      </w:r>
      <w:r w:rsidRPr="00105EE1">
        <w:t>Christus,</w:t>
      </w:r>
      <w:r>
        <w:t xml:space="preserve"> </w:t>
      </w:r>
      <w:r w:rsidRPr="00105EE1">
        <w:t>ziehe</w:t>
      </w:r>
      <w:r>
        <w:t xml:space="preserve"> </w:t>
      </w:r>
      <w:r w:rsidRPr="00105EE1">
        <w:t>uns</w:t>
      </w:r>
      <w:r>
        <w:t xml:space="preserve"> </w:t>
      </w:r>
      <w:r w:rsidRPr="00105EE1">
        <w:t>Schwache</w:t>
      </w:r>
      <w:r>
        <w:t xml:space="preserve"> </w:t>
      </w:r>
      <w:r w:rsidRPr="00105EE1">
        <w:t>Dir</w:t>
      </w:r>
      <w:r>
        <w:t xml:space="preserve"> </w:t>
      </w:r>
      <w:r w:rsidRPr="00105EE1">
        <w:t>nach,</w:t>
      </w:r>
      <w:r>
        <w:t xml:space="preserve"> </w:t>
      </w:r>
      <w:r w:rsidRPr="00105EE1">
        <w:t>denn</w:t>
      </w:r>
      <w:r>
        <w:t xml:space="preserve"> </w:t>
      </w:r>
      <w:r w:rsidRPr="00105EE1">
        <w:t>wir</w:t>
      </w:r>
      <w:r>
        <w:t xml:space="preserve"> </w:t>
      </w:r>
      <w:r w:rsidRPr="00105EE1">
        <w:t>können</w:t>
      </w:r>
      <w:r>
        <w:t xml:space="preserve"> </w:t>
      </w:r>
      <w:r w:rsidRPr="00105EE1">
        <w:t>Dir</w:t>
      </w:r>
      <w:r>
        <w:t xml:space="preserve"> </w:t>
      </w:r>
      <w:r w:rsidRPr="00105EE1">
        <w:t>nicht</w:t>
      </w:r>
      <w:r>
        <w:t xml:space="preserve"> </w:t>
      </w:r>
      <w:r w:rsidRPr="00105EE1">
        <w:t>folgen,</w:t>
      </w:r>
      <w:r>
        <w:t xml:space="preserve"> </w:t>
      </w:r>
      <w:r w:rsidRPr="00105EE1">
        <w:t>wenn</w:t>
      </w:r>
      <w:r>
        <w:t xml:space="preserve"> </w:t>
      </w:r>
      <w:r w:rsidRPr="00105EE1">
        <w:t>Du</w:t>
      </w:r>
      <w:r>
        <w:t xml:space="preserve"> </w:t>
      </w:r>
      <w:r w:rsidRPr="00105EE1">
        <w:t>uns</w:t>
      </w:r>
      <w:r>
        <w:t xml:space="preserve"> </w:t>
      </w:r>
      <w:r w:rsidRPr="00105EE1">
        <w:t>nicht</w:t>
      </w:r>
      <w:r>
        <w:t xml:space="preserve"> </w:t>
      </w:r>
      <w:r w:rsidRPr="00105EE1">
        <w:t>ziehest.</w:t>
      </w:r>
      <w:r>
        <w:t xml:space="preserve"> </w:t>
      </w:r>
      <w:r w:rsidRPr="00105EE1">
        <w:t>–</w:t>
      </w:r>
      <w:r>
        <w:t xml:space="preserve"> </w:t>
      </w:r>
      <w:r w:rsidRPr="00105EE1">
        <w:t>Wenn</w:t>
      </w:r>
      <w:r>
        <w:t xml:space="preserve"> </w:t>
      </w:r>
      <w:r w:rsidRPr="00105EE1">
        <w:t>das</w:t>
      </w:r>
      <w:r>
        <w:t xml:space="preserve"> </w:t>
      </w:r>
      <w:r w:rsidRPr="00105EE1">
        <w:t>Fleisch</w:t>
      </w:r>
      <w:r>
        <w:t xml:space="preserve"> </w:t>
      </w:r>
      <w:r w:rsidRPr="00105EE1">
        <w:t>schwach</w:t>
      </w:r>
      <w:r>
        <w:t xml:space="preserve"> </w:t>
      </w:r>
      <w:r w:rsidRPr="00105EE1">
        <w:t>ist,</w:t>
      </w:r>
      <w:r>
        <w:t xml:space="preserve"> </w:t>
      </w:r>
      <w:r w:rsidRPr="00105EE1">
        <w:t>so</w:t>
      </w:r>
      <w:r>
        <w:t xml:space="preserve"> </w:t>
      </w:r>
      <w:r w:rsidRPr="00105EE1">
        <w:t>komme</w:t>
      </w:r>
      <w:r>
        <w:t xml:space="preserve"> </w:t>
      </w:r>
      <w:r w:rsidRPr="00105EE1">
        <w:t>Deine</w:t>
      </w:r>
      <w:r>
        <w:t xml:space="preserve"> </w:t>
      </w:r>
      <w:r w:rsidRPr="00105EE1">
        <w:t>Gnade</w:t>
      </w:r>
      <w:r>
        <w:t xml:space="preserve"> </w:t>
      </w:r>
      <w:r w:rsidRPr="00105EE1">
        <w:t>zuvor</w:t>
      </w:r>
      <w:r>
        <w:t xml:space="preserve"> </w:t>
      </w:r>
      <w:r w:rsidRPr="00105EE1">
        <w:t>und</w:t>
      </w:r>
      <w:r>
        <w:t xml:space="preserve"> </w:t>
      </w:r>
      <w:r w:rsidRPr="00105EE1">
        <w:t>begleite</w:t>
      </w:r>
      <w:r>
        <w:t xml:space="preserve"> </w:t>
      </w:r>
      <w:r w:rsidRPr="00105EE1">
        <w:t>uns,</w:t>
      </w:r>
      <w:r>
        <w:t xml:space="preserve"> </w:t>
      </w:r>
      <w:r w:rsidRPr="00105EE1">
        <w:t>denn</w:t>
      </w:r>
      <w:r>
        <w:t xml:space="preserve"> </w:t>
      </w:r>
      <w:r w:rsidRPr="00105EE1">
        <w:t>ohne</w:t>
      </w:r>
      <w:r>
        <w:t xml:space="preserve"> </w:t>
      </w:r>
      <w:r w:rsidRPr="00105EE1">
        <w:t>Dich</w:t>
      </w:r>
      <w:r>
        <w:t xml:space="preserve"> </w:t>
      </w:r>
      <w:r w:rsidRPr="00105EE1">
        <w:t>vermögen</w:t>
      </w:r>
      <w:r>
        <w:t xml:space="preserve"> </w:t>
      </w:r>
      <w:r w:rsidRPr="00105EE1">
        <w:t>wir</w:t>
      </w:r>
      <w:r>
        <w:t xml:space="preserve"> </w:t>
      </w:r>
      <w:r w:rsidRPr="00105EE1">
        <w:t>nichts,</w:t>
      </w:r>
      <w:r>
        <w:t xml:space="preserve"> </w:t>
      </w:r>
      <w:r w:rsidRPr="00105EE1">
        <w:t>und</w:t>
      </w:r>
      <w:r>
        <w:t xml:space="preserve"> </w:t>
      </w:r>
      <w:r w:rsidRPr="00105EE1">
        <w:t>am</w:t>
      </w:r>
      <w:r>
        <w:t xml:space="preserve"> </w:t>
      </w:r>
      <w:r w:rsidRPr="00105EE1">
        <w:t>wenigsten</w:t>
      </w:r>
      <w:r>
        <w:t xml:space="preserve"> </w:t>
      </w:r>
      <w:r w:rsidRPr="00105EE1">
        <w:t>einem</w:t>
      </w:r>
      <w:r>
        <w:t xml:space="preserve"> </w:t>
      </w:r>
      <w:r w:rsidRPr="00105EE1">
        <w:t>grausamen</w:t>
      </w:r>
      <w:r>
        <w:t xml:space="preserve"> </w:t>
      </w:r>
      <w:r w:rsidRPr="00105EE1">
        <w:t>Tode</w:t>
      </w:r>
      <w:r>
        <w:t xml:space="preserve"> </w:t>
      </w:r>
      <w:r w:rsidRPr="00105EE1">
        <w:t>entgegen</w:t>
      </w:r>
      <w:r>
        <w:t xml:space="preserve"> </w:t>
      </w:r>
      <w:r w:rsidRPr="00105EE1">
        <w:t>zu</w:t>
      </w:r>
      <w:r>
        <w:t xml:space="preserve"> </w:t>
      </w:r>
      <w:r w:rsidRPr="00105EE1">
        <w:t>gehen.“</w:t>
      </w:r>
    </w:p>
    <w:p w14:paraId="0422D1AF" w14:textId="77777777" w:rsidR="00B03BB9" w:rsidRPr="00105EE1" w:rsidRDefault="00B03BB9" w:rsidP="00B03BB9">
      <w:r w:rsidRPr="00105EE1">
        <w:t>Da</w:t>
      </w:r>
      <w:r>
        <w:t xml:space="preserve"> </w:t>
      </w:r>
      <w:r w:rsidRPr="00105EE1">
        <w:t>Hus</w:t>
      </w:r>
      <w:r>
        <w:t xml:space="preserve"> </w:t>
      </w:r>
      <w:r w:rsidRPr="00105EE1">
        <w:t>vor</w:t>
      </w:r>
      <w:r>
        <w:t xml:space="preserve"> </w:t>
      </w:r>
      <w:r w:rsidRPr="00105EE1">
        <w:t>seinem</w:t>
      </w:r>
      <w:r>
        <w:t xml:space="preserve"> </w:t>
      </w:r>
      <w:r w:rsidRPr="00105EE1">
        <w:t>Tode</w:t>
      </w:r>
      <w:r>
        <w:t xml:space="preserve"> </w:t>
      </w:r>
      <w:r w:rsidRPr="00105EE1">
        <w:t>zu</w:t>
      </w:r>
      <w:r>
        <w:t xml:space="preserve"> </w:t>
      </w:r>
      <w:r w:rsidRPr="00105EE1">
        <w:t>beichten</w:t>
      </w:r>
      <w:r>
        <w:t xml:space="preserve"> </w:t>
      </w:r>
      <w:r w:rsidRPr="00105EE1">
        <w:t>verlangte,</w:t>
      </w:r>
      <w:r>
        <w:t xml:space="preserve"> </w:t>
      </w:r>
      <w:r w:rsidRPr="00105EE1">
        <w:t>erwählte</w:t>
      </w:r>
      <w:r>
        <w:t xml:space="preserve"> </w:t>
      </w:r>
      <w:r w:rsidRPr="00105EE1">
        <w:t>er</w:t>
      </w:r>
      <w:r>
        <w:t xml:space="preserve"> </w:t>
      </w:r>
      <w:r w:rsidRPr="00105EE1">
        <w:t>zuerst</w:t>
      </w:r>
      <w:r>
        <w:t xml:space="preserve"> </w:t>
      </w:r>
      <w:r w:rsidRPr="00105EE1">
        <w:t>seinen</w:t>
      </w:r>
      <w:r>
        <w:t xml:space="preserve"> </w:t>
      </w:r>
      <w:r w:rsidRPr="00105EE1">
        <w:t>heftigsten</w:t>
      </w:r>
      <w:r>
        <w:t xml:space="preserve"> </w:t>
      </w:r>
      <w:r w:rsidRPr="00105EE1">
        <w:t>Gegner</w:t>
      </w:r>
      <w:r>
        <w:t xml:space="preserve"> </w:t>
      </w:r>
      <w:proofErr w:type="spellStart"/>
      <w:r w:rsidRPr="00105EE1">
        <w:t>Palec</w:t>
      </w:r>
      <w:proofErr w:type="spellEnd"/>
      <w:r w:rsidRPr="00105EE1">
        <w:t>.</w:t>
      </w:r>
      <w:r>
        <w:t xml:space="preserve"> </w:t>
      </w:r>
      <w:r w:rsidRPr="00105EE1">
        <w:t>–</w:t>
      </w:r>
      <w:r>
        <w:t xml:space="preserve"> </w:t>
      </w:r>
      <w:r w:rsidRPr="00105EE1">
        <w:t>Daß</w:t>
      </w:r>
      <w:r>
        <w:t xml:space="preserve"> </w:t>
      </w:r>
      <w:r w:rsidRPr="00105EE1">
        <w:t>er</w:t>
      </w:r>
      <w:r>
        <w:t xml:space="preserve"> </w:t>
      </w:r>
      <w:r w:rsidRPr="00105EE1">
        <w:t>seine</w:t>
      </w:r>
      <w:r>
        <w:t xml:space="preserve"> </w:t>
      </w:r>
      <w:r w:rsidRPr="00105EE1">
        <w:t>geliebte</w:t>
      </w:r>
      <w:r>
        <w:t xml:space="preserve"> </w:t>
      </w:r>
      <w:r w:rsidRPr="00105EE1">
        <w:t>böhmische</w:t>
      </w:r>
      <w:r>
        <w:t xml:space="preserve"> </w:t>
      </w:r>
      <w:r w:rsidRPr="00105EE1">
        <w:t>Nation</w:t>
      </w:r>
      <w:r>
        <w:t xml:space="preserve"> </w:t>
      </w:r>
      <w:r w:rsidRPr="00105EE1">
        <w:t>nicht</w:t>
      </w:r>
      <w:r>
        <w:t xml:space="preserve"> </w:t>
      </w:r>
      <w:r w:rsidRPr="00105EE1">
        <w:t>vermocht</w:t>
      </w:r>
      <w:r>
        <w:t xml:space="preserve"> </w:t>
      </w:r>
      <w:r w:rsidRPr="00105EE1">
        <w:t>habe,</w:t>
      </w:r>
      <w:r>
        <w:t xml:space="preserve"> </w:t>
      </w:r>
      <w:r w:rsidRPr="00105EE1">
        <w:t>durch</w:t>
      </w:r>
      <w:r>
        <w:t xml:space="preserve"> </w:t>
      </w:r>
      <w:r w:rsidRPr="00105EE1">
        <w:t>ein</w:t>
      </w:r>
      <w:r>
        <w:t xml:space="preserve"> </w:t>
      </w:r>
      <w:r w:rsidRPr="00105EE1">
        <w:t>gemeinschaftliches,</w:t>
      </w:r>
      <w:r>
        <w:t xml:space="preserve"> </w:t>
      </w:r>
      <w:r w:rsidRPr="00105EE1">
        <w:t>christliches,</w:t>
      </w:r>
      <w:r>
        <w:t xml:space="preserve"> </w:t>
      </w:r>
      <w:r w:rsidRPr="00105EE1">
        <w:t>volksthümliches</w:t>
      </w:r>
      <w:r>
        <w:t xml:space="preserve"> </w:t>
      </w:r>
      <w:r w:rsidRPr="00105EE1">
        <w:t>Interesse</w:t>
      </w:r>
      <w:r>
        <w:t xml:space="preserve"> </w:t>
      </w:r>
      <w:r w:rsidRPr="00105EE1">
        <w:t>zu</w:t>
      </w:r>
      <w:r>
        <w:t xml:space="preserve"> </w:t>
      </w:r>
      <w:r w:rsidRPr="00105EE1">
        <w:t>einigen,</w:t>
      </w:r>
      <w:r>
        <w:t xml:space="preserve"> </w:t>
      </w:r>
      <w:r w:rsidRPr="00105EE1">
        <w:t>beklagte</w:t>
      </w:r>
      <w:r>
        <w:t xml:space="preserve"> </w:t>
      </w:r>
      <w:r w:rsidRPr="00105EE1">
        <w:t>er</w:t>
      </w:r>
      <w:r>
        <w:t xml:space="preserve"> </w:t>
      </w:r>
      <w:r w:rsidRPr="00105EE1">
        <w:t>noch</w:t>
      </w:r>
      <w:r>
        <w:t xml:space="preserve"> </w:t>
      </w:r>
      <w:r w:rsidRPr="00105EE1">
        <w:t>in</w:t>
      </w:r>
      <w:r>
        <w:t xml:space="preserve"> </w:t>
      </w:r>
      <w:r w:rsidRPr="00105EE1">
        <w:t>seinem</w:t>
      </w:r>
      <w:r>
        <w:t xml:space="preserve"> </w:t>
      </w:r>
      <w:r w:rsidRPr="00105EE1">
        <w:t>Schreiben</w:t>
      </w:r>
      <w:r>
        <w:t xml:space="preserve"> </w:t>
      </w:r>
      <w:r w:rsidRPr="00105EE1">
        <w:t>an</w:t>
      </w:r>
      <w:r>
        <w:t xml:space="preserve"> </w:t>
      </w:r>
      <w:r w:rsidRPr="00105EE1">
        <w:t>die</w:t>
      </w:r>
      <w:r>
        <w:t xml:space="preserve"> </w:t>
      </w:r>
      <w:r w:rsidRPr="00105EE1">
        <w:t>Magister</w:t>
      </w:r>
      <w:r>
        <w:t xml:space="preserve"> </w:t>
      </w:r>
      <w:r w:rsidRPr="00105EE1">
        <w:t>und</w:t>
      </w:r>
      <w:r>
        <w:t xml:space="preserve"> </w:t>
      </w:r>
      <w:r w:rsidRPr="00105EE1">
        <w:t>Studenten</w:t>
      </w:r>
      <w:r>
        <w:t xml:space="preserve"> </w:t>
      </w:r>
      <w:r w:rsidRPr="00105EE1">
        <w:t>der</w:t>
      </w:r>
      <w:r>
        <w:t xml:space="preserve"> </w:t>
      </w:r>
      <w:r w:rsidRPr="00105EE1">
        <w:t>Prager</w:t>
      </w:r>
      <w:r>
        <w:t xml:space="preserve"> </w:t>
      </w:r>
      <w:r w:rsidRPr="00105EE1">
        <w:t>Universität.</w:t>
      </w:r>
      <w:r>
        <w:t xml:space="preserve"> </w:t>
      </w:r>
      <w:r w:rsidRPr="00105EE1">
        <w:t>–</w:t>
      </w:r>
      <w:r>
        <w:t xml:space="preserve"> </w:t>
      </w:r>
      <w:r w:rsidRPr="00105EE1">
        <w:t>Für</w:t>
      </w:r>
      <w:r>
        <w:t xml:space="preserve"> </w:t>
      </w:r>
      <w:r w:rsidRPr="00105EE1">
        <w:t>seine</w:t>
      </w:r>
      <w:r>
        <w:t xml:space="preserve"> </w:t>
      </w:r>
      <w:r w:rsidRPr="00105EE1">
        <w:t>Freunde</w:t>
      </w:r>
      <w:r>
        <w:t xml:space="preserve"> </w:t>
      </w:r>
      <w:r w:rsidRPr="00105EE1">
        <w:t>beweiset</w:t>
      </w:r>
      <w:r>
        <w:t xml:space="preserve"> </w:t>
      </w:r>
      <w:r w:rsidRPr="00105EE1">
        <w:t>Hus</w:t>
      </w:r>
      <w:r>
        <w:t xml:space="preserve"> </w:t>
      </w:r>
      <w:r w:rsidRPr="00105EE1">
        <w:t>noch</w:t>
      </w:r>
      <w:r>
        <w:t xml:space="preserve"> </w:t>
      </w:r>
      <w:r w:rsidRPr="00105EE1">
        <w:t>die</w:t>
      </w:r>
      <w:r>
        <w:t xml:space="preserve"> </w:t>
      </w:r>
      <w:r w:rsidRPr="00105EE1">
        <w:t>zarteste</w:t>
      </w:r>
      <w:r>
        <w:t xml:space="preserve"> </w:t>
      </w:r>
      <w:r w:rsidRPr="00105EE1">
        <w:t>Sorge,</w:t>
      </w:r>
      <w:r>
        <w:t xml:space="preserve"> </w:t>
      </w:r>
      <w:r w:rsidRPr="00105EE1">
        <w:t>und</w:t>
      </w:r>
      <w:r>
        <w:t xml:space="preserve"> </w:t>
      </w:r>
      <w:r w:rsidRPr="00105EE1">
        <w:t>ruft</w:t>
      </w:r>
      <w:r>
        <w:t xml:space="preserve"> </w:t>
      </w:r>
      <w:r w:rsidRPr="00105EE1">
        <w:t>unter</w:t>
      </w:r>
      <w:r>
        <w:t xml:space="preserve"> </w:t>
      </w:r>
      <w:r w:rsidRPr="00105EE1">
        <w:t>Andern</w:t>
      </w:r>
      <w:r>
        <w:t xml:space="preserve"> </w:t>
      </w:r>
      <w:r w:rsidRPr="00105EE1">
        <w:t>seinem</w:t>
      </w:r>
      <w:r>
        <w:t xml:space="preserve"> </w:t>
      </w:r>
      <w:r w:rsidRPr="00105EE1">
        <w:t>Freunde</w:t>
      </w:r>
      <w:r>
        <w:t xml:space="preserve"> </w:t>
      </w:r>
      <w:r w:rsidRPr="00105EE1">
        <w:t>Christian</w:t>
      </w:r>
      <w:r>
        <w:t xml:space="preserve"> </w:t>
      </w:r>
      <w:r w:rsidRPr="00105EE1">
        <w:t>zu:</w:t>
      </w:r>
      <w:r>
        <w:t xml:space="preserve"> </w:t>
      </w:r>
      <w:r w:rsidRPr="00105EE1">
        <w:t>Stehe</w:t>
      </w:r>
      <w:r>
        <w:t xml:space="preserve"> </w:t>
      </w:r>
      <w:r w:rsidRPr="00105EE1">
        <w:t>in</w:t>
      </w:r>
      <w:r>
        <w:t xml:space="preserve"> </w:t>
      </w:r>
      <w:r w:rsidRPr="00105EE1">
        <w:t>der</w:t>
      </w:r>
      <w:r>
        <w:t xml:space="preserve"> </w:t>
      </w:r>
      <w:r w:rsidRPr="00105EE1">
        <w:t>Wahrheit</w:t>
      </w:r>
      <w:r>
        <w:t xml:space="preserve"> </w:t>
      </w:r>
      <w:r w:rsidRPr="00105EE1">
        <w:t>Christi:</w:t>
      </w:r>
      <w:r>
        <w:t xml:space="preserve"> </w:t>
      </w:r>
      <w:r w:rsidRPr="00105EE1">
        <w:t>-</w:t>
      </w:r>
      <w:r>
        <w:t xml:space="preserve"> </w:t>
      </w:r>
      <w:r w:rsidRPr="00105EE1">
        <w:t>fürchte</w:t>
      </w:r>
      <w:r>
        <w:t xml:space="preserve"> </w:t>
      </w:r>
      <w:r w:rsidRPr="00105EE1">
        <w:t>dich</w:t>
      </w:r>
      <w:r>
        <w:t xml:space="preserve"> </w:t>
      </w:r>
      <w:r w:rsidRPr="00105EE1">
        <w:t>nicht,</w:t>
      </w:r>
      <w:r>
        <w:t xml:space="preserve"> </w:t>
      </w:r>
      <w:r w:rsidRPr="00105EE1">
        <w:t>weil</w:t>
      </w:r>
      <w:r>
        <w:t xml:space="preserve"> </w:t>
      </w:r>
      <w:r w:rsidRPr="00105EE1">
        <w:t>der</w:t>
      </w:r>
      <w:r>
        <w:t xml:space="preserve"> </w:t>
      </w:r>
      <w:r w:rsidRPr="00105EE1">
        <w:t>Herr</w:t>
      </w:r>
      <w:r>
        <w:t xml:space="preserve"> </w:t>
      </w:r>
      <w:r w:rsidRPr="00105EE1">
        <w:t>in</w:t>
      </w:r>
      <w:r>
        <w:t xml:space="preserve"> </w:t>
      </w:r>
      <w:r w:rsidRPr="00105EE1">
        <w:t>Kurzem</w:t>
      </w:r>
      <w:r>
        <w:t xml:space="preserve"> </w:t>
      </w:r>
      <w:r w:rsidRPr="00105EE1">
        <w:t>seinen</w:t>
      </w:r>
      <w:r>
        <w:t xml:space="preserve"> </w:t>
      </w:r>
      <w:r w:rsidRPr="00105EE1">
        <w:t>Schutz</w:t>
      </w:r>
      <w:r>
        <w:t xml:space="preserve"> </w:t>
      </w:r>
      <w:r w:rsidRPr="00105EE1">
        <w:t>verleihen</w:t>
      </w:r>
      <w:r>
        <w:t xml:space="preserve"> </w:t>
      </w:r>
      <w:r w:rsidRPr="00105EE1">
        <w:t>und</w:t>
      </w:r>
      <w:r>
        <w:t xml:space="preserve"> </w:t>
      </w:r>
      <w:r w:rsidRPr="00105EE1">
        <w:t>die</w:t>
      </w:r>
      <w:r>
        <w:t xml:space="preserve"> </w:t>
      </w:r>
      <w:r w:rsidRPr="00105EE1">
        <w:t>Zahl</w:t>
      </w:r>
      <w:r>
        <w:t xml:space="preserve"> </w:t>
      </w:r>
      <w:r w:rsidRPr="00105EE1">
        <w:t>der</w:t>
      </w:r>
      <w:r>
        <w:t xml:space="preserve"> </w:t>
      </w:r>
      <w:r w:rsidRPr="00105EE1">
        <w:t>Gläubigen</w:t>
      </w:r>
      <w:r>
        <w:t xml:space="preserve"> </w:t>
      </w:r>
      <w:r w:rsidRPr="00105EE1">
        <w:t>mehren</w:t>
      </w:r>
      <w:r>
        <w:t xml:space="preserve"> </w:t>
      </w:r>
      <w:r w:rsidRPr="00105EE1">
        <w:t>wird;</w:t>
      </w:r>
      <w:r>
        <w:t xml:space="preserve"> </w:t>
      </w:r>
      <w:r w:rsidRPr="00105EE1">
        <w:t>-</w:t>
      </w:r>
      <w:r>
        <w:t xml:space="preserve"> </w:t>
      </w:r>
      <w:r w:rsidRPr="00105EE1">
        <w:t>die</w:t>
      </w:r>
      <w:r>
        <w:t xml:space="preserve"> </w:t>
      </w:r>
      <w:r w:rsidRPr="00105EE1">
        <w:t>Keuschheit,</w:t>
      </w:r>
      <w:r>
        <w:t xml:space="preserve"> </w:t>
      </w:r>
      <w:r w:rsidRPr="00105EE1">
        <w:t>hoffe</w:t>
      </w:r>
      <w:r>
        <w:t xml:space="preserve"> </w:t>
      </w:r>
      <w:r w:rsidRPr="00105EE1">
        <w:t>ich,</w:t>
      </w:r>
      <w:r>
        <w:t xml:space="preserve"> </w:t>
      </w:r>
      <w:r w:rsidRPr="00105EE1">
        <w:t>hast</w:t>
      </w:r>
      <w:r>
        <w:t xml:space="preserve"> </w:t>
      </w:r>
      <w:r w:rsidRPr="00105EE1">
        <w:t>du</w:t>
      </w:r>
      <w:r>
        <w:t xml:space="preserve"> </w:t>
      </w:r>
      <w:r w:rsidRPr="00105EE1">
        <w:t>bewahrt,</w:t>
      </w:r>
      <w:r>
        <w:t xml:space="preserve"> </w:t>
      </w:r>
      <w:r w:rsidRPr="00105EE1">
        <w:t>die</w:t>
      </w:r>
      <w:r>
        <w:t xml:space="preserve"> </w:t>
      </w:r>
      <w:r w:rsidRPr="00105EE1">
        <w:t>Habsucht</w:t>
      </w:r>
      <w:r>
        <w:t xml:space="preserve"> </w:t>
      </w:r>
      <w:r w:rsidRPr="00105EE1">
        <w:t>hast</w:t>
      </w:r>
      <w:r>
        <w:t xml:space="preserve"> </w:t>
      </w:r>
      <w:r w:rsidRPr="00105EE1">
        <w:t>du</w:t>
      </w:r>
      <w:r>
        <w:t xml:space="preserve"> </w:t>
      </w:r>
      <w:r w:rsidRPr="00105EE1">
        <w:t>gemieden</w:t>
      </w:r>
      <w:r>
        <w:t xml:space="preserve"> </w:t>
      </w:r>
      <w:r w:rsidRPr="00105EE1">
        <w:t>und</w:t>
      </w:r>
      <w:r>
        <w:t xml:space="preserve"> </w:t>
      </w:r>
      <w:r w:rsidRPr="00105EE1">
        <w:t>meide</w:t>
      </w:r>
      <w:r>
        <w:t xml:space="preserve"> </w:t>
      </w:r>
      <w:r w:rsidRPr="00105EE1">
        <w:t>sie</w:t>
      </w:r>
      <w:r>
        <w:t xml:space="preserve"> </w:t>
      </w:r>
      <w:r w:rsidRPr="00105EE1">
        <w:t>ferner.</w:t>
      </w:r>
      <w:r>
        <w:t xml:space="preserve"> </w:t>
      </w:r>
      <w:r w:rsidRPr="00105EE1">
        <w:t>Deine</w:t>
      </w:r>
      <w:r>
        <w:t xml:space="preserve"> </w:t>
      </w:r>
      <w:r w:rsidRPr="00105EE1">
        <w:t>Kirche</w:t>
      </w:r>
      <w:r>
        <w:t xml:space="preserve"> </w:t>
      </w:r>
      <w:r w:rsidRPr="00105EE1">
        <w:t>behalte</w:t>
      </w:r>
      <w:r>
        <w:t xml:space="preserve"> </w:t>
      </w:r>
      <w:r w:rsidRPr="00105EE1">
        <w:t>immer,</w:t>
      </w:r>
      <w:r>
        <w:t xml:space="preserve"> </w:t>
      </w:r>
      <w:r w:rsidRPr="00105EE1">
        <w:t>daß</w:t>
      </w:r>
      <w:r>
        <w:t xml:space="preserve"> </w:t>
      </w:r>
      <w:r w:rsidRPr="00105EE1">
        <w:t>die</w:t>
      </w:r>
      <w:r>
        <w:t xml:space="preserve"> </w:t>
      </w:r>
      <w:r w:rsidRPr="00105EE1">
        <w:t>Gläubigen</w:t>
      </w:r>
      <w:r>
        <w:t xml:space="preserve"> </w:t>
      </w:r>
      <w:r w:rsidRPr="00105EE1">
        <w:t>zu</w:t>
      </w:r>
      <w:r>
        <w:t xml:space="preserve"> </w:t>
      </w:r>
      <w:r w:rsidRPr="00105EE1">
        <w:t>dir</w:t>
      </w:r>
      <w:r>
        <w:t xml:space="preserve"> </w:t>
      </w:r>
      <w:r w:rsidRPr="00105EE1">
        <w:t>ihre</w:t>
      </w:r>
      <w:r>
        <w:t xml:space="preserve"> </w:t>
      </w:r>
      <w:r w:rsidRPr="00105EE1">
        <w:t>Zuflucht</w:t>
      </w:r>
      <w:r>
        <w:t xml:space="preserve"> </w:t>
      </w:r>
      <w:r w:rsidRPr="00105EE1">
        <w:t>nehmen</w:t>
      </w:r>
      <w:r>
        <w:t xml:space="preserve"> </w:t>
      </w:r>
      <w:r w:rsidRPr="00105EE1">
        <w:t>mögen.</w:t>
      </w:r>
    </w:p>
    <w:p w14:paraId="46D2DAB9" w14:textId="77777777" w:rsidR="00B03BB9" w:rsidRPr="00105EE1" w:rsidRDefault="00B03BB9" w:rsidP="00B03BB9">
      <w:r w:rsidRPr="00105EE1">
        <w:t>Am</w:t>
      </w:r>
      <w:r>
        <w:t xml:space="preserve"> </w:t>
      </w:r>
      <w:r w:rsidRPr="00105EE1">
        <w:t>6.</w:t>
      </w:r>
      <w:r>
        <w:t xml:space="preserve"> </w:t>
      </w:r>
      <w:r w:rsidRPr="00105EE1">
        <w:t>Juli</w:t>
      </w:r>
      <w:r>
        <w:t xml:space="preserve"> </w:t>
      </w:r>
      <w:r w:rsidRPr="00105EE1">
        <w:t>erschien</w:t>
      </w:r>
      <w:r>
        <w:t xml:space="preserve"> </w:t>
      </w:r>
      <w:r w:rsidRPr="00105EE1">
        <w:t>Hus</w:t>
      </w:r>
      <w:r>
        <w:t xml:space="preserve"> </w:t>
      </w:r>
      <w:r w:rsidRPr="00105EE1">
        <w:t>vor</w:t>
      </w:r>
      <w:r>
        <w:t xml:space="preserve"> </w:t>
      </w:r>
      <w:r w:rsidRPr="00105EE1">
        <w:t>dem</w:t>
      </w:r>
      <w:r>
        <w:t xml:space="preserve"> </w:t>
      </w:r>
      <w:r w:rsidRPr="00105EE1">
        <w:t>versammelten</w:t>
      </w:r>
      <w:r>
        <w:t xml:space="preserve"> </w:t>
      </w:r>
      <w:r w:rsidRPr="00105EE1">
        <w:t>Concil,</w:t>
      </w:r>
      <w:r>
        <w:t xml:space="preserve"> </w:t>
      </w:r>
      <w:r w:rsidRPr="00105EE1">
        <w:t>wo</w:t>
      </w:r>
      <w:r>
        <w:t xml:space="preserve"> </w:t>
      </w:r>
      <w:r w:rsidRPr="00105EE1">
        <w:t>der</w:t>
      </w:r>
      <w:r>
        <w:t xml:space="preserve"> </w:t>
      </w:r>
      <w:r w:rsidRPr="00105EE1">
        <w:t>Kaiser</w:t>
      </w:r>
      <w:r>
        <w:t xml:space="preserve"> </w:t>
      </w:r>
      <w:r w:rsidRPr="00105EE1">
        <w:t>auf</w:t>
      </w:r>
      <w:r>
        <w:t xml:space="preserve"> </w:t>
      </w:r>
      <w:r w:rsidRPr="00105EE1">
        <w:t>seinem</w:t>
      </w:r>
      <w:r>
        <w:t xml:space="preserve"> </w:t>
      </w:r>
      <w:r w:rsidRPr="00105EE1">
        <w:t>Throne</w:t>
      </w:r>
      <w:r>
        <w:t xml:space="preserve"> </w:t>
      </w:r>
      <w:r w:rsidRPr="00105EE1">
        <w:t>in</w:t>
      </w:r>
      <w:r>
        <w:t xml:space="preserve"> </w:t>
      </w:r>
      <w:r w:rsidRPr="00105EE1">
        <w:t>feinster</w:t>
      </w:r>
      <w:r>
        <w:t xml:space="preserve"> </w:t>
      </w:r>
      <w:r w:rsidRPr="00105EE1">
        <w:t>Herrlichkeit</w:t>
      </w:r>
      <w:r>
        <w:t xml:space="preserve"> </w:t>
      </w:r>
      <w:r w:rsidRPr="00105EE1">
        <w:t>erschien.</w:t>
      </w:r>
      <w:r>
        <w:t xml:space="preserve"> </w:t>
      </w:r>
      <w:r w:rsidRPr="00105EE1">
        <w:t>Da</w:t>
      </w:r>
      <w:r>
        <w:t xml:space="preserve"> </w:t>
      </w:r>
      <w:r w:rsidRPr="00105EE1">
        <w:t>Hus</w:t>
      </w:r>
      <w:r>
        <w:t xml:space="preserve"> </w:t>
      </w:r>
      <w:r w:rsidRPr="00105EE1">
        <w:t>vergeblich</w:t>
      </w:r>
      <w:r>
        <w:t xml:space="preserve"> </w:t>
      </w:r>
      <w:r w:rsidRPr="00105EE1">
        <w:t>sich</w:t>
      </w:r>
      <w:r>
        <w:t xml:space="preserve"> </w:t>
      </w:r>
      <w:r w:rsidRPr="00105EE1">
        <w:t>bemühte,</w:t>
      </w:r>
      <w:r>
        <w:t xml:space="preserve"> </w:t>
      </w:r>
      <w:r w:rsidRPr="00105EE1">
        <w:t>nochmals</w:t>
      </w:r>
      <w:r>
        <w:t xml:space="preserve"> </w:t>
      </w:r>
      <w:r w:rsidRPr="00105EE1">
        <w:t>das</w:t>
      </w:r>
      <w:r>
        <w:t xml:space="preserve"> </w:t>
      </w:r>
      <w:r w:rsidRPr="00105EE1">
        <w:t>Wort</w:t>
      </w:r>
      <w:r>
        <w:t xml:space="preserve"> </w:t>
      </w:r>
      <w:r w:rsidRPr="00105EE1">
        <w:t>zu</w:t>
      </w:r>
      <w:r>
        <w:t xml:space="preserve"> </w:t>
      </w:r>
      <w:r w:rsidRPr="00105EE1">
        <w:t>ergreifen</w:t>
      </w:r>
      <w:r>
        <w:t xml:space="preserve"> </w:t>
      </w:r>
      <w:r w:rsidRPr="00105EE1">
        <w:t>zu</w:t>
      </w:r>
      <w:r>
        <w:t xml:space="preserve"> </w:t>
      </w:r>
      <w:r w:rsidRPr="00105EE1">
        <w:t>seiner</w:t>
      </w:r>
      <w:r>
        <w:t xml:space="preserve"> </w:t>
      </w:r>
      <w:r w:rsidRPr="00105EE1">
        <w:t>Vertheidigung,</w:t>
      </w:r>
      <w:r>
        <w:t xml:space="preserve"> </w:t>
      </w:r>
      <w:r w:rsidRPr="00105EE1">
        <w:t>so</w:t>
      </w:r>
      <w:r>
        <w:t xml:space="preserve"> </w:t>
      </w:r>
      <w:r w:rsidRPr="00105EE1">
        <w:t>fiel</w:t>
      </w:r>
      <w:r>
        <w:t xml:space="preserve"> </w:t>
      </w:r>
      <w:r w:rsidRPr="00105EE1">
        <w:t>er</w:t>
      </w:r>
      <w:r>
        <w:t xml:space="preserve"> </w:t>
      </w:r>
      <w:r w:rsidRPr="00105EE1">
        <w:t>auf</w:t>
      </w:r>
      <w:r>
        <w:t xml:space="preserve"> </w:t>
      </w:r>
      <w:r w:rsidRPr="00105EE1">
        <w:t>seine</w:t>
      </w:r>
      <w:r>
        <w:t xml:space="preserve"> </w:t>
      </w:r>
      <w:r w:rsidRPr="00105EE1">
        <w:t>Kniee</w:t>
      </w:r>
      <w:r>
        <w:t xml:space="preserve"> </w:t>
      </w:r>
      <w:r w:rsidRPr="00105EE1">
        <w:t>und</w:t>
      </w:r>
      <w:r>
        <w:t xml:space="preserve"> </w:t>
      </w:r>
      <w:r w:rsidRPr="00105EE1">
        <w:t>empfahl</w:t>
      </w:r>
      <w:r>
        <w:t xml:space="preserve"> </w:t>
      </w:r>
      <w:r w:rsidRPr="00105EE1">
        <w:t>im</w:t>
      </w:r>
      <w:r>
        <w:t xml:space="preserve"> </w:t>
      </w:r>
      <w:r w:rsidRPr="00105EE1">
        <w:t>Gebet</w:t>
      </w:r>
      <w:r>
        <w:t xml:space="preserve"> </w:t>
      </w:r>
      <w:r w:rsidRPr="00105EE1">
        <w:t>seine</w:t>
      </w:r>
      <w:r>
        <w:t xml:space="preserve"> </w:t>
      </w:r>
      <w:r w:rsidRPr="00105EE1">
        <w:t>ganze</w:t>
      </w:r>
      <w:r>
        <w:t xml:space="preserve"> </w:t>
      </w:r>
      <w:r w:rsidRPr="00105EE1">
        <w:t>Sache</w:t>
      </w:r>
      <w:r>
        <w:t xml:space="preserve"> </w:t>
      </w:r>
      <w:r w:rsidRPr="00105EE1">
        <w:t>Gott</w:t>
      </w:r>
      <w:r>
        <w:t xml:space="preserve"> </w:t>
      </w:r>
      <w:r w:rsidRPr="00105EE1">
        <w:t>und</w:t>
      </w:r>
      <w:r>
        <w:t xml:space="preserve"> </w:t>
      </w:r>
      <w:r w:rsidRPr="00105EE1">
        <w:t>Christo.</w:t>
      </w:r>
      <w:r>
        <w:t xml:space="preserve"> </w:t>
      </w:r>
      <w:r w:rsidRPr="00105EE1">
        <w:t>Da</w:t>
      </w:r>
      <w:r>
        <w:t xml:space="preserve"> </w:t>
      </w:r>
      <w:r w:rsidRPr="00105EE1">
        <w:t>seine</w:t>
      </w:r>
      <w:r>
        <w:t xml:space="preserve"> </w:t>
      </w:r>
      <w:r w:rsidRPr="00105EE1">
        <w:t>Appellation</w:t>
      </w:r>
      <w:r>
        <w:t xml:space="preserve"> </w:t>
      </w:r>
      <w:r w:rsidRPr="00105EE1">
        <w:t>an</w:t>
      </w:r>
      <w:r>
        <w:t xml:space="preserve"> </w:t>
      </w:r>
      <w:r w:rsidRPr="00105EE1">
        <w:t>Christus</w:t>
      </w:r>
      <w:r>
        <w:t xml:space="preserve"> </w:t>
      </w:r>
      <w:r w:rsidRPr="00105EE1">
        <w:t>als</w:t>
      </w:r>
      <w:r>
        <w:t xml:space="preserve"> </w:t>
      </w:r>
      <w:r w:rsidRPr="00105EE1">
        <w:t>ketzerisch</w:t>
      </w:r>
      <w:r>
        <w:t xml:space="preserve"> </w:t>
      </w:r>
      <w:r w:rsidRPr="00105EE1">
        <w:t>verdammt</w:t>
      </w:r>
      <w:r>
        <w:t xml:space="preserve"> </w:t>
      </w:r>
      <w:r w:rsidRPr="00105EE1">
        <w:t>wurde,</w:t>
      </w:r>
      <w:r>
        <w:t xml:space="preserve"> </w:t>
      </w:r>
      <w:r w:rsidRPr="00105EE1">
        <w:t>sprach</w:t>
      </w:r>
      <w:r>
        <w:t xml:space="preserve"> </w:t>
      </w:r>
      <w:r w:rsidRPr="00105EE1">
        <w:t>er:</w:t>
      </w:r>
      <w:r>
        <w:t xml:space="preserve"> </w:t>
      </w:r>
      <w:r w:rsidRPr="00105EE1">
        <w:t>„O</w:t>
      </w:r>
      <w:r>
        <w:t xml:space="preserve"> </w:t>
      </w:r>
      <w:r w:rsidRPr="00105EE1">
        <w:t>Christus,</w:t>
      </w:r>
      <w:r>
        <w:t xml:space="preserve"> </w:t>
      </w:r>
      <w:r w:rsidRPr="00105EE1">
        <w:t>dessen</w:t>
      </w:r>
      <w:r>
        <w:t xml:space="preserve"> </w:t>
      </w:r>
      <w:r w:rsidRPr="00105EE1">
        <w:t>Wort</w:t>
      </w:r>
      <w:r>
        <w:t xml:space="preserve"> </w:t>
      </w:r>
      <w:r w:rsidRPr="00105EE1">
        <w:t>von</w:t>
      </w:r>
      <w:r>
        <w:t xml:space="preserve"> </w:t>
      </w:r>
      <w:r w:rsidRPr="00105EE1">
        <w:t>diesem</w:t>
      </w:r>
      <w:r>
        <w:t xml:space="preserve"> </w:t>
      </w:r>
      <w:r w:rsidRPr="00105EE1">
        <w:t>Concil</w:t>
      </w:r>
      <w:r>
        <w:t xml:space="preserve"> </w:t>
      </w:r>
      <w:r w:rsidRPr="00105EE1">
        <w:t>öffentlich</w:t>
      </w:r>
      <w:r>
        <w:t xml:space="preserve"> </w:t>
      </w:r>
      <w:r w:rsidRPr="00105EE1">
        <w:t>verdammt</w:t>
      </w:r>
      <w:r>
        <w:t xml:space="preserve"> </w:t>
      </w:r>
      <w:r w:rsidRPr="00105EE1">
        <w:t>wird,</w:t>
      </w:r>
      <w:r>
        <w:t xml:space="preserve"> </w:t>
      </w:r>
      <w:r w:rsidRPr="00105EE1">
        <w:t>von</w:t>
      </w:r>
      <w:r>
        <w:t xml:space="preserve"> </w:t>
      </w:r>
      <w:r w:rsidRPr="00105EE1">
        <w:t>neuem</w:t>
      </w:r>
      <w:r>
        <w:t xml:space="preserve"> </w:t>
      </w:r>
      <w:r w:rsidRPr="00105EE1">
        <w:t>appelliere</w:t>
      </w:r>
      <w:r>
        <w:t xml:space="preserve"> </w:t>
      </w:r>
      <w:r w:rsidRPr="00105EE1">
        <w:t>ich</w:t>
      </w:r>
      <w:r>
        <w:t xml:space="preserve"> </w:t>
      </w:r>
      <w:r w:rsidRPr="00105EE1">
        <w:t>an</w:t>
      </w:r>
      <w:r>
        <w:t xml:space="preserve"> </w:t>
      </w:r>
      <w:r w:rsidRPr="00105EE1">
        <w:t>Dich,</w:t>
      </w:r>
      <w:r>
        <w:t xml:space="preserve"> </w:t>
      </w:r>
      <w:r w:rsidRPr="00105EE1">
        <w:t>der</w:t>
      </w:r>
      <w:r>
        <w:t xml:space="preserve"> </w:t>
      </w:r>
      <w:r w:rsidRPr="00105EE1">
        <w:t>Du,</w:t>
      </w:r>
      <w:r>
        <w:t xml:space="preserve"> </w:t>
      </w:r>
      <w:r w:rsidRPr="00105EE1">
        <w:t>als</w:t>
      </w:r>
      <w:r>
        <w:t xml:space="preserve"> </w:t>
      </w:r>
      <w:r w:rsidRPr="00105EE1">
        <w:t>Du</w:t>
      </w:r>
      <w:r>
        <w:t xml:space="preserve"> </w:t>
      </w:r>
      <w:r w:rsidRPr="00105EE1">
        <w:t>von</w:t>
      </w:r>
      <w:r>
        <w:t xml:space="preserve"> </w:t>
      </w:r>
      <w:r w:rsidRPr="00105EE1">
        <w:t>Deinen</w:t>
      </w:r>
      <w:r>
        <w:t xml:space="preserve"> </w:t>
      </w:r>
      <w:r w:rsidRPr="00105EE1">
        <w:t>Feinden</w:t>
      </w:r>
      <w:r>
        <w:t xml:space="preserve"> </w:t>
      </w:r>
      <w:r w:rsidRPr="00105EE1">
        <w:t>übel</w:t>
      </w:r>
      <w:r>
        <w:t xml:space="preserve"> </w:t>
      </w:r>
      <w:r w:rsidRPr="00105EE1">
        <w:t>behandelt</w:t>
      </w:r>
      <w:r>
        <w:t xml:space="preserve"> </w:t>
      </w:r>
      <w:r w:rsidRPr="00105EE1">
        <w:t>wurdest,</w:t>
      </w:r>
      <w:r>
        <w:t xml:space="preserve"> </w:t>
      </w:r>
      <w:r w:rsidRPr="00105EE1">
        <w:t>Deine</w:t>
      </w:r>
      <w:r>
        <w:t xml:space="preserve"> </w:t>
      </w:r>
      <w:r w:rsidRPr="00105EE1">
        <w:t>Sache</w:t>
      </w:r>
      <w:r>
        <w:t xml:space="preserve"> </w:t>
      </w:r>
      <w:r w:rsidRPr="00105EE1">
        <w:t>jenem</w:t>
      </w:r>
      <w:r>
        <w:t xml:space="preserve"> </w:t>
      </w:r>
      <w:r w:rsidRPr="00105EE1">
        <w:t>gerechtesten</w:t>
      </w:r>
      <w:r>
        <w:t xml:space="preserve"> </w:t>
      </w:r>
      <w:r w:rsidRPr="00105EE1">
        <w:t>Richter</w:t>
      </w:r>
      <w:r>
        <w:t xml:space="preserve"> </w:t>
      </w:r>
      <w:r w:rsidRPr="00105EE1">
        <w:t>übergeben</w:t>
      </w:r>
      <w:r>
        <w:t xml:space="preserve"> </w:t>
      </w:r>
      <w:r w:rsidRPr="00105EE1">
        <w:t>hast,</w:t>
      </w:r>
      <w:r>
        <w:t xml:space="preserve"> </w:t>
      </w:r>
      <w:r w:rsidRPr="00105EE1">
        <w:t>damit</w:t>
      </w:r>
      <w:r>
        <w:t xml:space="preserve"> </w:t>
      </w:r>
      <w:r w:rsidRPr="00105EE1">
        <w:t>auch</w:t>
      </w:r>
      <w:r>
        <w:t xml:space="preserve"> </w:t>
      </w:r>
      <w:r w:rsidRPr="00105EE1">
        <w:t>wir</w:t>
      </w:r>
      <w:r>
        <w:t xml:space="preserve"> </w:t>
      </w:r>
      <w:r w:rsidRPr="00105EE1">
        <w:t>nach</w:t>
      </w:r>
      <w:r>
        <w:t xml:space="preserve"> </w:t>
      </w:r>
      <w:r w:rsidRPr="00105EE1">
        <w:t>Deinem</w:t>
      </w:r>
      <w:r>
        <w:t xml:space="preserve"> </w:t>
      </w:r>
      <w:r w:rsidRPr="00105EE1">
        <w:t>Beispiele,</w:t>
      </w:r>
      <w:r>
        <w:t xml:space="preserve"> </w:t>
      </w:r>
      <w:r w:rsidRPr="00105EE1">
        <w:t>durch</w:t>
      </w:r>
      <w:r>
        <w:t xml:space="preserve"> </w:t>
      </w:r>
      <w:r w:rsidRPr="00105EE1">
        <w:t>Unrecht</w:t>
      </w:r>
      <w:r>
        <w:t xml:space="preserve"> </w:t>
      </w:r>
      <w:r w:rsidRPr="00105EE1">
        <w:t>unterdrückt,</w:t>
      </w:r>
      <w:r>
        <w:t xml:space="preserve"> </w:t>
      </w:r>
      <w:r w:rsidRPr="00105EE1">
        <w:t>zu</w:t>
      </w:r>
      <w:r>
        <w:t xml:space="preserve"> </w:t>
      </w:r>
      <w:r w:rsidRPr="00105EE1">
        <w:t>Dir</w:t>
      </w:r>
      <w:r>
        <w:t xml:space="preserve"> </w:t>
      </w:r>
      <w:r w:rsidRPr="00105EE1">
        <w:t>unsere</w:t>
      </w:r>
      <w:r>
        <w:t xml:space="preserve"> </w:t>
      </w:r>
      <w:r w:rsidRPr="00105EE1">
        <w:t>Zuflucht</w:t>
      </w:r>
      <w:r>
        <w:t xml:space="preserve"> </w:t>
      </w:r>
      <w:r w:rsidRPr="00105EE1">
        <w:t>nehmen</w:t>
      </w:r>
      <w:r>
        <w:t xml:space="preserve"> </w:t>
      </w:r>
      <w:r w:rsidRPr="00105EE1">
        <w:t>sollten.“</w:t>
      </w:r>
      <w:r>
        <w:t xml:space="preserve"> </w:t>
      </w:r>
      <w:r w:rsidRPr="00105EE1">
        <w:t>–</w:t>
      </w:r>
      <w:r>
        <w:t xml:space="preserve"> </w:t>
      </w:r>
      <w:r w:rsidRPr="00105EE1">
        <w:t>Als</w:t>
      </w:r>
      <w:r>
        <w:t xml:space="preserve"> </w:t>
      </w:r>
      <w:r w:rsidRPr="00105EE1">
        <w:t>Hus</w:t>
      </w:r>
      <w:r>
        <w:t xml:space="preserve"> </w:t>
      </w:r>
      <w:r w:rsidRPr="00105EE1">
        <w:t>wegen</w:t>
      </w:r>
      <w:r>
        <w:t xml:space="preserve"> </w:t>
      </w:r>
      <w:r w:rsidRPr="00105EE1">
        <w:t>der</w:t>
      </w:r>
      <w:r>
        <w:t xml:space="preserve"> </w:t>
      </w:r>
      <w:r w:rsidRPr="00105EE1">
        <w:t>Anklage</w:t>
      </w:r>
      <w:r>
        <w:t xml:space="preserve"> </w:t>
      </w:r>
      <w:r w:rsidRPr="00105EE1">
        <w:t>sich</w:t>
      </w:r>
      <w:r>
        <w:t xml:space="preserve"> </w:t>
      </w:r>
      <w:r w:rsidRPr="00105EE1">
        <w:t>vertheidigte,</w:t>
      </w:r>
      <w:r>
        <w:t xml:space="preserve"> </w:t>
      </w:r>
      <w:r w:rsidRPr="00105EE1">
        <w:t>warum</w:t>
      </w:r>
      <w:r>
        <w:t xml:space="preserve"> </w:t>
      </w:r>
      <w:r w:rsidRPr="00105EE1">
        <w:t>er,</w:t>
      </w:r>
      <w:r>
        <w:t xml:space="preserve"> </w:t>
      </w:r>
      <w:r w:rsidRPr="00105EE1">
        <w:t>schon</w:t>
      </w:r>
      <w:r>
        <w:t xml:space="preserve"> </w:t>
      </w:r>
      <w:r w:rsidRPr="00105EE1">
        <w:t>so</w:t>
      </w:r>
      <w:r>
        <w:t xml:space="preserve"> </w:t>
      </w:r>
      <w:r w:rsidRPr="00105EE1">
        <w:t>lange</w:t>
      </w:r>
      <w:r>
        <w:t xml:space="preserve"> </w:t>
      </w:r>
      <w:r w:rsidRPr="00105EE1">
        <w:t>im</w:t>
      </w:r>
      <w:r>
        <w:t xml:space="preserve"> </w:t>
      </w:r>
      <w:r w:rsidRPr="00105EE1">
        <w:t>Bann,</w:t>
      </w:r>
      <w:r>
        <w:t xml:space="preserve"> </w:t>
      </w:r>
      <w:r w:rsidRPr="00105EE1">
        <w:t>doch</w:t>
      </w:r>
      <w:r>
        <w:t xml:space="preserve"> </w:t>
      </w:r>
      <w:r w:rsidRPr="00105EE1">
        <w:t>die</w:t>
      </w:r>
      <w:r>
        <w:t xml:space="preserve"> </w:t>
      </w:r>
      <w:r w:rsidRPr="00105EE1">
        <w:t>Messe</w:t>
      </w:r>
      <w:r>
        <w:t xml:space="preserve"> </w:t>
      </w:r>
      <w:r w:rsidRPr="00105EE1">
        <w:t>gehalten</w:t>
      </w:r>
      <w:r>
        <w:t xml:space="preserve"> </w:t>
      </w:r>
      <w:r w:rsidRPr="00105EE1">
        <w:t>habe,</w:t>
      </w:r>
      <w:r>
        <w:t xml:space="preserve"> </w:t>
      </w:r>
      <w:r w:rsidRPr="00105EE1">
        <w:t>schloß</w:t>
      </w:r>
      <w:r>
        <w:t xml:space="preserve"> </w:t>
      </w:r>
      <w:r w:rsidRPr="00105EE1">
        <w:t>er</w:t>
      </w:r>
      <w:r>
        <w:t xml:space="preserve"> </w:t>
      </w:r>
      <w:r w:rsidRPr="00105EE1">
        <w:t>damit,</w:t>
      </w:r>
      <w:r>
        <w:t xml:space="preserve"> </w:t>
      </w:r>
      <w:r w:rsidRPr="00105EE1">
        <w:t>wie</w:t>
      </w:r>
      <w:r>
        <w:t xml:space="preserve"> </w:t>
      </w:r>
      <w:r w:rsidRPr="00105EE1">
        <w:t>er</w:t>
      </w:r>
      <w:r>
        <w:t xml:space="preserve"> </w:t>
      </w:r>
      <w:r w:rsidRPr="00105EE1">
        <w:t>frei</w:t>
      </w:r>
      <w:r>
        <w:t xml:space="preserve"> </w:t>
      </w:r>
      <w:r w:rsidRPr="00105EE1">
        <w:t>mit</w:t>
      </w:r>
      <w:r>
        <w:t xml:space="preserve"> </w:t>
      </w:r>
      <w:r w:rsidRPr="00105EE1">
        <w:t>dem</w:t>
      </w:r>
      <w:r>
        <w:t xml:space="preserve"> </w:t>
      </w:r>
      <w:r w:rsidRPr="00105EE1">
        <w:t>von</w:t>
      </w:r>
      <w:r>
        <w:t xml:space="preserve"> </w:t>
      </w:r>
      <w:r w:rsidRPr="00105EE1">
        <w:t>dem</w:t>
      </w:r>
      <w:r>
        <w:t xml:space="preserve"> </w:t>
      </w:r>
      <w:r w:rsidRPr="00105EE1">
        <w:t>Kaiser</w:t>
      </w:r>
      <w:r>
        <w:t xml:space="preserve"> </w:t>
      </w:r>
      <w:r w:rsidRPr="00105EE1">
        <w:t>erlangten</w:t>
      </w:r>
      <w:r>
        <w:t xml:space="preserve"> </w:t>
      </w:r>
      <w:r w:rsidRPr="00105EE1">
        <w:t>sichern</w:t>
      </w:r>
      <w:r>
        <w:t xml:space="preserve"> </w:t>
      </w:r>
      <w:r w:rsidRPr="00105EE1">
        <w:t>Geleite</w:t>
      </w:r>
      <w:r>
        <w:t xml:space="preserve"> </w:t>
      </w:r>
      <w:r w:rsidRPr="00105EE1">
        <w:t>nach</w:t>
      </w:r>
      <w:r>
        <w:t xml:space="preserve"> </w:t>
      </w:r>
      <w:r w:rsidRPr="00105EE1">
        <w:t>dem</w:t>
      </w:r>
      <w:r>
        <w:t xml:space="preserve"> </w:t>
      </w:r>
      <w:r w:rsidRPr="00105EE1">
        <w:t>Concil</w:t>
      </w:r>
      <w:r>
        <w:t xml:space="preserve"> </w:t>
      </w:r>
      <w:r w:rsidRPr="00105EE1">
        <w:t>gekommen</w:t>
      </w:r>
      <w:r>
        <w:t xml:space="preserve"> </w:t>
      </w:r>
      <w:r w:rsidRPr="00105EE1">
        <w:t>sei.</w:t>
      </w:r>
      <w:r>
        <w:t xml:space="preserve"> </w:t>
      </w:r>
      <w:r w:rsidRPr="00105EE1">
        <w:t>Bei</w:t>
      </w:r>
      <w:r>
        <w:t xml:space="preserve"> </w:t>
      </w:r>
      <w:r w:rsidRPr="00105EE1">
        <w:t>diesen</w:t>
      </w:r>
      <w:r>
        <w:t xml:space="preserve"> </w:t>
      </w:r>
      <w:r w:rsidRPr="00105EE1">
        <w:t>Worten</w:t>
      </w:r>
      <w:r>
        <w:t xml:space="preserve"> </w:t>
      </w:r>
      <w:r w:rsidRPr="00105EE1">
        <w:t>richtete</w:t>
      </w:r>
      <w:r>
        <w:t xml:space="preserve"> </w:t>
      </w:r>
      <w:r w:rsidRPr="00105EE1">
        <w:t>er</w:t>
      </w:r>
      <w:r>
        <w:t xml:space="preserve"> </w:t>
      </w:r>
      <w:r w:rsidRPr="00105EE1">
        <w:t>seine</w:t>
      </w:r>
      <w:r>
        <w:t xml:space="preserve"> </w:t>
      </w:r>
      <w:r w:rsidRPr="00105EE1">
        <w:t>Augen</w:t>
      </w:r>
      <w:r>
        <w:t xml:space="preserve"> </w:t>
      </w:r>
      <w:r w:rsidRPr="00105EE1">
        <w:t>fest</w:t>
      </w:r>
      <w:r>
        <w:t xml:space="preserve"> </w:t>
      </w:r>
      <w:r w:rsidRPr="00105EE1">
        <w:t>auf</w:t>
      </w:r>
      <w:r>
        <w:t xml:space="preserve"> </w:t>
      </w:r>
      <w:r w:rsidRPr="00105EE1">
        <w:t>den</w:t>
      </w:r>
      <w:r>
        <w:t xml:space="preserve"> </w:t>
      </w:r>
      <w:r w:rsidRPr="00105EE1">
        <w:t>Kaiser:</w:t>
      </w:r>
      <w:r>
        <w:t xml:space="preserve"> </w:t>
      </w:r>
      <w:r w:rsidRPr="00105EE1">
        <w:t>der</w:t>
      </w:r>
      <w:r>
        <w:t xml:space="preserve"> </w:t>
      </w:r>
      <w:r w:rsidRPr="00105EE1">
        <w:t>aber</w:t>
      </w:r>
      <w:r>
        <w:t xml:space="preserve"> </w:t>
      </w:r>
      <w:r w:rsidRPr="00105EE1">
        <w:t>erröthete</w:t>
      </w:r>
      <w:r>
        <w:t xml:space="preserve"> </w:t>
      </w:r>
      <w:r w:rsidRPr="00105EE1">
        <w:t>plötzlich.</w:t>
      </w:r>
    </w:p>
    <w:p w14:paraId="221DD53C" w14:textId="77777777" w:rsidR="00B03BB9" w:rsidRPr="00105EE1" w:rsidRDefault="00B03BB9" w:rsidP="00B03BB9">
      <w:r w:rsidRPr="00105EE1">
        <w:t>Als</w:t>
      </w:r>
      <w:r>
        <w:t xml:space="preserve"> </w:t>
      </w:r>
      <w:r w:rsidRPr="00105EE1">
        <w:t>der</w:t>
      </w:r>
      <w:r>
        <w:t xml:space="preserve"> </w:t>
      </w:r>
      <w:r w:rsidRPr="00105EE1">
        <w:t>Urtheilsspruch</w:t>
      </w:r>
      <w:r>
        <w:t xml:space="preserve"> </w:t>
      </w:r>
      <w:r w:rsidRPr="00105EE1">
        <w:t>über</w:t>
      </w:r>
      <w:r>
        <w:t xml:space="preserve"> </w:t>
      </w:r>
      <w:r w:rsidRPr="00105EE1">
        <w:t>Hus</w:t>
      </w:r>
      <w:r>
        <w:t xml:space="preserve"> </w:t>
      </w:r>
      <w:r w:rsidRPr="00105EE1">
        <w:t>zu</w:t>
      </w:r>
      <w:r>
        <w:t xml:space="preserve"> </w:t>
      </w:r>
      <w:r w:rsidRPr="00105EE1">
        <w:t>Ende</w:t>
      </w:r>
      <w:r>
        <w:t xml:space="preserve"> </w:t>
      </w:r>
      <w:r w:rsidRPr="00105EE1">
        <w:t>gelesen</w:t>
      </w:r>
      <w:r>
        <w:t xml:space="preserve"> </w:t>
      </w:r>
      <w:r w:rsidRPr="00105EE1">
        <w:t>war,</w:t>
      </w:r>
      <w:r>
        <w:t xml:space="preserve"> </w:t>
      </w:r>
      <w:r w:rsidRPr="00105EE1">
        <w:t>sprach</w:t>
      </w:r>
      <w:r>
        <w:t xml:space="preserve"> </w:t>
      </w:r>
      <w:r w:rsidRPr="00105EE1">
        <w:t>er,</w:t>
      </w:r>
      <w:r>
        <w:t xml:space="preserve"> </w:t>
      </w:r>
      <w:r w:rsidRPr="00105EE1">
        <w:t>auf</w:t>
      </w:r>
      <w:r>
        <w:t xml:space="preserve"> </w:t>
      </w:r>
      <w:r w:rsidRPr="00105EE1">
        <w:t>die</w:t>
      </w:r>
      <w:r>
        <w:t xml:space="preserve"> </w:t>
      </w:r>
      <w:r w:rsidRPr="00105EE1">
        <w:t>Kniee</w:t>
      </w:r>
      <w:r>
        <w:t xml:space="preserve"> </w:t>
      </w:r>
      <w:r w:rsidRPr="00105EE1">
        <w:t>sinkend:</w:t>
      </w:r>
      <w:r>
        <w:t xml:space="preserve"> </w:t>
      </w:r>
      <w:r w:rsidRPr="00105EE1">
        <w:t>„Herr</w:t>
      </w:r>
      <w:r>
        <w:t xml:space="preserve"> </w:t>
      </w:r>
      <w:r w:rsidRPr="00105EE1">
        <w:t>Christus,</w:t>
      </w:r>
      <w:r>
        <w:t xml:space="preserve"> </w:t>
      </w:r>
      <w:r w:rsidRPr="00105EE1">
        <w:t>verziehe</w:t>
      </w:r>
      <w:r>
        <w:t xml:space="preserve"> </w:t>
      </w:r>
      <w:r w:rsidRPr="00105EE1">
        <w:t>meinen</w:t>
      </w:r>
      <w:r>
        <w:t xml:space="preserve"> </w:t>
      </w:r>
      <w:r w:rsidRPr="00105EE1">
        <w:t>Feinden,</w:t>
      </w:r>
      <w:r>
        <w:t xml:space="preserve"> </w:t>
      </w:r>
      <w:r w:rsidRPr="00105EE1">
        <w:t>wie</w:t>
      </w:r>
      <w:r>
        <w:t xml:space="preserve"> </w:t>
      </w:r>
      <w:r w:rsidRPr="00105EE1">
        <w:t>Du</w:t>
      </w:r>
      <w:r>
        <w:t xml:space="preserve"> </w:t>
      </w:r>
      <w:r w:rsidRPr="00105EE1">
        <w:t>weißt,</w:t>
      </w:r>
      <w:r>
        <w:t xml:space="preserve"> </w:t>
      </w:r>
      <w:r w:rsidRPr="00105EE1">
        <w:t>daß</w:t>
      </w:r>
      <w:r>
        <w:t xml:space="preserve"> </w:t>
      </w:r>
      <w:r w:rsidRPr="00105EE1">
        <w:t>ich</w:t>
      </w:r>
      <w:r>
        <w:t xml:space="preserve"> </w:t>
      </w:r>
      <w:r w:rsidRPr="00105EE1">
        <w:t>von</w:t>
      </w:r>
      <w:r>
        <w:t xml:space="preserve"> </w:t>
      </w:r>
      <w:r w:rsidRPr="00105EE1">
        <w:t>ihnen</w:t>
      </w:r>
      <w:r>
        <w:t xml:space="preserve"> </w:t>
      </w:r>
      <w:r w:rsidRPr="00105EE1">
        <w:t>falsch</w:t>
      </w:r>
      <w:r>
        <w:t xml:space="preserve"> </w:t>
      </w:r>
      <w:r w:rsidRPr="00105EE1">
        <w:t>angeklagt</w:t>
      </w:r>
      <w:r>
        <w:t xml:space="preserve"> </w:t>
      </w:r>
      <w:r w:rsidRPr="00105EE1">
        <w:t>worden,</w:t>
      </w:r>
      <w:r>
        <w:t xml:space="preserve"> </w:t>
      </w:r>
      <w:r w:rsidRPr="00105EE1">
        <w:t>und</w:t>
      </w:r>
      <w:r>
        <w:t xml:space="preserve"> </w:t>
      </w:r>
      <w:r w:rsidRPr="00105EE1">
        <w:t>daß</w:t>
      </w:r>
      <w:r>
        <w:t xml:space="preserve"> </w:t>
      </w:r>
      <w:r w:rsidRPr="00105EE1">
        <w:t>sie</w:t>
      </w:r>
      <w:r>
        <w:t xml:space="preserve"> </w:t>
      </w:r>
      <w:r w:rsidRPr="00105EE1">
        <w:t>falsche</w:t>
      </w:r>
      <w:r>
        <w:t xml:space="preserve"> </w:t>
      </w:r>
      <w:r w:rsidRPr="00105EE1">
        <w:t>Zeugnisse</w:t>
      </w:r>
      <w:r>
        <w:t xml:space="preserve"> </w:t>
      </w:r>
      <w:r w:rsidRPr="00105EE1">
        <w:t>und</w:t>
      </w:r>
      <w:r>
        <w:t xml:space="preserve"> </w:t>
      </w:r>
      <w:r w:rsidRPr="00105EE1">
        <w:t>Verleumdungen</w:t>
      </w:r>
      <w:r>
        <w:t xml:space="preserve"> </w:t>
      </w:r>
      <w:r w:rsidRPr="00105EE1">
        <w:t>gegen</w:t>
      </w:r>
      <w:r>
        <w:t xml:space="preserve"> </w:t>
      </w:r>
      <w:r w:rsidRPr="00105EE1">
        <w:t>mich</w:t>
      </w:r>
      <w:r>
        <w:t xml:space="preserve"> </w:t>
      </w:r>
      <w:r w:rsidRPr="00105EE1">
        <w:t>gebraucht</w:t>
      </w:r>
      <w:r>
        <w:t xml:space="preserve"> </w:t>
      </w:r>
      <w:r w:rsidRPr="00105EE1">
        <w:t>haben,</w:t>
      </w:r>
      <w:r>
        <w:t xml:space="preserve"> </w:t>
      </w:r>
      <w:r w:rsidRPr="00105EE1">
        <w:t>-</w:t>
      </w:r>
      <w:r>
        <w:t xml:space="preserve"> </w:t>
      </w:r>
      <w:r w:rsidRPr="00105EE1">
        <w:t>verzeihe</w:t>
      </w:r>
      <w:r>
        <w:t xml:space="preserve"> </w:t>
      </w:r>
      <w:r w:rsidRPr="00105EE1">
        <w:t>ihnen</w:t>
      </w:r>
      <w:r>
        <w:t xml:space="preserve"> </w:t>
      </w:r>
      <w:r w:rsidRPr="00105EE1">
        <w:t>wegen</w:t>
      </w:r>
      <w:r>
        <w:t xml:space="preserve"> </w:t>
      </w:r>
      <w:r w:rsidRPr="00105EE1">
        <w:t>Deiner</w:t>
      </w:r>
      <w:r>
        <w:t xml:space="preserve"> </w:t>
      </w:r>
      <w:r w:rsidRPr="00105EE1">
        <w:t>großen</w:t>
      </w:r>
      <w:r>
        <w:t xml:space="preserve"> </w:t>
      </w:r>
      <w:r w:rsidRPr="00105EE1">
        <w:t>Barmherzigkeit.“</w:t>
      </w:r>
      <w:r>
        <w:t xml:space="preserve"> </w:t>
      </w:r>
      <w:r w:rsidRPr="00105EE1">
        <w:t>Viele</w:t>
      </w:r>
      <w:r>
        <w:t xml:space="preserve"> </w:t>
      </w:r>
      <w:r w:rsidRPr="00105EE1">
        <w:t>lachten</w:t>
      </w:r>
      <w:r>
        <w:t xml:space="preserve"> </w:t>
      </w:r>
      <w:r w:rsidRPr="00105EE1">
        <w:t>über</w:t>
      </w:r>
      <w:r>
        <w:t xml:space="preserve"> </w:t>
      </w:r>
      <w:r w:rsidRPr="00105EE1">
        <w:t>diese</w:t>
      </w:r>
      <w:r>
        <w:t xml:space="preserve"> </w:t>
      </w:r>
      <w:r w:rsidRPr="00105EE1">
        <w:t>Worte.</w:t>
      </w:r>
      <w:r>
        <w:t xml:space="preserve"> </w:t>
      </w:r>
      <w:r w:rsidRPr="00105EE1">
        <w:t>–</w:t>
      </w:r>
      <w:r>
        <w:t xml:space="preserve"> </w:t>
      </w:r>
      <w:r w:rsidRPr="00105EE1">
        <w:t>Sieben</w:t>
      </w:r>
      <w:r>
        <w:t xml:space="preserve"> </w:t>
      </w:r>
      <w:r w:rsidRPr="00105EE1">
        <w:t>Bischöfe</w:t>
      </w:r>
      <w:r>
        <w:t xml:space="preserve"> </w:t>
      </w:r>
      <w:r w:rsidRPr="00105EE1">
        <w:t>vollzogen</w:t>
      </w:r>
      <w:r>
        <w:t xml:space="preserve"> </w:t>
      </w:r>
      <w:r w:rsidRPr="00105EE1">
        <w:t>darauf</w:t>
      </w:r>
      <w:r>
        <w:t xml:space="preserve"> </w:t>
      </w:r>
      <w:r w:rsidRPr="00105EE1">
        <w:t>an</w:t>
      </w:r>
      <w:r>
        <w:t xml:space="preserve"> </w:t>
      </w:r>
      <w:r w:rsidRPr="00105EE1">
        <w:t>Hus</w:t>
      </w:r>
      <w:r>
        <w:t xml:space="preserve"> </w:t>
      </w:r>
      <w:r w:rsidRPr="00105EE1">
        <w:t>die</w:t>
      </w:r>
      <w:r>
        <w:t xml:space="preserve"> </w:t>
      </w:r>
      <w:r w:rsidRPr="00105EE1">
        <w:t>Ausstoßung</w:t>
      </w:r>
      <w:r>
        <w:t xml:space="preserve"> </w:t>
      </w:r>
      <w:r w:rsidRPr="00105EE1">
        <w:t>aus</w:t>
      </w:r>
      <w:r>
        <w:t xml:space="preserve"> </w:t>
      </w:r>
      <w:r w:rsidRPr="00105EE1">
        <w:t>dem</w:t>
      </w:r>
      <w:r>
        <w:t xml:space="preserve"> </w:t>
      </w:r>
      <w:r w:rsidRPr="00105EE1">
        <w:t>geistlichen</w:t>
      </w:r>
      <w:r>
        <w:t xml:space="preserve"> </w:t>
      </w:r>
      <w:r w:rsidRPr="00105EE1">
        <w:t>Stande.</w:t>
      </w:r>
      <w:r>
        <w:t xml:space="preserve"> </w:t>
      </w:r>
      <w:r w:rsidRPr="00105EE1">
        <w:t>Es</w:t>
      </w:r>
      <w:r>
        <w:t xml:space="preserve"> </w:t>
      </w:r>
      <w:r w:rsidRPr="00105EE1">
        <w:t>wurden</w:t>
      </w:r>
      <w:r>
        <w:t xml:space="preserve"> </w:t>
      </w:r>
      <w:r w:rsidRPr="00105EE1">
        <w:t>ihm</w:t>
      </w:r>
      <w:r>
        <w:t xml:space="preserve"> </w:t>
      </w:r>
      <w:r w:rsidRPr="00105EE1">
        <w:t>demnach</w:t>
      </w:r>
      <w:r>
        <w:t xml:space="preserve"> </w:t>
      </w:r>
      <w:r w:rsidRPr="00105EE1">
        <w:t>erst</w:t>
      </w:r>
      <w:r>
        <w:t xml:space="preserve"> </w:t>
      </w:r>
      <w:r w:rsidRPr="00105EE1">
        <w:t>die</w:t>
      </w:r>
      <w:r>
        <w:t xml:space="preserve"> </w:t>
      </w:r>
      <w:r w:rsidRPr="00105EE1">
        <w:t>priesterlichen</w:t>
      </w:r>
      <w:r>
        <w:t xml:space="preserve"> </w:t>
      </w:r>
      <w:r w:rsidRPr="00105EE1">
        <w:t>Gewänder</w:t>
      </w:r>
      <w:r>
        <w:t xml:space="preserve"> </w:t>
      </w:r>
      <w:r w:rsidRPr="00105EE1">
        <w:t>angelegt.</w:t>
      </w:r>
      <w:r>
        <w:t xml:space="preserve"> </w:t>
      </w:r>
      <w:r w:rsidRPr="00105EE1">
        <w:t>–</w:t>
      </w:r>
      <w:r>
        <w:t xml:space="preserve"> </w:t>
      </w:r>
      <w:r w:rsidRPr="00105EE1">
        <w:t>Noch</w:t>
      </w:r>
      <w:r>
        <w:t xml:space="preserve"> </w:t>
      </w:r>
      <w:r w:rsidRPr="00105EE1">
        <w:t>einmal</w:t>
      </w:r>
      <w:r>
        <w:t xml:space="preserve"> </w:t>
      </w:r>
      <w:r w:rsidRPr="00105EE1">
        <w:t>wurde</w:t>
      </w:r>
      <w:r>
        <w:t xml:space="preserve"> </w:t>
      </w:r>
      <w:r w:rsidRPr="00105EE1">
        <w:t>er</w:t>
      </w:r>
      <w:r>
        <w:t xml:space="preserve"> </w:t>
      </w:r>
      <w:r w:rsidRPr="00105EE1">
        <w:t>zum</w:t>
      </w:r>
      <w:r>
        <w:t xml:space="preserve"> </w:t>
      </w:r>
      <w:r w:rsidRPr="00105EE1">
        <w:t>Widerrufe</w:t>
      </w:r>
      <w:r>
        <w:t xml:space="preserve"> </w:t>
      </w:r>
      <w:r w:rsidRPr="00105EE1">
        <w:t>aufgefordert.</w:t>
      </w:r>
      <w:r>
        <w:t xml:space="preserve"> </w:t>
      </w:r>
      <w:r w:rsidRPr="00105EE1">
        <w:t>Aber</w:t>
      </w:r>
      <w:r>
        <w:t xml:space="preserve"> </w:t>
      </w:r>
      <w:r w:rsidRPr="00105EE1">
        <w:t>mit</w:t>
      </w:r>
      <w:r>
        <w:t xml:space="preserve"> </w:t>
      </w:r>
      <w:r w:rsidRPr="00105EE1">
        <w:t>Thränen</w:t>
      </w:r>
      <w:r>
        <w:t xml:space="preserve"> </w:t>
      </w:r>
      <w:r w:rsidRPr="00105EE1">
        <w:t>sprach</w:t>
      </w:r>
      <w:r>
        <w:t xml:space="preserve"> </w:t>
      </w:r>
      <w:r w:rsidRPr="00105EE1">
        <w:t>er</w:t>
      </w:r>
      <w:r>
        <w:t xml:space="preserve"> </w:t>
      </w:r>
      <w:r w:rsidRPr="00105EE1">
        <w:t>zum</w:t>
      </w:r>
      <w:r>
        <w:t xml:space="preserve"> </w:t>
      </w:r>
      <w:r w:rsidRPr="00105EE1">
        <w:t>Volke:</w:t>
      </w:r>
      <w:r>
        <w:t xml:space="preserve"> </w:t>
      </w:r>
      <w:r w:rsidRPr="00105EE1">
        <w:t>Sollte</w:t>
      </w:r>
      <w:r>
        <w:t xml:space="preserve"> </w:t>
      </w:r>
      <w:r w:rsidRPr="00105EE1">
        <w:t>ich</w:t>
      </w:r>
      <w:r>
        <w:t xml:space="preserve"> </w:t>
      </w:r>
      <w:r w:rsidRPr="00105EE1">
        <w:t>so</w:t>
      </w:r>
      <w:r>
        <w:t xml:space="preserve"> </w:t>
      </w:r>
      <w:r w:rsidRPr="00105EE1">
        <w:t>viele</w:t>
      </w:r>
      <w:r>
        <w:t xml:space="preserve"> </w:t>
      </w:r>
      <w:r w:rsidRPr="00105EE1">
        <w:t>Seelen,</w:t>
      </w:r>
      <w:r>
        <w:t xml:space="preserve"> </w:t>
      </w:r>
      <w:r w:rsidRPr="00105EE1">
        <w:t>welche</w:t>
      </w:r>
      <w:r>
        <w:t xml:space="preserve"> </w:t>
      </w:r>
      <w:r w:rsidRPr="00105EE1">
        <w:t>ich</w:t>
      </w:r>
      <w:r>
        <w:t xml:space="preserve"> </w:t>
      </w:r>
      <w:r w:rsidRPr="00105EE1">
        <w:t>mit</w:t>
      </w:r>
      <w:r>
        <w:t xml:space="preserve"> </w:t>
      </w:r>
      <w:r w:rsidRPr="00105EE1">
        <w:t>den</w:t>
      </w:r>
      <w:r>
        <w:t xml:space="preserve"> </w:t>
      </w:r>
      <w:r w:rsidRPr="00105EE1">
        <w:t>festesten</w:t>
      </w:r>
      <w:r>
        <w:t xml:space="preserve"> </w:t>
      </w:r>
      <w:r w:rsidRPr="00105EE1">
        <w:t>Zeugnissen</w:t>
      </w:r>
      <w:r>
        <w:t xml:space="preserve"> </w:t>
      </w:r>
      <w:r w:rsidRPr="00105EE1">
        <w:t>der</w:t>
      </w:r>
      <w:r>
        <w:t xml:space="preserve"> </w:t>
      </w:r>
      <w:r w:rsidRPr="00105EE1">
        <w:t>Schrift</w:t>
      </w:r>
      <w:r>
        <w:t xml:space="preserve"> </w:t>
      </w:r>
      <w:r w:rsidRPr="00105EE1">
        <w:t>und</w:t>
      </w:r>
      <w:r>
        <w:t xml:space="preserve"> </w:t>
      </w:r>
      <w:r w:rsidRPr="00105EE1">
        <w:t>mit</w:t>
      </w:r>
      <w:r>
        <w:t xml:space="preserve"> </w:t>
      </w:r>
      <w:r w:rsidRPr="00105EE1">
        <w:t>der</w:t>
      </w:r>
      <w:r>
        <w:t xml:space="preserve"> </w:t>
      </w:r>
      <w:r w:rsidRPr="00105EE1">
        <w:t>reinsten</w:t>
      </w:r>
      <w:r>
        <w:t xml:space="preserve"> </w:t>
      </w:r>
      <w:r w:rsidRPr="00105EE1">
        <w:t>Lehre</w:t>
      </w:r>
      <w:r>
        <w:t xml:space="preserve"> </w:t>
      </w:r>
      <w:r w:rsidRPr="00105EE1">
        <w:t>des</w:t>
      </w:r>
      <w:r>
        <w:t xml:space="preserve"> </w:t>
      </w:r>
      <w:r w:rsidRPr="00105EE1">
        <w:t>Evangeliums</w:t>
      </w:r>
      <w:r>
        <w:t xml:space="preserve"> </w:t>
      </w:r>
      <w:r w:rsidRPr="00105EE1">
        <w:t>vertraut</w:t>
      </w:r>
      <w:r>
        <w:t xml:space="preserve"> </w:t>
      </w:r>
      <w:r w:rsidRPr="00105EE1">
        <w:t>gemacht</w:t>
      </w:r>
      <w:r>
        <w:t xml:space="preserve"> </w:t>
      </w:r>
      <w:r w:rsidRPr="00105EE1">
        <w:t>und</w:t>
      </w:r>
      <w:r>
        <w:t xml:space="preserve"> </w:t>
      </w:r>
      <w:r w:rsidRPr="00105EE1">
        <w:t>gegen</w:t>
      </w:r>
      <w:r>
        <w:t xml:space="preserve"> </w:t>
      </w:r>
      <w:r w:rsidRPr="00105EE1">
        <w:t>alle</w:t>
      </w:r>
      <w:r>
        <w:t xml:space="preserve"> </w:t>
      </w:r>
      <w:r w:rsidRPr="00105EE1">
        <w:t>Angriffe</w:t>
      </w:r>
      <w:r>
        <w:t xml:space="preserve"> </w:t>
      </w:r>
      <w:r w:rsidRPr="00105EE1">
        <w:t>des</w:t>
      </w:r>
      <w:r>
        <w:t xml:space="preserve"> </w:t>
      </w:r>
      <w:r w:rsidRPr="00105EE1">
        <w:t>Satans</w:t>
      </w:r>
      <w:r>
        <w:t xml:space="preserve"> </w:t>
      </w:r>
      <w:r w:rsidRPr="00105EE1">
        <w:t>dadurch</w:t>
      </w:r>
      <w:r>
        <w:t xml:space="preserve"> </w:t>
      </w:r>
      <w:r w:rsidRPr="00105EE1">
        <w:t>befestigt</w:t>
      </w:r>
      <w:r>
        <w:t xml:space="preserve"> </w:t>
      </w:r>
      <w:r w:rsidRPr="00105EE1">
        <w:t>habe,</w:t>
      </w:r>
      <w:r>
        <w:t xml:space="preserve"> </w:t>
      </w:r>
      <w:r w:rsidRPr="00105EE1">
        <w:t>durch</w:t>
      </w:r>
      <w:r>
        <w:t xml:space="preserve"> </w:t>
      </w:r>
      <w:r w:rsidRPr="00105EE1">
        <w:t>dies</w:t>
      </w:r>
      <w:r>
        <w:t xml:space="preserve"> </w:t>
      </w:r>
      <w:r w:rsidRPr="00105EE1">
        <w:t>mein</w:t>
      </w:r>
      <w:r>
        <w:t xml:space="preserve"> </w:t>
      </w:r>
      <w:r w:rsidRPr="00105EE1">
        <w:t>Beispiel</w:t>
      </w:r>
      <w:r>
        <w:t xml:space="preserve"> </w:t>
      </w:r>
      <w:r w:rsidRPr="00105EE1">
        <w:t>beunruhigen?</w:t>
      </w:r>
      <w:r>
        <w:t xml:space="preserve"> </w:t>
      </w:r>
      <w:r w:rsidRPr="00105EE1">
        <w:t>Fern</w:t>
      </w:r>
      <w:r>
        <w:t xml:space="preserve"> </w:t>
      </w:r>
      <w:r w:rsidRPr="00105EE1">
        <w:t>sei</w:t>
      </w:r>
      <w:r>
        <w:t xml:space="preserve"> </w:t>
      </w:r>
      <w:r w:rsidRPr="00105EE1">
        <w:t>es</w:t>
      </w:r>
      <w:r>
        <w:t xml:space="preserve"> </w:t>
      </w:r>
      <w:r w:rsidRPr="00105EE1">
        <w:t>von</w:t>
      </w:r>
      <w:r>
        <w:t xml:space="preserve"> </w:t>
      </w:r>
      <w:r w:rsidRPr="00105EE1">
        <w:t>mir,</w:t>
      </w:r>
      <w:r>
        <w:t xml:space="preserve"> </w:t>
      </w:r>
      <w:r w:rsidRPr="00105EE1">
        <w:t>daß</w:t>
      </w:r>
      <w:r>
        <w:t xml:space="preserve"> </w:t>
      </w:r>
      <w:r w:rsidRPr="00105EE1">
        <w:t>ich</w:t>
      </w:r>
      <w:r>
        <w:t xml:space="preserve"> </w:t>
      </w:r>
      <w:r w:rsidRPr="00105EE1">
        <w:t>diesen</w:t>
      </w:r>
      <w:r>
        <w:t xml:space="preserve"> </w:t>
      </w:r>
      <w:r w:rsidRPr="00105EE1">
        <w:t>meinen</w:t>
      </w:r>
      <w:r>
        <w:t xml:space="preserve"> </w:t>
      </w:r>
      <w:r w:rsidRPr="00105EE1">
        <w:t>sterblichen</w:t>
      </w:r>
      <w:r>
        <w:t xml:space="preserve"> </w:t>
      </w:r>
      <w:r w:rsidRPr="00105EE1">
        <w:t>Leib</w:t>
      </w:r>
      <w:r>
        <w:t xml:space="preserve"> </w:t>
      </w:r>
      <w:r w:rsidRPr="00105EE1">
        <w:t>höher</w:t>
      </w:r>
      <w:r>
        <w:t xml:space="preserve"> </w:t>
      </w:r>
      <w:r w:rsidRPr="00105EE1">
        <w:t>achten</w:t>
      </w:r>
      <w:r>
        <w:t xml:space="preserve"> </w:t>
      </w:r>
      <w:r w:rsidRPr="00105EE1">
        <w:t>sollte</w:t>
      </w:r>
      <w:r>
        <w:t xml:space="preserve"> </w:t>
      </w:r>
      <w:r w:rsidRPr="00105EE1">
        <w:t>als</w:t>
      </w:r>
      <w:r>
        <w:t xml:space="preserve"> </w:t>
      </w:r>
      <w:r w:rsidRPr="00105EE1">
        <w:t>das</w:t>
      </w:r>
      <w:r>
        <w:t xml:space="preserve"> </w:t>
      </w:r>
      <w:r w:rsidRPr="00105EE1">
        <w:t>Heil</w:t>
      </w:r>
      <w:r>
        <w:t xml:space="preserve"> </w:t>
      </w:r>
      <w:r w:rsidRPr="00105EE1">
        <w:t>jener</w:t>
      </w:r>
      <w:r>
        <w:t xml:space="preserve"> </w:t>
      </w:r>
      <w:r w:rsidRPr="00105EE1">
        <w:t>Seelen.“</w:t>
      </w:r>
      <w:r>
        <w:t xml:space="preserve"> </w:t>
      </w:r>
      <w:r w:rsidRPr="00105EE1">
        <w:t>Es</w:t>
      </w:r>
      <w:r>
        <w:t xml:space="preserve"> </w:t>
      </w:r>
      <w:r w:rsidRPr="00105EE1">
        <w:t>wurden</w:t>
      </w:r>
      <w:r>
        <w:t xml:space="preserve"> </w:t>
      </w:r>
      <w:r w:rsidRPr="00105EE1">
        <w:t>ihm</w:t>
      </w:r>
      <w:r>
        <w:t xml:space="preserve"> </w:t>
      </w:r>
      <w:r w:rsidRPr="00105EE1">
        <w:t>hierauf</w:t>
      </w:r>
      <w:r>
        <w:t xml:space="preserve"> </w:t>
      </w:r>
      <w:r w:rsidRPr="00105EE1">
        <w:t>Stück</w:t>
      </w:r>
      <w:r>
        <w:t xml:space="preserve"> </w:t>
      </w:r>
      <w:r w:rsidRPr="00105EE1">
        <w:t>für</w:t>
      </w:r>
      <w:r>
        <w:t xml:space="preserve"> </w:t>
      </w:r>
      <w:r w:rsidRPr="00105EE1">
        <w:t>Stück</w:t>
      </w:r>
      <w:r>
        <w:t xml:space="preserve"> </w:t>
      </w:r>
      <w:r w:rsidRPr="00105EE1">
        <w:t>die</w:t>
      </w:r>
      <w:r>
        <w:t xml:space="preserve"> </w:t>
      </w:r>
      <w:r w:rsidRPr="00105EE1">
        <w:t>priesterlichen</w:t>
      </w:r>
      <w:r>
        <w:t xml:space="preserve"> </w:t>
      </w:r>
      <w:r w:rsidRPr="00105EE1">
        <w:t>Kleider</w:t>
      </w:r>
      <w:r>
        <w:t xml:space="preserve"> </w:t>
      </w:r>
      <w:r w:rsidRPr="00105EE1">
        <w:t>wieder</w:t>
      </w:r>
      <w:r>
        <w:t xml:space="preserve"> </w:t>
      </w:r>
      <w:r w:rsidRPr="00105EE1">
        <w:t>ausgezogen,</w:t>
      </w:r>
      <w:r>
        <w:t xml:space="preserve"> </w:t>
      </w:r>
      <w:r w:rsidRPr="00105EE1">
        <w:t>und</w:t>
      </w:r>
      <w:r>
        <w:t xml:space="preserve"> </w:t>
      </w:r>
      <w:r w:rsidRPr="00105EE1">
        <w:t>immer</w:t>
      </w:r>
      <w:r>
        <w:t xml:space="preserve"> </w:t>
      </w:r>
      <w:r w:rsidRPr="00105EE1">
        <w:t>jedes</w:t>
      </w:r>
      <w:r>
        <w:t xml:space="preserve"> </w:t>
      </w:r>
      <w:r w:rsidRPr="00105EE1">
        <w:t>Stück</w:t>
      </w:r>
      <w:r>
        <w:t xml:space="preserve"> </w:t>
      </w:r>
      <w:r w:rsidRPr="00105EE1">
        <w:t>mit</w:t>
      </w:r>
      <w:r>
        <w:t xml:space="preserve"> </w:t>
      </w:r>
      <w:r w:rsidRPr="00105EE1">
        <w:t>einer</w:t>
      </w:r>
      <w:r>
        <w:t xml:space="preserve"> </w:t>
      </w:r>
      <w:r w:rsidRPr="00105EE1">
        <w:t>besonderen</w:t>
      </w:r>
      <w:r>
        <w:t xml:space="preserve"> </w:t>
      </w:r>
      <w:r w:rsidRPr="00105EE1">
        <w:t>Verwünschung.</w:t>
      </w:r>
      <w:r>
        <w:t xml:space="preserve"> </w:t>
      </w:r>
      <w:r w:rsidRPr="00105EE1">
        <w:t>Als</w:t>
      </w:r>
      <w:r>
        <w:t xml:space="preserve"> </w:t>
      </w:r>
      <w:r w:rsidRPr="00105EE1">
        <w:t>man</w:t>
      </w:r>
      <w:r>
        <w:t xml:space="preserve"> </w:t>
      </w:r>
      <w:r w:rsidRPr="00105EE1">
        <w:t>den</w:t>
      </w:r>
      <w:r>
        <w:t xml:space="preserve"> </w:t>
      </w:r>
      <w:r w:rsidRPr="00105EE1">
        <w:t>Abendmahls-Kelch</w:t>
      </w:r>
      <w:r>
        <w:t xml:space="preserve"> </w:t>
      </w:r>
      <w:r w:rsidRPr="00105EE1">
        <w:t>ihm</w:t>
      </w:r>
      <w:r>
        <w:t xml:space="preserve"> </w:t>
      </w:r>
      <w:r w:rsidRPr="00105EE1">
        <w:t>aus</w:t>
      </w:r>
      <w:r>
        <w:t xml:space="preserve"> </w:t>
      </w:r>
      <w:r w:rsidRPr="00105EE1">
        <w:t>seinen</w:t>
      </w:r>
      <w:r>
        <w:t xml:space="preserve"> </w:t>
      </w:r>
      <w:r w:rsidRPr="00105EE1">
        <w:t>Händen</w:t>
      </w:r>
      <w:r>
        <w:t xml:space="preserve"> </w:t>
      </w:r>
      <w:r w:rsidRPr="00105EE1">
        <w:t>nahm</w:t>
      </w:r>
      <w:r>
        <w:t xml:space="preserve"> </w:t>
      </w:r>
      <w:r w:rsidRPr="00105EE1">
        <w:t>mit</w:t>
      </w:r>
      <w:r>
        <w:t xml:space="preserve"> </w:t>
      </w:r>
      <w:r w:rsidRPr="00105EE1">
        <w:t>den</w:t>
      </w:r>
      <w:r>
        <w:t xml:space="preserve"> </w:t>
      </w:r>
      <w:r w:rsidRPr="00105EE1">
        <w:t>Worten:</w:t>
      </w:r>
      <w:r>
        <w:t xml:space="preserve"> </w:t>
      </w:r>
      <w:r w:rsidRPr="00105EE1">
        <w:t>„Wir</w:t>
      </w:r>
      <w:r>
        <w:t xml:space="preserve"> </w:t>
      </w:r>
      <w:r w:rsidRPr="00105EE1">
        <w:t>nehmen</w:t>
      </w:r>
      <w:r>
        <w:t xml:space="preserve"> </w:t>
      </w:r>
      <w:r w:rsidRPr="00105EE1">
        <w:t>Dir,</w:t>
      </w:r>
      <w:r>
        <w:t xml:space="preserve"> </w:t>
      </w:r>
      <w:r w:rsidRPr="00105EE1">
        <w:t>verdammter</w:t>
      </w:r>
      <w:r>
        <w:t xml:space="preserve"> </w:t>
      </w:r>
      <w:r w:rsidRPr="00105EE1">
        <w:t>Judas,</w:t>
      </w:r>
      <w:r>
        <w:t xml:space="preserve"> </w:t>
      </w:r>
      <w:r w:rsidRPr="00105EE1">
        <w:t>den</w:t>
      </w:r>
      <w:r>
        <w:t xml:space="preserve"> </w:t>
      </w:r>
      <w:r w:rsidRPr="00105EE1">
        <w:t>Kelch</w:t>
      </w:r>
      <w:r>
        <w:t xml:space="preserve"> </w:t>
      </w:r>
      <w:r w:rsidRPr="00105EE1">
        <w:t>des</w:t>
      </w:r>
      <w:r>
        <w:t xml:space="preserve"> </w:t>
      </w:r>
      <w:r w:rsidRPr="00105EE1">
        <w:t>Heils,“</w:t>
      </w:r>
      <w:r>
        <w:t xml:space="preserve"> </w:t>
      </w:r>
      <w:r w:rsidRPr="00105EE1">
        <w:t>antwortete</w:t>
      </w:r>
      <w:r>
        <w:t xml:space="preserve"> </w:t>
      </w:r>
      <w:r w:rsidRPr="00105EE1">
        <w:t>er:</w:t>
      </w:r>
      <w:r>
        <w:t xml:space="preserve"> </w:t>
      </w:r>
      <w:r w:rsidRPr="00105EE1">
        <w:t>„Aber</w:t>
      </w:r>
      <w:r>
        <w:t xml:space="preserve"> </w:t>
      </w:r>
      <w:r w:rsidRPr="00105EE1">
        <w:t>ich</w:t>
      </w:r>
      <w:r>
        <w:t xml:space="preserve"> </w:t>
      </w:r>
      <w:r w:rsidRPr="00105EE1">
        <w:t>vertraue</w:t>
      </w:r>
      <w:r>
        <w:t xml:space="preserve"> </w:t>
      </w:r>
      <w:r w:rsidRPr="00105EE1">
        <w:t>auf</w:t>
      </w:r>
      <w:r>
        <w:t xml:space="preserve"> </w:t>
      </w:r>
      <w:r w:rsidRPr="00105EE1">
        <w:t>Gott,</w:t>
      </w:r>
      <w:r>
        <w:t xml:space="preserve"> </w:t>
      </w:r>
      <w:r w:rsidRPr="00105EE1">
        <w:t>meinen</w:t>
      </w:r>
      <w:r>
        <w:t xml:space="preserve"> </w:t>
      </w:r>
      <w:r w:rsidRPr="00105EE1">
        <w:t>Vater,</w:t>
      </w:r>
      <w:r>
        <w:t xml:space="preserve"> </w:t>
      </w:r>
      <w:r w:rsidRPr="00105EE1">
        <w:t>den</w:t>
      </w:r>
      <w:r>
        <w:t xml:space="preserve"> </w:t>
      </w:r>
      <w:r w:rsidRPr="00105EE1">
        <w:t>Allmächtigen,</w:t>
      </w:r>
      <w:r>
        <w:t xml:space="preserve"> </w:t>
      </w:r>
      <w:r w:rsidRPr="00105EE1">
        <w:t>und</w:t>
      </w:r>
      <w:r>
        <w:t xml:space="preserve"> </w:t>
      </w:r>
      <w:r w:rsidRPr="00105EE1">
        <w:t>meinen</w:t>
      </w:r>
      <w:r>
        <w:t xml:space="preserve"> </w:t>
      </w:r>
      <w:r w:rsidRPr="00105EE1">
        <w:t>Herrn</w:t>
      </w:r>
      <w:r>
        <w:t xml:space="preserve"> </w:t>
      </w:r>
      <w:r w:rsidRPr="00105EE1">
        <w:t>Jesus</w:t>
      </w:r>
      <w:r>
        <w:t xml:space="preserve"> </w:t>
      </w:r>
      <w:r w:rsidRPr="00105EE1">
        <w:t>Christus,</w:t>
      </w:r>
      <w:r>
        <w:t xml:space="preserve"> </w:t>
      </w:r>
      <w:r w:rsidRPr="00105EE1">
        <w:t>für</w:t>
      </w:r>
      <w:r>
        <w:t xml:space="preserve"> </w:t>
      </w:r>
      <w:r w:rsidRPr="00105EE1">
        <w:t>dessen</w:t>
      </w:r>
      <w:r>
        <w:t xml:space="preserve"> </w:t>
      </w:r>
      <w:r w:rsidRPr="00105EE1">
        <w:t>Namen</w:t>
      </w:r>
      <w:r>
        <w:t xml:space="preserve"> </w:t>
      </w:r>
      <w:r w:rsidRPr="00105EE1">
        <w:t>ich</w:t>
      </w:r>
      <w:r>
        <w:t xml:space="preserve"> </w:t>
      </w:r>
      <w:r w:rsidRPr="00105EE1">
        <w:t>dieses</w:t>
      </w:r>
      <w:r>
        <w:t xml:space="preserve"> </w:t>
      </w:r>
      <w:r w:rsidRPr="00105EE1">
        <w:t>trage,</w:t>
      </w:r>
      <w:r>
        <w:t xml:space="preserve"> </w:t>
      </w:r>
      <w:r w:rsidRPr="00105EE1">
        <w:t>daß</w:t>
      </w:r>
      <w:r>
        <w:t xml:space="preserve"> </w:t>
      </w:r>
      <w:r w:rsidRPr="00105EE1">
        <w:t>er</w:t>
      </w:r>
      <w:r>
        <w:t xml:space="preserve"> </w:t>
      </w:r>
      <w:r w:rsidRPr="00105EE1">
        <w:t>den</w:t>
      </w:r>
      <w:r>
        <w:t xml:space="preserve"> </w:t>
      </w:r>
      <w:r w:rsidRPr="00105EE1">
        <w:t>Kelch</w:t>
      </w:r>
      <w:r>
        <w:t xml:space="preserve"> </w:t>
      </w:r>
      <w:r w:rsidRPr="00105EE1">
        <w:t>seines</w:t>
      </w:r>
      <w:r>
        <w:t xml:space="preserve"> </w:t>
      </w:r>
      <w:r w:rsidRPr="00105EE1">
        <w:t>Heils</w:t>
      </w:r>
      <w:r>
        <w:t xml:space="preserve"> </w:t>
      </w:r>
      <w:r w:rsidRPr="00105EE1">
        <w:t>nicht</w:t>
      </w:r>
      <w:r>
        <w:t xml:space="preserve"> </w:t>
      </w:r>
      <w:r w:rsidRPr="00105EE1">
        <w:t>von</w:t>
      </w:r>
      <w:r>
        <w:t xml:space="preserve"> </w:t>
      </w:r>
      <w:r w:rsidRPr="00105EE1">
        <w:t>mir</w:t>
      </w:r>
      <w:r>
        <w:t xml:space="preserve"> </w:t>
      </w:r>
      <w:r w:rsidRPr="00105EE1">
        <w:t>nehmen</w:t>
      </w:r>
      <w:r>
        <w:t xml:space="preserve"> </w:t>
      </w:r>
      <w:r w:rsidRPr="00105EE1">
        <w:t>wird,</w:t>
      </w:r>
      <w:r>
        <w:t xml:space="preserve"> </w:t>
      </w:r>
      <w:r w:rsidRPr="00105EE1">
        <w:t>und</w:t>
      </w:r>
      <w:r>
        <w:t xml:space="preserve"> </w:t>
      </w:r>
      <w:r w:rsidRPr="00105EE1">
        <w:t>ich</w:t>
      </w:r>
      <w:r>
        <w:t xml:space="preserve"> </w:t>
      </w:r>
      <w:r w:rsidRPr="00105EE1">
        <w:t>habe</w:t>
      </w:r>
      <w:r>
        <w:t xml:space="preserve"> </w:t>
      </w:r>
      <w:r w:rsidRPr="00105EE1">
        <w:t>eine</w:t>
      </w:r>
      <w:r>
        <w:t xml:space="preserve"> </w:t>
      </w:r>
      <w:r w:rsidRPr="00105EE1">
        <w:t>feste</w:t>
      </w:r>
      <w:r>
        <w:t xml:space="preserve"> </w:t>
      </w:r>
      <w:r w:rsidRPr="00105EE1">
        <w:t>Hoffnung,</w:t>
      </w:r>
      <w:r>
        <w:t xml:space="preserve"> </w:t>
      </w:r>
      <w:r w:rsidRPr="00105EE1">
        <w:t>daß</w:t>
      </w:r>
      <w:r>
        <w:t xml:space="preserve"> </w:t>
      </w:r>
      <w:r w:rsidRPr="00105EE1">
        <w:t>ich</w:t>
      </w:r>
      <w:r>
        <w:t xml:space="preserve"> </w:t>
      </w:r>
      <w:r w:rsidRPr="00105EE1">
        <w:t>ihn</w:t>
      </w:r>
      <w:r>
        <w:t xml:space="preserve"> </w:t>
      </w:r>
      <w:r w:rsidRPr="00105EE1">
        <w:t>noch</w:t>
      </w:r>
      <w:r>
        <w:t xml:space="preserve"> </w:t>
      </w:r>
      <w:r w:rsidRPr="00105EE1">
        <w:t>heute</w:t>
      </w:r>
      <w:r>
        <w:t xml:space="preserve"> </w:t>
      </w:r>
      <w:r w:rsidRPr="00105EE1">
        <w:t>in</w:t>
      </w:r>
      <w:r>
        <w:t xml:space="preserve"> </w:t>
      </w:r>
      <w:r w:rsidRPr="00105EE1">
        <w:t>seinem</w:t>
      </w:r>
      <w:r>
        <w:t xml:space="preserve"> </w:t>
      </w:r>
      <w:r w:rsidRPr="00105EE1">
        <w:t>Reiche</w:t>
      </w:r>
      <w:r>
        <w:t xml:space="preserve"> </w:t>
      </w:r>
      <w:r w:rsidRPr="00105EE1">
        <w:t>trinken</w:t>
      </w:r>
      <w:r>
        <w:t xml:space="preserve"> </w:t>
      </w:r>
      <w:r w:rsidRPr="00105EE1">
        <w:t>werde.“</w:t>
      </w:r>
      <w:r>
        <w:t xml:space="preserve"> </w:t>
      </w:r>
      <w:r w:rsidRPr="00105EE1">
        <w:t>Als</w:t>
      </w:r>
      <w:r>
        <w:t xml:space="preserve"> </w:t>
      </w:r>
      <w:r w:rsidRPr="00105EE1">
        <w:t>aber</w:t>
      </w:r>
      <w:r>
        <w:t xml:space="preserve"> </w:t>
      </w:r>
      <w:r w:rsidRPr="00105EE1">
        <w:t>die</w:t>
      </w:r>
      <w:r>
        <w:t xml:space="preserve"> </w:t>
      </w:r>
      <w:r w:rsidRPr="00105EE1">
        <w:t>Art,</w:t>
      </w:r>
      <w:r>
        <w:t xml:space="preserve"> </w:t>
      </w:r>
      <w:r w:rsidRPr="00105EE1">
        <w:t>wie</w:t>
      </w:r>
      <w:r>
        <w:t xml:space="preserve"> </w:t>
      </w:r>
      <w:r w:rsidRPr="00105EE1">
        <w:t>seine</w:t>
      </w:r>
      <w:r>
        <w:t xml:space="preserve"> </w:t>
      </w:r>
      <w:r w:rsidRPr="00105EE1">
        <w:t>Tonsur</w:t>
      </w:r>
      <w:r>
        <w:t xml:space="preserve"> </w:t>
      </w:r>
      <w:r w:rsidRPr="00105EE1">
        <w:t>zerstört</w:t>
      </w:r>
      <w:r>
        <w:t xml:space="preserve"> </w:t>
      </w:r>
      <w:r w:rsidRPr="00105EE1">
        <w:t>werden</w:t>
      </w:r>
      <w:r>
        <w:t xml:space="preserve"> </w:t>
      </w:r>
      <w:r w:rsidRPr="00105EE1">
        <w:t>sollte,</w:t>
      </w:r>
      <w:r>
        <w:t xml:space="preserve"> </w:t>
      </w:r>
      <w:r w:rsidRPr="00105EE1">
        <w:t>gestritten</w:t>
      </w:r>
      <w:r>
        <w:t xml:space="preserve"> </w:t>
      </w:r>
      <w:r w:rsidRPr="00105EE1">
        <w:t>wurde,</w:t>
      </w:r>
      <w:r>
        <w:t xml:space="preserve"> </w:t>
      </w:r>
      <w:r w:rsidRPr="00105EE1">
        <w:t>sprach</w:t>
      </w:r>
      <w:r>
        <w:t xml:space="preserve"> </w:t>
      </w:r>
      <w:r w:rsidRPr="00105EE1">
        <w:t>Hus</w:t>
      </w:r>
      <w:r>
        <w:t xml:space="preserve"> </w:t>
      </w:r>
      <w:r w:rsidRPr="00105EE1">
        <w:t>zu</w:t>
      </w:r>
      <w:r>
        <w:t xml:space="preserve"> </w:t>
      </w:r>
      <w:r w:rsidRPr="00105EE1">
        <w:t>dem</w:t>
      </w:r>
      <w:r>
        <w:t xml:space="preserve"> </w:t>
      </w:r>
      <w:r w:rsidRPr="00105EE1">
        <w:t>Kaiser:</w:t>
      </w:r>
      <w:r>
        <w:t xml:space="preserve"> </w:t>
      </w:r>
      <w:r w:rsidRPr="00105EE1">
        <w:t>Es</w:t>
      </w:r>
      <w:r>
        <w:t xml:space="preserve"> </w:t>
      </w:r>
      <w:r w:rsidRPr="00105EE1">
        <w:t>wundert</w:t>
      </w:r>
      <w:r>
        <w:t xml:space="preserve"> </w:t>
      </w:r>
      <w:r w:rsidRPr="00105EE1">
        <w:t>mich,</w:t>
      </w:r>
      <w:r>
        <w:t xml:space="preserve"> </w:t>
      </w:r>
      <w:r w:rsidRPr="00105EE1">
        <w:t>daß</w:t>
      </w:r>
      <w:r>
        <w:t xml:space="preserve"> </w:t>
      </w:r>
      <w:r w:rsidRPr="00105EE1">
        <w:t>sie,</w:t>
      </w:r>
      <w:r>
        <w:t xml:space="preserve"> </w:t>
      </w:r>
      <w:r w:rsidRPr="00105EE1">
        <w:t>die</w:t>
      </w:r>
      <w:r>
        <w:t xml:space="preserve"> </w:t>
      </w:r>
      <w:r w:rsidRPr="00105EE1">
        <w:t>alle</w:t>
      </w:r>
      <w:r>
        <w:t xml:space="preserve"> </w:t>
      </w:r>
      <w:r w:rsidRPr="00105EE1">
        <w:t>gleich</w:t>
      </w:r>
      <w:r>
        <w:t xml:space="preserve"> </w:t>
      </w:r>
      <w:r w:rsidRPr="00105EE1">
        <w:t>grausam</w:t>
      </w:r>
      <w:r>
        <w:t xml:space="preserve"> </w:t>
      </w:r>
      <w:r w:rsidRPr="00105EE1">
        <w:t>sind,</w:t>
      </w:r>
      <w:r>
        <w:t xml:space="preserve"> </w:t>
      </w:r>
      <w:r w:rsidRPr="00105EE1">
        <w:t>doch</w:t>
      </w:r>
      <w:r>
        <w:t xml:space="preserve"> </w:t>
      </w:r>
      <w:r w:rsidRPr="00105EE1">
        <w:t>in</w:t>
      </w:r>
      <w:r>
        <w:t xml:space="preserve"> </w:t>
      </w:r>
      <w:r w:rsidRPr="00105EE1">
        <w:t>der</w:t>
      </w:r>
      <w:r>
        <w:t xml:space="preserve"> </w:t>
      </w:r>
      <w:r w:rsidRPr="00105EE1">
        <w:t>Art</w:t>
      </w:r>
      <w:r>
        <w:t xml:space="preserve"> </w:t>
      </w:r>
      <w:r w:rsidRPr="00105EE1">
        <w:t>der</w:t>
      </w:r>
      <w:r>
        <w:t xml:space="preserve"> </w:t>
      </w:r>
      <w:r w:rsidRPr="00105EE1">
        <w:t>Grausamkeit</w:t>
      </w:r>
      <w:r>
        <w:t xml:space="preserve"> </w:t>
      </w:r>
      <w:r w:rsidRPr="00105EE1">
        <w:t>nicht</w:t>
      </w:r>
      <w:r>
        <w:t xml:space="preserve"> </w:t>
      </w:r>
      <w:r w:rsidRPr="00105EE1">
        <w:t>mit</w:t>
      </w:r>
      <w:r>
        <w:t xml:space="preserve"> </w:t>
      </w:r>
      <w:r w:rsidRPr="00105EE1">
        <w:t>einander</w:t>
      </w:r>
      <w:r>
        <w:t xml:space="preserve"> </w:t>
      </w:r>
      <w:r w:rsidRPr="00105EE1">
        <w:t>übereinstimmen</w:t>
      </w:r>
      <w:r>
        <w:t xml:space="preserve"> </w:t>
      </w:r>
      <w:r w:rsidRPr="00105EE1">
        <w:t>können.“</w:t>
      </w:r>
      <w:r>
        <w:t xml:space="preserve"> </w:t>
      </w:r>
      <w:r w:rsidRPr="00105EE1">
        <w:t>Dann</w:t>
      </w:r>
      <w:r>
        <w:t xml:space="preserve"> </w:t>
      </w:r>
      <w:r w:rsidRPr="00105EE1">
        <w:t>wurde</w:t>
      </w:r>
      <w:r>
        <w:t xml:space="preserve"> </w:t>
      </w:r>
      <w:r w:rsidRPr="00105EE1">
        <w:t>ihm</w:t>
      </w:r>
      <w:r>
        <w:t xml:space="preserve"> </w:t>
      </w:r>
      <w:r w:rsidRPr="00105EE1">
        <w:t>eine</w:t>
      </w:r>
      <w:r>
        <w:t xml:space="preserve"> </w:t>
      </w:r>
      <w:r w:rsidRPr="00105EE1">
        <w:t>mit</w:t>
      </w:r>
      <w:r>
        <w:t xml:space="preserve"> </w:t>
      </w:r>
      <w:r w:rsidRPr="00105EE1">
        <w:t>Teufeln</w:t>
      </w:r>
      <w:r>
        <w:t xml:space="preserve"> </w:t>
      </w:r>
      <w:r w:rsidRPr="00105EE1">
        <w:t>bemalte</w:t>
      </w:r>
      <w:r>
        <w:t xml:space="preserve"> </w:t>
      </w:r>
      <w:r w:rsidRPr="00105EE1">
        <w:t>Mütze,</w:t>
      </w:r>
      <w:r>
        <w:t xml:space="preserve"> </w:t>
      </w:r>
      <w:r w:rsidRPr="00105EE1">
        <w:t>welche</w:t>
      </w:r>
      <w:r>
        <w:t xml:space="preserve"> </w:t>
      </w:r>
      <w:r w:rsidRPr="00105EE1">
        <w:t>mit</w:t>
      </w:r>
      <w:r>
        <w:t xml:space="preserve"> </w:t>
      </w:r>
      <w:r w:rsidRPr="00105EE1">
        <w:t>den</w:t>
      </w:r>
      <w:r>
        <w:t xml:space="preserve"> </w:t>
      </w:r>
      <w:r w:rsidRPr="00105EE1">
        <w:t>Worten:</w:t>
      </w:r>
      <w:r>
        <w:t xml:space="preserve"> </w:t>
      </w:r>
      <w:r w:rsidRPr="00105EE1">
        <w:t>„der</w:t>
      </w:r>
      <w:r>
        <w:t xml:space="preserve"> </w:t>
      </w:r>
      <w:proofErr w:type="spellStart"/>
      <w:r w:rsidRPr="00105EE1">
        <w:t>Häresiarch</w:t>
      </w:r>
      <w:proofErr w:type="spellEnd"/>
      <w:r w:rsidRPr="00105EE1">
        <w:t>“</w:t>
      </w:r>
      <w:r>
        <w:t xml:space="preserve"> </w:t>
      </w:r>
      <w:r w:rsidRPr="00105EE1">
        <w:t>bezeichnet</w:t>
      </w:r>
      <w:r>
        <w:t xml:space="preserve"> </w:t>
      </w:r>
      <w:r w:rsidRPr="00105EE1">
        <w:t>war,</w:t>
      </w:r>
      <w:r>
        <w:t xml:space="preserve"> </w:t>
      </w:r>
      <w:r w:rsidRPr="00105EE1">
        <w:t>aufgesetzt.</w:t>
      </w:r>
      <w:r>
        <w:t xml:space="preserve"> </w:t>
      </w:r>
      <w:r w:rsidRPr="00105EE1">
        <w:t>Er</w:t>
      </w:r>
      <w:r>
        <w:t xml:space="preserve"> </w:t>
      </w:r>
      <w:r w:rsidRPr="00105EE1">
        <w:t>aber</w:t>
      </w:r>
      <w:r>
        <w:t xml:space="preserve"> </w:t>
      </w:r>
      <w:r w:rsidRPr="00105EE1">
        <w:t>sprach:</w:t>
      </w:r>
      <w:r>
        <w:t xml:space="preserve"> </w:t>
      </w:r>
      <w:r w:rsidRPr="00105EE1">
        <w:t>Mein</w:t>
      </w:r>
      <w:r>
        <w:t xml:space="preserve"> </w:t>
      </w:r>
      <w:r w:rsidRPr="00105EE1">
        <w:t>Herr</w:t>
      </w:r>
      <w:r>
        <w:t xml:space="preserve"> </w:t>
      </w:r>
      <w:r w:rsidRPr="00105EE1">
        <w:t>Jesus</w:t>
      </w:r>
      <w:r>
        <w:t xml:space="preserve"> </w:t>
      </w:r>
      <w:r w:rsidRPr="00105EE1">
        <w:t>Christus</w:t>
      </w:r>
      <w:r>
        <w:t xml:space="preserve"> </w:t>
      </w:r>
      <w:r w:rsidRPr="00105EE1">
        <w:t>hat</w:t>
      </w:r>
      <w:r>
        <w:t xml:space="preserve"> </w:t>
      </w:r>
      <w:r w:rsidRPr="00105EE1">
        <w:t>meinetwegen</w:t>
      </w:r>
      <w:r>
        <w:t xml:space="preserve"> </w:t>
      </w:r>
      <w:r w:rsidRPr="00105EE1">
        <w:t>eine</w:t>
      </w:r>
      <w:r>
        <w:t xml:space="preserve"> </w:t>
      </w:r>
      <w:r w:rsidRPr="00105EE1">
        <w:t>Dornenkrone</w:t>
      </w:r>
      <w:r>
        <w:t xml:space="preserve"> </w:t>
      </w:r>
      <w:r w:rsidRPr="00105EE1">
        <w:t>getragen;</w:t>
      </w:r>
      <w:r>
        <w:t xml:space="preserve"> </w:t>
      </w:r>
      <w:r w:rsidRPr="00105EE1">
        <w:t>warum</w:t>
      </w:r>
      <w:r>
        <w:t xml:space="preserve"> </w:t>
      </w:r>
      <w:r w:rsidRPr="00105EE1">
        <w:t>sollte</w:t>
      </w:r>
      <w:r>
        <w:t xml:space="preserve"> </w:t>
      </w:r>
      <w:r w:rsidRPr="00105EE1">
        <w:t>ich</w:t>
      </w:r>
      <w:r>
        <w:t xml:space="preserve"> </w:t>
      </w:r>
      <w:r w:rsidRPr="00105EE1">
        <w:t>nicht</w:t>
      </w:r>
      <w:r>
        <w:t xml:space="preserve"> </w:t>
      </w:r>
      <w:r w:rsidRPr="00105EE1">
        <w:t>auch</w:t>
      </w:r>
      <w:r>
        <w:t xml:space="preserve"> </w:t>
      </w:r>
      <w:r w:rsidRPr="00105EE1">
        <w:t>diese</w:t>
      </w:r>
      <w:r>
        <w:t xml:space="preserve"> </w:t>
      </w:r>
      <w:r w:rsidRPr="00105EE1">
        <w:t>leichtere,</w:t>
      </w:r>
      <w:r>
        <w:t xml:space="preserve"> </w:t>
      </w:r>
      <w:r w:rsidRPr="00105EE1">
        <w:t>obgleich</w:t>
      </w:r>
      <w:r>
        <w:t xml:space="preserve"> </w:t>
      </w:r>
      <w:r w:rsidRPr="00105EE1">
        <w:t>schmachvolle</w:t>
      </w:r>
      <w:r>
        <w:t xml:space="preserve"> </w:t>
      </w:r>
      <w:r w:rsidRPr="00105EE1">
        <w:t>um</w:t>
      </w:r>
      <w:r>
        <w:t xml:space="preserve"> </w:t>
      </w:r>
      <w:r w:rsidRPr="00105EE1">
        <w:t>seines</w:t>
      </w:r>
      <w:r>
        <w:t xml:space="preserve"> </w:t>
      </w:r>
      <w:r w:rsidRPr="00105EE1">
        <w:t>Namens</w:t>
      </w:r>
      <w:r>
        <w:t xml:space="preserve"> </w:t>
      </w:r>
      <w:r w:rsidRPr="00105EE1">
        <w:t>willen</w:t>
      </w:r>
      <w:r>
        <w:t xml:space="preserve"> </w:t>
      </w:r>
      <w:r w:rsidRPr="00105EE1">
        <w:t>tragen?</w:t>
      </w:r>
      <w:r>
        <w:t xml:space="preserve"> </w:t>
      </w:r>
      <w:r w:rsidRPr="00105EE1">
        <w:t>Ich</w:t>
      </w:r>
      <w:r>
        <w:t xml:space="preserve"> </w:t>
      </w:r>
      <w:r w:rsidRPr="00105EE1">
        <w:t>will</w:t>
      </w:r>
      <w:r>
        <w:t xml:space="preserve"> </w:t>
      </w:r>
      <w:r w:rsidRPr="00105EE1">
        <w:t>das</w:t>
      </w:r>
      <w:r>
        <w:t xml:space="preserve"> </w:t>
      </w:r>
      <w:r w:rsidRPr="00105EE1">
        <w:t>thun</w:t>
      </w:r>
      <w:r>
        <w:t xml:space="preserve"> </w:t>
      </w:r>
      <w:r w:rsidRPr="00105EE1">
        <w:t>und</w:t>
      </w:r>
      <w:r>
        <w:t xml:space="preserve"> </w:t>
      </w:r>
      <w:r w:rsidRPr="00105EE1">
        <w:t>gerne.“</w:t>
      </w:r>
      <w:r>
        <w:t xml:space="preserve"> </w:t>
      </w:r>
      <w:r w:rsidRPr="00105EE1">
        <w:t>Als</w:t>
      </w:r>
      <w:r>
        <w:t xml:space="preserve"> </w:t>
      </w:r>
      <w:r w:rsidRPr="00105EE1">
        <w:t>die</w:t>
      </w:r>
      <w:r>
        <w:t xml:space="preserve"> </w:t>
      </w:r>
      <w:r w:rsidRPr="00105EE1">
        <w:t>mit</w:t>
      </w:r>
      <w:r>
        <w:t xml:space="preserve"> </w:t>
      </w:r>
      <w:r w:rsidRPr="00105EE1">
        <w:t>Teufeln</w:t>
      </w:r>
      <w:r>
        <w:t xml:space="preserve"> </w:t>
      </w:r>
      <w:r w:rsidRPr="00105EE1">
        <w:t>bemalte</w:t>
      </w:r>
      <w:r>
        <w:t xml:space="preserve"> </w:t>
      </w:r>
      <w:r w:rsidRPr="00105EE1">
        <w:t>Mütze</w:t>
      </w:r>
      <w:r>
        <w:t xml:space="preserve"> </w:t>
      </w:r>
      <w:r w:rsidRPr="00105EE1">
        <w:t>(wie</w:t>
      </w:r>
      <w:r>
        <w:t xml:space="preserve"> </w:t>
      </w:r>
      <w:r w:rsidRPr="00105EE1">
        <w:t>dergleichen</w:t>
      </w:r>
      <w:r>
        <w:t xml:space="preserve"> </w:t>
      </w:r>
      <w:r w:rsidRPr="00105EE1">
        <w:t>in</w:t>
      </w:r>
      <w:r>
        <w:t xml:space="preserve"> </w:t>
      </w:r>
      <w:r w:rsidRPr="00105EE1">
        <w:t>allen</w:t>
      </w:r>
      <w:r>
        <w:t xml:space="preserve"> </w:t>
      </w:r>
      <w:r w:rsidRPr="00105EE1">
        <w:t>Auto</w:t>
      </w:r>
      <w:r>
        <w:t xml:space="preserve"> </w:t>
      </w:r>
      <w:r w:rsidRPr="00105EE1">
        <w:t>da</w:t>
      </w:r>
      <w:r>
        <w:t xml:space="preserve"> </w:t>
      </w:r>
      <w:proofErr w:type="spellStart"/>
      <w:r w:rsidRPr="00105EE1">
        <w:t>Fé’s</w:t>
      </w:r>
      <w:proofErr w:type="spellEnd"/>
      <w:r>
        <w:t xml:space="preserve"> </w:t>
      </w:r>
      <w:r w:rsidRPr="00105EE1">
        <w:t>sich</w:t>
      </w:r>
      <w:r>
        <w:t xml:space="preserve"> </w:t>
      </w:r>
      <w:r w:rsidRPr="00105EE1">
        <w:t>findet)</w:t>
      </w:r>
      <w:r>
        <w:t xml:space="preserve"> </w:t>
      </w:r>
      <w:r w:rsidRPr="00105EE1">
        <w:t>herunter</w:t>
      </w:r>
      <w:r>
        <w:t xml:space="preserve"> </w:t>
      </w:r>
      <w:r w:rsidRPr="00105EE1">
        <w:t>fiel</w:t>
      </w:r>
      <w:r>
        <w:t xml:space="preserve"> </w:t>
      </w:r>
      <w:r w:rsidRPr="00105EE1">
        <w:t>und</w:t>
      </w:r>
      <w:r>
        <w:t xml:space="preserve"> </w:t>
      </w:r>
      <w:r w:rsidRPr="00105EE1">
        <w:t>Hus</w:t>
      </w:r>
      <w:r>
        <w:t xml:space="preserve"> </w:t>
      </w:r>
      <w:r w:rsidRPr="00105EE1">
        <w:t>diese</w:t>
      </w:r>
      <w:r>
        <w:t xml:space="preserve"> </w:t>
      </w:r>
      <w:r w:rsidRPr="00105EE1">
        <w:t>Teufelsbilder</w:t>
      </w:r>
      <w:r>
        <w:t xml:space="preserve"> </w:t>
      </w:r>
      <w:r w:rsidRPr="00105EE1">
        <w:t>erblickte,</w:t>
      </w:r>
      <w:r>
        <w:t xml:space="preserve"> </w:t>
      </w:r>
      <w:r w:rsidRPr="00105EE1">
        <w:t>lächelte</w:t>
      </w:r>
      <w:r>
        <w:t xml:space="preserve"> </w:t>
      </w:r>
      <w:r w:rsidRPr="00105EE1">
        <w:t>er.</w:t>
      </w:r>
      <w:r>
        <w:t xml:space="preserve"> </w:t>
      </w:r>
      <w:r w:rsidRPr="00105EE1">
        <w:t>Die</w:t>
      </w:r>
      <w:r>
        <w:t xml:space="preserve"> </w:t>
      </w:r>
      <w:r w:rsidRPr="00105EE1">
        <w:t>Bischöfe</w:t>
      </w:r>
      <w:r>
        <w:t xml:space="preserve"> </w:t>
      </w:r>
      <w:r w:rsidRPr="00105EE1">
        <w:t>sprachen</w:t>
      </w:r>
      <w:r>
        <w:t xml:space="preserve"> </w:t>
      </w:r>
      <w:proofErr w:type="spellStart"/>
      <w:r w:rsidRPr="00105EE1">
        <w:t>hiebei</w:t>
      </w:r>
      <w:proofErr w:type="spellEnd"/>
      <w:r w:rsidRPr="00105EE1">
        <w:t>:</w:t>
      </w:r>
      <w:r>
        <w:t xml:space="preserve"> </w:t>
      </w:r>
      <w:r w:rsidRPr="00105EE1">
        <w:t>„Nun</w:t>
      </w:r>
      <w:r>
        <w:t xml:space="preserve"> </w:t>
      </w:r>
      <w:r w:rsidRPr="00105EE1">
        <w:t>übergeben</w:t>
      </w:r>
      <w:r>
        <w:t xml:space="preserve"> </w:t>
      </w:r>
      <w:r w:rsidRPr="00105EE1">
        <w:t>wir</w:t>
      </w:r>
      <w:r>
        <w:t xml:space="preserve"> </w:t>
      </w:r>
      <w:r w:rsidRPr="00105EE1">
        <w:t>deine</w:t>
      </w:r>
      <w:r>
        <w:t xml:space="preserve"> </w:t>
      </w:r>
      <w:r w:rsidRPr="00105EE1">
        <w:t>Seele</w:t>
      </w:r>
      <w:r>
        <w:t xml:space="preserve"> </w:t>
      </w:r>
      <w:r w:rsidRPr="00105EE1">
        <w:t>dem</w:t>
      </w:r>
      <w:r>
        <w:t xml:space="preserve"> </w:t>
      </w:r>
      <w:r w:rsidRPr="00105EE1">
        <w:t>Teufel.“</w:t>
      </w:r>
      <w:r>
        <w:t xml:space="preserve"> </w:t>
      </w:r>
      <w:r w:rsidRPr="00105EE1">
        <w:t>„Aber</w:t>
      </w:r>
      <w:r>
        <w:t xml:space="preserve"> </w:t>
      </w:r>
      <w:r w:rsidRPr="00105EE1">
        <w:t>ich</w:t>
      </w:r>
      <w:r>
        <w:t xml:space="preserve"> </w:t>
      </w:r>
      <w:r w:rsidRPr="00105EE1">
        <w:t>–</w:t>
      </w:r>
      <w:r>
        <w:t xml:space="preserve"> </w:t>
      </w:r>
      <w:r w:rsidRPr="00105EE1">
        <w:t>sprach</w:t>
      </w:r>
      <w:r>
        <w:t xml:space="preserve"> </w:t>
      </w:r>
      <w:r w:rsidRPr="00105EE1">
        <w:t>Hus,</w:t>
      </w:r>
      <w:r>
        <w:t xml:space="preserve"> </w:t>
      </w:r>
      <w:r w:rsidRPr="00105EE1">
        <w:t>indem</w:t>
      </w:r>
      <w:r>
        <w:t xml:space="preserve"> </w:t>
      </w:r>
      <w:r w:rsidRPr="00105EE1">
        <w:t>er</w:t>
      </w:r>
      <w:r>
        <w:t xml:space="preserve"> </w:t>
      </w:r>
      <w:r w:rsidRPr="00105EE1">
        <w:t>seine</w:t>
      </w:r>
      <w:r>
        <w:t xml:space="preserve"> </w:t>
      </w:r>
      <w:r w:rsidRPr="00105EE1">
        <w:t>Augen</w:t>
      </w:r>
      <w:r>
        <w:t xml:space="preserve"> </w:t>
      </w:r>
      <w:r w:rsidRPr="00105EE1">
        <w:t>zum</w:t>
      </w:r>
      <w:r>
        <w:t xml:space="preserve"> </w:t>
      </w:r>
      <w:r w:rsidRPr="00105EE1">
        <w:t>Himmel</w:t>
      </w:r>
      <w:r>
        <w:t xml:space="preserve"> </w:t>
      </w:r>
      <w:r w:rsidRPr="00105EE1">
        <w:t>erhob</w:t>
      </w:r>
      <w:r>
        <w:t xml:space="preserve"> </w:t>
      </w:r>
      <w:r w:rsidRPr="00105EE1">
        <w:t>–</w:t>
      </w:r>
      <w:r>
        <w:t xml:space="preserve"> </w:t>
      </w:r>
      <w:r w:rsidRPr="00105EE1">
        <w:t>empfehle</w:t>
      </w:r>
      <w:r>
        <w:t xml:space="preserve"> </w:t>
      </w:r>
      <w:r w:rsidRPr="00105EE1">
        <w:t>in</w:t>
      </w:r>
      <w:r>
        <w:t xml:space="preserve"> </w:t>
      </w:r>
      <w:r w:rsidRPr="00105EE1">
        <w:t>Deine</w:t>
      </w:r>
      <w:r>
        <w:t xml:space="preserve"> </w:t>
      </w:r>
      <w:r w:rsidRPr="00105EE1">
        <w:t>Hände,</w:t>
      </w:r>
      <w:r>
        <w:t xml:space="preserve"> </w:t>
      </w:r>
      <w:r w:rsidRPr="00105EE1">
        <w:t>Jesus</w:t>
      </w:r>
      <w:r>
        <w:t xml:space="preserve"> </w:t>
      </w:r>
      <w:r w:rsidRPr="00105EE1">
        <w:t>Christus,</w:t>
      </w:r>
      <w:r>
        <w:t xml:space="preserve"> </w:t>
      </w:r>
      <w:r w:rsidRPr="00105EE1">
        <w:t>meine</w:t>
      </w:r>
      <w:r>
        <w:t xml:space="preserve"> </w:t>
      </w:r>
      <w:r w:rsidRPr="00105EE1">
        <w:t>durch</w:t>
      </w:r>
      <w:r>
        <w:t xml:space="preserve"> </w:t>
      </w:r>
      <w:r w:rsidRPr="00105EE1">
        <w:t>Dich</w:t>
      </w:r>
      <w:r>
        <w:t xml:space="preserve"> </w:t>
      </w:r>
      <w:r w:rsidRPr="00105EE1">
        <w:t>erlöste</w:t>
      </w:r>
      <w:r>
        <w:t xml:space="preserve"> </w:t>
      </w:r>
      <w:r w:rsidRPr="00105EE1">
        <w:t>Seele.“</w:t>
      </w:r>
      <w:r>
        <w:t xml:space="preserve"> </w:t>
      </w:r>
      <w:r w:rsidRPr="00105EE1">
        <w:t>Darauf</w:t>
      </w:r>
      <w:r>
        <w:t xml:space="preserve"> </w:t>
      </w:r>
      <w:r w:rsidRPr="00105EE1">
        <w:t>wurde</w:t>
      </w:r>
      <w:r>
        <w:t xml:space="preserve"> </w:t>
      </w:r>
      <w:r w:rsidRPr="00105EE1">
        <w:t>Hus,</w:t>
      </w:r>
      <w:r>
        <w:t xml:space="preserve"> </w:t>
      </w:r>
      <w:r w:rsidRPr="00105EE1">
        <w:t>als</w:t>
      </w:r>
      <w:r>
        <w:t xml:space="preserve"> </w:t>
      </w:r>
      <w:r w:rsidRPr="00105EE1">
        <w:t>von</w:t>
      </w:r>
      <w:r>
        <w:t xml:space="preserve"> </w:t>
      </w:r>
      <w:r w:rsidRPr="00105EE1">
        <w:t>der</w:t>
      </w:r>
      <w:r>
        <w:t xml:space="preserve"> </w:t>
      </w:r>
      <w:r w:rsidRPr="00105EE1">
        <w:t>Kirche</w:t>
      </w:r>
      <w:r>
        <w:t xml:space="preserve"> </w:t>
      </w:r>
      <w:r w:rsidRPr="00105EE1">
        <w:t>ausgestoßen,</w:t>
      </w:r>
      <w:r>
        <w:t xml:space="preserve"> </w:t>
      </w:r>
      <w:r w:rsidRPr="00105EE1">
        <w:t>dem</w:t>
      </w:r>
      <w:r>
        <w:t xml:space="preserve"> </w:t>
      </w:r>
      <w:r w:rsidRPr="00105EE1">
        <w:t>weltlichen</w:t>
      </w:r>
      <w:r>
        <w:t xml:space="preserve"> </w:t>
      </w:r>
      <w:r w:rsidRPr="00105EE1">
        <w:t>Arme</w:t>
      </w:r>
      <w:r>
        <w:t xml:space="preserve"> </w:t>
      </w:r>
      <w:r w:rsidRPr="00105EE1">
        <w:t>übergeben.</w:t>
      </w:r>
      <w:r>
        <w:t xml:space="preserve"> </w:t>
      </w:r>
      <w:r w:rsidRPr="00105EE1">
        <w:t>Sodann</w:t>
      </w:r>
      <w:r>
        <w:t xml:space="preserve"> </w:t>
      </w:r>
      <w:r w:rsidRPr="00105EE1">
        <w:t>gebot</w:t>
      </w:r>
      <w:r>
        <w:t xml:space="preserve"> </w:t>
      </w:r>
      <w:r w:rsidRPr="00105EE1">
        <w:t>der</w:t>
      </w:r>
      <w:r>
        <w:t xml:space="preserve"> </w:t>
      </w:r>
      <w:r w:rsidRPr="00105EE1">
        <w:t>Kaiser</w:t>
      </w:r>
      <w:r>
        <w:t xml:space="preserve"> </w:t>
      </w:r>
      <w:r w:rsidRPr="00105EE1">
        <w:t>dem</w:t>
      </w:r>
      <w:r>
        <w:t xml:space="preserve"> </w:t>
      </w:r>
      <w:r w:rsidRPr="00105EE1">
        <w:t>Herzog</w:t>
      </w:r>
      <w:r>
        <w:t xml:space="preserve"> </w:t>
      </w:r>
      <w:r w:rsidRPr="00105EE1">
        <w:t>Ludwig</w:t>
      </w:r>
      <w:r>
        <w:t xml:space="preserve"> </w:t>
      </w:r>
      <w:r w:rsidRPr="00105EE1">
        <w:t>von</w:t>
      </w:r>
      <w:r>
        <w:t xml:space="preserve"> </w:t>
      </w:r>
      <w:r w:rsidRPr="00105EE1">
        <w:t>Baiern</w:t>
      </w:r>
      <w:r>
        <w:t xml:space="preserve"> </w:t>
      </w:r>
      <w:r w:rsidRPr="00105EE1">
        <w:t>(Ludwig</w:t>
      </w:r>
      <w:r>
        <w:t xml:space="preserve"> </w:t>
      </w:r>
      <w:r w:rsidRPr="00105EE1">
        <w:t>von</w:t>
      </w:r>
      <w:r>
        <w:t xml:space="preserve"> </w:t>
      </w:r>
      <w:r w:rsidRPr="00105EE1">
        <w:t>der</w:t>
      </w:r>
      <w:r>
        <w:t xml:space="preserve"> </w:t>
      </w:r>
      <w:r w:rsidRPr="00105EE1">
        <w:t>Pfalz</w:t>
      </w:r>
      <w:r>
        <w:t xml:space="preserve"> </w:t>
      </w:r>
      <w:r w:rsidRPr="00105EE1">
        <w:t>nach</w:t>
      </w:r>
      <w:r>
        <w:t xml:space="preserve"> </w:t>
      </w:r>
      <w:proofErr w:type="spellStart"/>
      <w:r w:rsidRPr="00105EE1">
        <w:t>Palacky</w:t>
      </w:r>
      <w:proofErr w:type="spellEnd"/>
      <w:r w:rsidRPr="00105EE1">
        <w:t>,),</w:t>
      </w:r>
      <w:r>
        <w:t xml:space="preserve"> </w:t>
      </w:r>
      <w:r w:rsidRPr="00105EE1">
        <w:t>daß</w:t>
      </w:r>
      <w:r>
        <w:t xml:space="preserve"> </w:t>
      </w:r>
      <w:r w:rsidRPr="00105EE1">
        <w:t>er</w:t>
      </w:r>
      <w:r>
        <w:t xml:space="preserve"> </w:t>
      </w:r>
      <w:r w:rsidRPr="00105EE1">
        <w:t>Hus</w:t>
      </w:r>
      <w:r>
        <w:t xml:space="preserve"> </w:t>
      </w:r>
      <w:r w:rsidRPr="00105EE1">
        <w:t>den</w:t>
      </w:r>
      <w:r>
        <w:t xml:space="preserve"> </w:t>
      </w:r>
      <w:r w:rsidRPr="00105EE1">
        <w:t>Gerichtsdienern</w:t>
      </w:r>
      <w:r>
        <w:t xml:space="preserve"> </w:t>
      </w:r>
      <w:r w:rsidRPr="00105EE1">
        <w:t>übergeben</w:t>
      </w:r>
      <w:r>
        <w:t xml:space="preserve"> </w:t>
      </w:r>
      <w:r w:rsidRPr="00105EE1">
        <w:t>sollte.</w:t>
      </w:r>
      <w:r>
        <w:t xml:space="preserve"> </w:t>
      </w:r>
      <w:r w:rsidRPr="00105EE1">
        <w:t>Als</w:t>
      </w:r>
      <w:r>
        <w:t xml:space="preserve"> </w:t>
      </w:r>
      <w:r w:rsidRPr="00105EE1">
        <w:t>er</w:t>
      </w:r>
      <w:r>
        <w:t xml:space="preserve"> </w:t>
      </w:r>
      <w:r w:rsidRPr="00105EE1">
        <w:t>von</w:t>
      </w:r>
      <w:r>
        <w:t xml:space="preserve"> </w:t>
      </w:r>
      <w:r w:rsidRPr="00105EE1">
        <w:t>denselben</w:t>
      </w:r>
      <w:r>
        <w:t xml:space="preserve"> </w:t>
      </w:r>
      <w:r w:rsidRPr="00105EE1">
        <w:t>weggeführt</w:t>
      </w:r>
      <w:r>
        <w:t xml:space="preserve"> </w:t>
      </w:r>
      <w:r w:rsidRPr="00105EE1">
        <w:t>wurde</w:t>
      </w:r>
      <w:r>
        <w:t xml:space="preserve"> </w:t>
      </w:r>
      <w:r w:rsidRPr="00105EE1">
        <w:t>und</w:t>
      </w:r>
      <w:r>
        <w:t xml:space="preserve"> </w:t>
      </w:r>
      <w:r w:rsidRPr="00105EE1">
        <w:t>vor</w:t>
      </w:r>
      <w:r>
        <w:t xml:space="preserve"> </w:t>
      </w:r>
      <w:r w:rsidRPr="00105EE1">
        <w:t>der</w:t>
      </w:r>
      <w:r>
        <w:t xml:space="preserve"> </w:t>
      </w:r>
      <w:r w:rsidRPr="00105EE1">
        <w:t>Kirchenthüre</w:t>
      </w:r>
      <w:r>
        <w:t xml:space="preserve"> </w:t>
      </w:r>
      <w:r w:rsidRPr="00105EE1">
        <w:t>seine</w:t>
      </w:r>
      <w:r>
        <w:t xml:space="preserve"> </w:t>
      </w:r>
      <w:r w:rsidRPr="00105EE1">
        <w:t>Bücher</w:t>
      </w:r>
      <w:r>
        <w:t xml:space="preserve"> </w:t>
      </w:r>
      <w:r w:rsidRPr="00105EE1">
        <w:t>verbrennen</w:t>
      </w:r>
      <w:r>
        <w:t xml:space="preserve"> </w:t>
      </w:r>
      <w:r w:rsidRPr="00105EE1">
        <w:t>sah,</w:t>
      </w:r>
      <w:r>
        <w:t xml:space="preserve"> </w:t>
      </w:r>
      <w:r w:rsidRPr="00105EE1">
        <w:t>lächelte</w:t>
      </w:r>
      <w:r>
        <w:t xml:space="preserve"> </w:t>
      </w:r>
      <w:r w:rsidRPr="00105EE1">
        <w:t>er.</w:t>
      </w:r>
      <w:r>
        <w:t xml:space="preserve"> </w:t>
      </w:r>
      <w:r w:rsidRPr="00105EE1">
        <w:t>Allen</w:t>
      </w:r>
      <w:r>
        <w:t xml:space="preserve"> </w:t>
      </w:r>
      <w:r w:rsidRPr="00105EE1">
        <w:t>Vorübergehenden</w:t>
      </w:r>
      <w:r>
        <w:t xml:space="preserve"> </w:t>
      </w:r>
      <w:r w:rsidRPr="00105EE1">
        <w:t>rief</w:t>
      </w:r>
      <w:r>
        <w:t xml:space="preserve"> </w:t>
      </w:r>
      <w:r w:rsidRPr="00105EE1">
        <w:t>er</w:t>
      </w:r>
      <w:r>
        <w:t xml:space="preserve"> </w:t>
      </w:r>
      <w:r w:rsidRPr="00105EE1">
        <w:t>zu,</w:t>
      </w:r>
      <w:r>
        <w:t xml:space="preserve"> </w:t>
      </w:r>
      <w:r w:rsidRPr="00105EE1">
        <w:t>sie</w:t>
      </w:r>
      <w:r>
        <w:t xml:space="preserve"> </w:t>
      </w:r>
      <w:r w:rsidRPr="00105EE1">
        <w:t>möchten</w:t>
      </w:r>
      <w:r>
        <w:t xml:space="preserve"> </w:t>
      </w:r>
      <w:r w:rsidRPr="00105EE1">
        <w:t>nicht</w:t>
      </w:r>
      <w:r>
        <w:t xml:space="preserve"> </w:t>
      </w:r>
      <w:r w:rsidRPr="00105EE1">
        <w:t>glauben,</w:t>
      </w:r>
      <w:r>
        <w:t xml:space="preserve"> </w:t>
      </w:r>
      <w:r w:rsidRPr="00105EE1">
        <w:t>daß</w:t>
      </w:r>
      <w:r>
        <w:t xml:space="preserve"> </w:t>
      </w:r>
      <w:r w:rsidRPr="00105EE1">
        <w:t>er</w:t>
      </w:r>
      <w:r>
        <w:t xml:space="preserve"> </w:t>
      </w:r>
      <w:r w:rsidRPr="00105EE1">
        <w:t>um</w:t>
      </w:r>
      <w:r>
        <w:t xml:space="preserve"> </w:t>
      </w:r>
      <w:r w:rsidRPr="00105EE1">
        <w:t>einer</w:t>
      </w:r>
      <w:r>
        <w:t xml:space="preserve"> </w:t>
      </w:r>
      <w:r w:rsidRPr="00105EE1">
        <w:t>Irrlehre</w:t>
      </w:r>
      <w:r>
        <w:t xml:space="preserve"> </w:t>
      </w:r>
      <w:r w:rsidRPr="00105EE1">
        <w:t>willen,</w:t>
      </w:r>
      <w:r>
        <w:t xml:space="preserve"> </w:t>
      </w:r>
      <w:r w:rsidRPr="00105EE1">
        <w:t>sondern</w:t>
      </w:r>
      <w:r>
        <w:t xml:space="preserve"> </w:t>
      </w:r>
      <w:r w:rsidRPr="00105EE1">
        <w:t>daß</w:t>
      </w:r>
      <w:r>
        <w:t xml:space="preserve"> </w:t>
      </w:r>
      <w:r w:rsidRPr="00105EE1">
        <w:t>er</w:t>
      </w:r>
      <w:r>
        <w:t xml:space="preserve"> </w:t>
      </w:r>
      <w:r w:rsidRPr="00105EE1">
        <w:t>nur</w:t>
      </w:r>
      <w:r>
        <w:t xml:space="preserve"> </w:t>
      </w:r>
      <w:r w:rsidRPr="00105EE1">
        <w:t>durch</w:t>
      </w:r>
      <w:r>
        <w:t xml:space="preserve"> </w:t>
      </w:r>
      <w:r w:rsidRPr="00105EE1">
        <w:t>den</w:t>
      </w:r>
      <w:r>
        <w:t xml:space="preserve"> </w:t>
      </w:r>
      <w:r w:rsidRPr="00105EE1">
        <w:t>Haß</w:t>
      </w:r>
      <w:r>
        <w:t xml:space="preserve"> </w:t>
      </w:r>
      <w:r w:rsidRPr="00105EE1">
        <w:t>und</w:t>
      </w:r>
      <w:r>
        <w:t xml:space="preserve"> </w:t>
      </w:r>
      <w:r w:rsidRPr="00105EE1">
        <w:t>bösen</w:t>
      </w:r>
      <w:r>
        <w:t xml:space="preserve"> </w:t>
      </w:r>
      <w:r w:rsidRPr="00105EE1">
        <w:t>Willen</w:t>
      </w:r>
      <w:r>
        <w:t xml:space="preserve"> </w:t>
      </w:r>
      <w:r w:rsidRPr="00105EE1">
        <w:t>seiner</w:t>
      </w:r>
      <w:r>
        <w:t xml:space="preserve"> </w:t>
      </w:r>
      <w:r w:rsidRPr="00105EE1">
        <w:t>Widersacher,</w:t>
      </w:r>
      <w:r>
        <w:t xml:space="preserve"> </w:t>
      </w:r>
      <w:r w:rsidRPr="00105EE1">
        <w:t>welche</w:t>
      </w:r>
      <w:r>
        <w:t xml:space="preserve"> </w:t>
      </w:r>
      <w:r w:rsidRPr="00105EE1">
        <w:t>falsche</w:t>
      </w:r>
      <w:r>
        <w:t xml:space="preserve"> </w:t>
      </w:r>
      <w:r w:rsidRPr="00105EE1">
        <w:t>Beschuldigungen</w:t>
      </w:r>
      <w:r>
        <w:t xml:space="preserve"> </w:t>
      </w:r>
      <w:r w:rsidRPr="00105EE1">
        <w:t>gegen</w:t>
      </w:r>
      <w:r>
        <w:t xml:space="preserve"> </w:t>
      </w:r>
      <w:r w:rsidRPr="00105EE1">
        <w:t>ihn</w:t>
      </w:r>
      <w:r>
        <w:t xml:space="preserve"> </w:t>
      </w:r>
      <w:r w:rsidRPr="00105EE1">
        <w:t>vorgebracht</w:t>
      </w:r>
      <w:r>
        <w:t xml:space="preserve"> </w:t>
      </w:r>
      <w:r w:rsidRPr="00105EE1">
        <w:t>hätten,</w:t>
      </w:r>
      <w:r>
        <w:t xml:space="preserve"> </w:t>
      </w:r>
      <w:r w:rsidRPr="00105EE1">
        <w:t>sterben</w:t>
      </w:r>
      <w:r>
        <w:t xml:space="preserve"> </w:t>
      </w:r>
      <w:r w:rsidRPr="00105EE1">
        <w:t>werde.</w:t>
      </w:r>
      <w:r>
        <w:t xml:space="preserve"> </w:t>
      </w:r>
      <w:r w:rsidRPr="00105EE1">
        <w:t>Als</w:t>
      </w:r>
      <w:r>
        <w:t xml:space="preserve"> </w:t>
      </w:r>
      <w:r w:rsidRPr="00105EE1">
        <w:t>Hus</w:t>
      </w:r>
      <w:r>
        <w:t xml:space="preserve"> </w:t>
      </w:r>
      <w:r w:rsidRPr="00105EE1">
        <w:t>an</w:t>
      </w:r>
      <w:r>
        <w:t xml:space="preserve"> </w:t>
      </w:r>
      <w:r w:rsidRPr="00105EE1">
        <w:t>dem</w:t>
      </w:r>
      <w:r>
        <w:t xml:space="preserve"> </w:t>
      </w:r>
      <w:r w:rsidRPr="00105EE1">
        <w:t>Richtplatz</w:t>
      </w:r>
      <w:r>
        <w:t xml:space="preserve"> </w:t>
      </w:r>
      <w:r w:rsidRPr="00105EE1">
        <w:t>ankam,</w:t>
      </w:r>
      <w:r>
        <w:t xml:space="preserve"> </w:t>
      </w:r>
      <w:r w:rsidRPr="00105EE1">
        <w:t>fiel</w:t>
      </w:r>
      <w:r>
        <w:t xml:space="preserve"> </w:t>
      </w:r>
      <w:r w:rsidRPr="00105EE1">
        <w:t>er</w:t>
      </w:r>
      <w:r>
        <w:t xml:space="preserve"> </w:t>
      </w:r>
      <w:r w:rsidRPr="00105EE1">
        <w:t>auf</w:t>
      </w:r>
      <w:r>
        <w:t xml:space="preserve"> </w:t>
      </w:r>
      <w:r w:rsidRPr="00105EE1">
        <w:t>die</w:t>
      </w:r>
      <w:r>
        <w:t xml:space="preserve"> </w:t>
      </w:r>
      <w:r w:rsidRPr="00105EE1">
        <w:t>Kniee</w:t>
      </w:r>
      <w:r>
        <w:t xml:space="preserve"> </w:t>
      </w:r>
      <w:r w:rsidRPr="00105EE1">
        <w:t>und</w:t>
      </w:r>
      <w:r>
        <w:t xml:space="preserve"> </w:t>
      </w:r>
      <w:r w:rsidRPr="00105EE1">
        <w:t>betete</w:t>
      </w:r>
      <w:r>
        <w:t xml:space="preserve"> </w:t>
      </w:r>
      <w:r w:rsidRPr="00105EE1">
        <w:t>einige</w:t>
      </w:r>
      <w:r>
        <w:t xml:space="preserve"> </w:t>
      </w:r>
      <w:r w:rsidRPr="00105EE1">
        <w:t>Psalmen,</w:t>
      </w:r>
      <w:r>
        <w:t xml:space="preserve"> </w:t>
      </w:r>
      <w:r w:rsidRPr="00105EE1">
        <w:t>besonders</w:t>
      </w:r>
      <w:r>
        <w:t xml:space="preserve"> </w:t>
      </w:r>
      <w:r w:rsidRPr="00105EE1">
        <w:t>den</w:t>
      </w:r>
      <w:r>
        <w:t xml:space="preserve"> </w:t>
      </w:r>
      <w:proofErr w:type="spellStart"/>
      <w:r w:rsidRPr="00105EE1">
        <w:t>51ten</w:t>
      </w:r>
      <w:proofErr w:type="spellEnd"/>
      <w:r>
        <w:t xml:space="preserve"> </w:t>
      </w:r>
      <w:r w:rsidRPr="00105EE1">
        <w:t>und</w:t>
      </w:r>
      <w:r>
        <w:t xml:space="preserve"> </w:t>
      </w:r>
      <w:proofErr w:type="spellStart"/>
      <w:r w:rsidRPr="00105EE1">
        <w:t>31ten</w:t>
      </w:r>
      <w:proofErr w:type="spellEnd"/>
      <w:r w:rsidRPr="00105EE1">
        <w:t>.</w:t>
      </w:r>
      <w:r>
        <w:t xml:space="preserve"> </w:t>
      </w:r>
      <w:r w:rsidRPr="00105EE1">
        <w:t>Oft</w:t>
      </w:r>
      <w:r>
        <w:t xml:space="preserve"> </w:t>
      </w:r>
      <w:r w:rsidRPr="00105EE1">
        <w:t>hörte</w:t>
      </w:r>
      <w:r>
        <w:t xml:space="preserve"> </w:t>
      </w:r>
      <w:r w:rsidRPr="00105EE1">
        <w:t>man</w:t>
      </w:r>
      <w:r>
        <w:t xml:space="preserve"> </w:t>
      </w:r>
      <w:r w:rsidRPr="00105EE1">
        <w:t>ihn</w:t>
      </w:r>
      <w:r>
        <w:t xml:space="preserve"> </w:t>
      </w:r>
      <w:r w:rsidRPr="00105EE1">
        <w:t>die</w:t>
      </w:r>
      <w:r>
        <w:t xml:space="preserve"> </w:t>
      </w:r>
      <w:r w:rsidRPr="00105EE1">
        <w:t>Worte</w:t>
      </w:r>
      <w:r>
        <w:t xml:space="preserve"> </w:t>
      </w:r>
      <w:r w:rsidRPr="00105EE1">
        <w:t>weiderholen:</w:t>
      </w:r>
      <w:r>
        <w:t xml:space="preserve"> </w:t>
      </w:r>
      <w:r w:rsidRPr="00105EE1">
        <w:t>„In</w:t>
      </w:r>
      <w:r>
        <w:t xml:space="preserve"> </w:t>
      </w:r>
      <w:r w:rsidRPr="00105EE1">
        <w:t>Deine</w:t>
      </w:r>
      <w:r>
        <w:t xml:space="preserve"> </w:t>
      </w:r>
      <w:r w:rsidRPr="00105EE1">
        <w:t>Hände,</w:t>
      </w:r>
      <w:r>
        <w:t xml:space="preserve"> </w:t>
      </w:r>
      <w:r w:rsidRPr="00105EE1">
        <w:t>Herr,</w:t>
      </w:r>
      <w:r>
        <w:t xml:space="preserve"> </w:t>
      </w:r>
      <w:r w:rsidRPr="00105EE1">
        <w:t>befehle</w:t>
      </w:r>
      <w:r>
        <w:t xml:space="preserve"> </w:t>
      </w:r>
      <w:r w:rsidRPr="00105EE1">
        <w:t>ich</w:t>
      </w:r>
      <w:r>
        <w:t xml:space="preserve"> </w:t>
      </w:r>
      <w:r w:rsidRPr="00105EE1">
        <w:t>meinen</w:t>
      </w:r>
      <w:r>
        <w:t xml:space="preserve"> </w:t>
      </w:r>
      <w:r w:rsidRPr="00105EE1">
        <w:t>Geist.“</w:t>
      </w:r>
      <w:r>
        <w:t xml:space="preserve"> </w:t>
      </w:r>
      <w:r w:rsidRPr="00105EE1">
        <w:t>Als</w:t>
      </w:r>
      <w:r>
        <w:t xml:space="preserve"> </w:t>
      </w:r>
      <w:r w:rsidRPr="00105EE1">
        <w:t>Laien,</w:t>
      </w:r>
      <w:r>
        <w:t xml:space="preserve"> </w:t>
      </w:r>
      <w:r w:rsidRPr="00105EE1">
        <w:t>die</w:t>
      </w:r>
      <w:r>
        <w:t xml:space="preserve"> </w:t>
      </w:r>
      <w:r w:rsidRPr="00105EE1">
        <w:t>dabeistanden,</w:t>
      </w:r>
      <w:r>
        <w:t xml:space="preserve"> </w:t>
      </w:r>
      <w:r w:rsidRPr="00105EE1">
        <w:t>dies</w:t>
      </w:r>
      <w:r>
        <w:t xml:space="preserve"> </w:t>
      </w:r>
      <w:r w:rsidRPr="00105EE1">
        <w:t>sahen,</w:t>
      </w:r>
      <w:r>
        <w:t xml:space="preserve"> </w:t>
      </w:r>
      <w:r w:rsidRPr="00105EE1">
        <w:t>sagten</w:t>
      </w:r>
      <w:r>
        <w:t xml:space="preserve"> </w:t>
      </w:r>
      <w:r w:rsidRPr="00105EE1">
        <w:t>sie:</w:t>
      </w:r>
      <w:r>
        <w:t xml:space="preserve"> </w:t>
      </w:r>
      <w:r w:rsidRPr="00105EE1">
        <w:t>„Wir</w:t>
      </w:r>
      <w:r>
        <w:t xml:space="preserve"> </w:t>
      </w:r>
      <w:r w:rsidRPr="00105EE1">
        <w:t>wissen</w:t>
      </w:r>
      <w:r>
        <w:t xml:space="preserve"> </w:t>
      </w:r>
      <w:r w:rsidRPr="00105EE1">
        <w:t>nicht,</w:t>
      </w:r>
      <w:r>
        <w:t xml:space="preserve"> </w:t>
      </w:r>
      <w:r w:rsidRPr="00105EE1">
        <w:t>was</w:t>
      </w:r>
      <w:r>
        <w:t xml:space="preserve"> </w:t>
      </w:r>
      <w:r w:rsidRPr="00105EE1">
        <w:t>er</w:t>
      </w:r>
      <w:r>
        <w:t xml:space="preserve"> </w:t>
      </w:r>
      <w:r w:rsidRPr="00105EE1">
        <w:t>vorher</w:t>
      </w:r>
      <w:r>
        <w:t xml:space="preserve"> </w:t>
      </w:r>
      <w:r w:rsidRPr="00105EE1">
        <w:t>gethan</w:t>
      </w:r>
      <w:r>
        <w:t xml:space="preserve"> </w:t>
      </w:r>
      <w:r w:rsidRPr="00105EE1">
        <w:t>hat;</w:t>
      </w:r>
      <w:r>
        <w:t xml:space="preserve"> </w:t>
      </w:r>
      <w:r w:rsidRPr="00105EE1">
        <w:t>nun</w:t>
      </w:r>
      <w:r>
        <w:t xml:space="preserve"> </w:t>
      </w:r>
      <w:r w:rsidRPr="00105EE1">
        <w:t>aber</w:t>
      </w:r>
      <w:r>
        <w:t xml:space="preserve"> </w:t>
      </w:r>
      <w:r w:rsidRPr="00105EE1">
        <w:t>sehen</w:t>
      </w:r>
      <w:r>
        <w:t xml:space="preserve"> </w:t>
      </w:r>
      <w:r w:rsidRPr="00105EE1">
        <w:t>und</w:t>
      </w:r>
      <w:r>
        <w:t xml:space="preserve"> </w:t>
      </w:r>
      <w:r w:rsidRPr="00105EE1">
        <w:t>hören</w:t>
      </w:r>
      <w:r>
        <w:t xml:space="preserve"> </w:t>
      </w:r>
      <w:r w:rsidRPr="00105EE1">
        <w:t>wir</w:t>
      </w:r>
      <w:r>
        <w:t xml:space="preserve"> </w:t>
      </w:r>
      <w:r w:rsidRPr="00105EE1">
        <w:t>ihn</w:t>
      </w:r>
      <w:r>
        <w:t xml:space="preserve"> </w:t>
      </w:r>
      <w:r w:rsidRPr="00105EE1">
        <w:t>so</w:t>
      </w:r>
      <w:r>
        <w:t xml:space="preserve"> </w:t>
      </w:r>
      <w:r w:rsidRPr="00105EE1">
        <w:t>andächtig</w:t>
      </w:r>
      <w:r>
        <w:t xml:space="preserve"> </w:t>
      </w:r>
      <w:r w:rsidRPr="00105EE1">
        <w:t>beten</w:t>
      </w:r>
      <w:r>
        <w:t xml:space="preserve"> </w:t>
      </w:r>
      <w:r w:rsidRPr="00105EE1">
        <w:t>und</w:t>
      </w:r>
      <w:r>
        <w:t xml:space="preserve"> </w:t>
      </w:r>
      <w:r w:rsidRPr="00105EE1">
        <w:t>reden!“</w:t>
      </w:r>
      <w:r>
        <w:t xml:space="preserve"> </w:t>
      </w:r>
      <w:r w:rsidRPr="00105EE1">
        <w:t>Als</w:t>
      </w:r>
      <w:r>
        <w:t xml:space="preserve"> </w:t>
      </w:r>
      <w:r w:rsidRPr="00105EE1">
        <w:t>er</w:t>
      </w:r>
      <w:r>
        <w:t xml:space="preserve"> </w:t>
      </w:r>
      <w:r w:rsidRPr="00105EE1">
        <w:t>vom</w:t>
      </w:r>
      <w:r>
        <w:t xml:space="preserve"> </w:t>
      </w:r>
      <w:r w:rsidRPr="00105EE1">
        <w:t>Gebet</w:t>
      </w:r>
      <w:r>
        <w:t xml:space="preserve"> </w:t>
      </w:r>
      <w:r w:rsidRPr="00105EE1">
        <w:t>aufstehen</w:t>
      </w:r>
      <w:r>
        <w:t xml:space="preserve"> </w:t>
      </w:r>
      <w:r w:rsidRPr="00105EE1">
        <w:t>mußte,</w:t>
      </w:r>
      <w:r>
        <w:t xml:space="preserve"> </w:t>
      </w:r>
      <w:r w:rsidRPr="00105EE1">
        <w:t>sprach</w:t>
      </w:r>
      <w:r>
        <w:t xml:space="preserve"> </w:t>
      </w:r>
      <w:r w:rsidRPr="00105EE1">
        <w:t>er:</w:t>
      </w:r>
      <w:r>
        <w:t xml:space="preserve"> </w:t>
      </w:r>
      <w:r w:rsidRPr="00105EE1">
        <w:t>„Herr</w:t>
      </w:r>
      <w:r>
        <w:t xml:space="preserve"> </w:t>
      </w:r>
      <w:r w:rsidRPr="00105EE1">
        <w:t>Jesus</w:t>
      </w:r>
      <w:r>
        <w:t xml:space="preserve"> </w:t>
      </w:r>
      <w:r w:rsidRPr="00105EE1">
        <w:t>Christus,</w:t>
      </w:r>
      <w:r>
        <w:t xml:space="preserve"> </w:t>
      </w:r>
      <w:r w:rsidRPr="00105EE1">
        <w:t>steh‘</w:t>
      </w:r>
      <w:r>
        <w:t xml:space="preserve"> </w:t>
      </w:r>
      <w:r w:rsidRPr="00105EE1">
        <w:t>mir</w:t>
      </w:r>
      <w:r>
        <w:t xml:space="preserve"> </w:t>
      </w:r>
      <w:r w:rsidRPr="00105EE1">
        <w:t>bei,</w:t>
      </w:r>
      <w:r>
        <w:t xml:space="preserve"> </w:t>
      </w:r>
      <w:r w:rsidRPr="00105EE1">
        <w:t>daß</w:t>
      </w:r>
      <w:r>
        <w:t xml:space="preserve"> </w:t>
      </w:r>
      <w:r w:rsidRPr="00105EE1">
        <w:t>ich</w:t>
      </w:r>
      <w:r>
        <w:t xml:space="preserve"> </w:t>
      </w:r>
      <w:r w:rsidRPr="00105EE1">
        <w:t>diesen</w:t>
      </w:r>
      <w:r>
        <w:t xml:space="preserve"> </w:t>
      </w:r>
      <w:r w:rsidRPr="00105EE1">
        <w:t>grausamen</w:t>
      </w:r>
      <w:r>
        <w:t xml:space="preserve"> </w:t>
      </w:r>
      <w:r w:rsidRPr="00105EE1">
        <w:t>und</w:t>
      </w:r>
      <w:r>
        <w:t xml:space="preserve"> </w:t>
      </w:r>
      <w:r w:rsidRPr="00105EE1">
        <w:t>schmachvollen</w:t>
      </w:r>
      <w:r>
        <w:t xml:space="preserve"> </w:t>
      </w:r>
      <w:r w:rsidRPr="00105EE1">
        <w:t>Tod,</w:t>
      </w:r>
      <w:r>
        <w:t xml:space="preserve"> </w:t>
      </w:r>
      <w:r w:rsidRPr="00105EE1">
        <w:t>zu</w:t>
      </w:r>
      <w:r>
        <w:t xml:space="preserve"> </w:t>
      </w:r>
      <w:r w:rsidRPr="00105EE1">
        <w:t>welchem</w:t>
      </w:r>
      <w:r>
        <w:t xml:space="preserve"> </w:t>
      </w:r>
      <w:r w:rsidRPr="00105EE1">
        <w:t>ich</w:t>
      </w:r>
      <w:r>
        <w:t xml:space="preserve"> </w:t>
      </w:r>
      <w:r w:rsidRPr="00105EE1">
        <w:t>wegen</w:t>
      </w:r>
      <w:r>
        <w:t xml:space="preserve"> </w:t>
      </w:r>
      <w:r w:rsidRPr="00105EE1">
        <w:t>der</w:t>
      </w:r>
      <w:r>
        <w:t xml:space="preserve"> </w:t>
      </w:r>
      <w:r w:rsidRPr="00105EE1">
        <w:t>Predigt</w:t>
      </w:r>
      <w:r>
        <w:t xml:space="preserve"> </w:t>
      </w:r>
      <w:r w:rsidRPr="00105EE1">
        <w:t>des</w:t>
      </w:r>
      <w:r>
        <w:t xml:space="preserve"> </w:t>
      </w:r>
      <w:r w:rsidRPr="00105EE1">
        <w:t>heiligen</w:t>
      </w:r>
      <w:r>
        <w:t xml:space="preserve"> </w:t>
      </w:r>
      <w:r w:rsidRPr="00105EE1">
        <w:t>Evangeliums</w:t>
      </w:r>
      <w:r>
        <w:t xml:space="preserve"> </w:t>
      </w:r>
      <w:r w:rsidRPr="00105EE1">
        <w:t>verdammt</w:t>
      </w:r>
      <w:r>
        <w:t xml:space="preserve"> </w:t>
      </w:r>
      <w:r w:rsidRPr="00105EE1">
        <w:t>worden</w:t>
      </w:r>
      <w:r>
        <w:t xml:space="preserve"> </w:t>
      </w:r>
      <w:r w:rsidRPr="00105EE1">
        <w:t>bin,</w:t>
      </w:r>
      <w:r>
        <w:t xml:space="preserve"> </w:t>
      </w:r>
      <w:r w:rsidRPr="00105EE1">
        <w:t>vermöge</w:t>
      </w:r>
      <w:r>
        <w:t xml:space="preserve"> </w:t>
      </w:r>
      <w:r w:rsidRPr="00105EE1">
        <w:t>Deiner</w:t>
      </w:r>
      <w:r>
        <w:t xml:space="preserve"> </w:t>
      </w:r>
      <w:r w:rsidRPr="00105EE1">
        <w:t>und</w:t>
      </w:r>
      <w:r>
        <w:t xml:space="preserve"> </w:t>
      </w:r>
      <w:r w:rsidRPr="00105EE1">
        <w:t>Deines</w:t>
      </w:r>
      <w:r>
        <w:t xml:space="preserve"> </w:t>
      </w:r>
      <w:r w:rsidRPr="00105EE1">
        <w:t>Vaters</w:t>
      </w:r>
      <w:r>
        <w:t xml:space="preserve"> </w:t>
      </w:r>
      <w:r w:rsidRPr="00105EE1">
        <w:t>Hülfe</w:t>
      </w:r>
      <w:r>
        <w:t xml:space="preserve"> </w:t>
      </w:r>
      <w:r w:rsidRPr="00105EE1">
        <w:t>mit</w:t>
      </w:r>
      <w:r>
        <w:t xml:space="preserve"> </w:t>
      </w:r>
      <w:r w:rsidRPr="00105EE1">
        <w:t>starker</w:t>
      </w:r>
      <w:r>
        <w:t xml:space="preserve"> </w:t>
      </w:r>
      <w:r w:rsidRPr="00105EE1">
        <w:t>und</w:t>
      </w:r>
      <w:r>
        <w:t xml:space="preserve"> </w:t>
      </w:r>
      <w:r w:rsidRPr="00105EE1">
        <w:t>standhafter</w:t>
      </w:r>
      <w:r>
        <w:t xml:space="preserve"> </w:t>
      </w:r>
      <w:r w:rsidRPr="00105EE1">
        <w:t>Seele</w:t>
      </w:r>
      <w:r>
        <w:t xml:space="preserve"> </w:t>
      </w:r>
      <w:r w:rsidRPr="00105EE1">
        <w:t>erdulde.“</w:t>
      </w:r>
      <w:r>
        <w:t xml:space="preserve"> </w:t>
      </w:r>
      <w:r w:rsidRPr="00105EE1">
        <w:t>Dann</w:t>
      </w:r>
      <w:r>
        <w:t xml:space="preserve"> </w:t>
      </w:r>
      <w:r w:rsidRPr="00105EE1">
        <w:t>ließ</w:t>
      </w:r>
      <w:r>
        <w:t xml:space="preserve"> </w:t>
      </w:r>
      <w:r w:rsidRPr="00105EE1">
        <w:t>Hus</w:t>
      </w:r>
      <w:r>
        <w:t xml:space="preserve"> </w:t>
      </w:r>
      <w:r w:rsidRPr="00105EE1">
        <w:t>seine</w:t>
      </w:r>
      <w:r>
        <w:t xml:space="preserve"> </w:t>
      </w:r>
      <w:r w:rsidRPr="00105EE1">
        <w:t>früheren</w:t>
      </w:r>
      <w:r>
        <w:t xml:space="preserve"> </w:t>
      </w:r>
      <w:r w:rsidRPr="00105EE1">
        <w:t>Gefangenwärter</w:t>
      </w:r>
      <w:r>
        <w:t xml:space="preserve"> </w:t>
      </w:r>
      <w:r w:rsidRPr="00105EE1">
        <w:t>zu</w:t>
      </w:r>
      <w:r>
        <w:t xml:space="preserve"> </w:t>
      </w:r>
      <w:r w:rsidRPr="00105EE1">
        <w:t>sich</w:t>
      </w:r>
      <w:r>
        <w:t xml:space="preserve"> </w:t>
      </w:r>
      <w:r w:rsidRPr="00105EE1">
        <w:t>kommen,</w:t>
      </w:r>
      <w:r>
        <w:t xml:space="preserve"> </w:t>
      </w:r>
      <w:r w:rsidRPr="00105EE1">
        <w:t>und</w:t>
      </w:r>
      <w:r>
        <w:t xml:space="preserve"> </w:t>
      </w:r>
      <w:r w:rsidRPr="00105EE1">
        <w:t>sprach</w:t>
      </w:r>
      <w:r>
        <w:t xml:space="preserve"> </w:t>
      </w:r>
      <w:r w:rsidRPr="00105EE1">
        <w:t>zu</w:t>
      </w:r>
      <w:r>
        <w:t xml:space="preserve"> </w:t>
      </w:r>
      <w:r w:rsidRPr="00105EE1">
        <w:t>ihnen</w:t>
      </w:r>
      <w:r>
        <w:t xml:space="preserve"> </w:t>
      </w:r>
      <w:r w:rsidRPr="00105EE1">
        <w:t>in</w:t>
      </w:r>
      <w:r>
        <w:t xml:space="preserve"> </w:t>
      </w:r>
      <w:r w:rsidRPr="00105EE1">
        <w:t>deutscher</w:t>
      </w:r>
      <w:r>
        <w:t xml:space="preserve"> </w:t>
      </w:r>
      <w:r w:rsidRPr="00105EE1">
        <w:t>Sprache:</w:t>
      </w:r>
      <w:r>
        <w:t xml:space="preserve"> </w:t>
      </w:r>
      <w:r w:rsidRPr="00105EE1">
        <w:t>„Ich</w:t>
      </w:r>
      <w:r>
        <w:t xml:space="preserve"> </w:t>
      </w:r>
      <w:r w:rsidRPr="00105EE1">
        <w:t>danke</w:t>
      </w:r>
      <w:r>
        <w:t xml:space="preserve"> </w:t>
      </w:r>
      <w:r w:rsidRPr="00105EE1">
        <w:t>Euch,</w:t>
      </w:r>
      <w:r>
        <w:t xml:space="preserve"> </w:t>
      </w:r>
      <w:r w:rsidRPr="00105EE1">
        <w:t>meine</w:t>
      </w:r>
      <w:r>
        <w:t xml:space="preserve"> </w:t>
      </w:r>
      <w:r w:rsidRPr="00105EE1">
        <w:t>theuersten</w:t>
      </w:r>
      <w:r>
        <w:t xml:space="preserve"> </w:t>
      </w:r>
      <w:r w:rsidRPr="00105EE1">
        <w:t>Brüder,</w:t>
      </w:r>
      <w:r>
        <w:t xml:space="preserve"> </w:t>
      </w:r>
      <w:r w:rsidRPr="00105EE1">
        <w:t>für</w:t>
      </w:r>
      <w:r>
        <w:t xml:space="preserve"> </w:t>
      </w:r>
      <w:r w:rsidRPr="00105EE1">
        <w:t>alle</w:t>
      </w:r>
      <w:r>
        <w:t xml:space="preserve"> </w:t>
      </w:r>
      <w:r w:rsidRPr="00105EE1">
        <w:t>mir</w:t>
      </w:r>
      <w:r>
        <w:t xml:space="preserve"> </w:t>
      </w:r>
      <w:r w:rsidRPr="00105EE1">
        <w:t>erwiesene</w:t>
      </w:r>
      <w:r>
        <w:t xml:space="preserve"> </w:t>
      </w:r>
      <w:r w:rsidRPr="00105EE1">
        <w:t>Wohlthaten;</w:t>
      </w:r>
      <w:r>
        <w:t xml:space="preserve"> </w:t>
      </w:r>
      <w:r w:rsidRPr="00105EE1">
        <w:t>denn</w:t>
      </w:r>
      <w:r>
        <w:t xml:space="preserve"> </w:t>
      </w:r>
      <w:r w:rsidRPr="00105EE1">
        <w:t>ihr</w:t>
      </w:r>
      <w:r>
        <w:t xml:space="preserve"> </w:t>
      </w:r>
      <w:r w:rsidRPr="00105EE1">
        <w:t>wart</w:t>
      </w:r>
      <w:r>
        <w:t xml:space="preserve"> </w:t>
      </w:r>
      <w:r w:rsidRPr="00105EE1">
        <w:t>mir</w:t>
      </w:r>
      <w:r>
        <w:t xml:space="preserve"> </w:t>
      </w:r>
      <w:r w:rsidRPr="00105EE1">
        <w:t>gleich</w:t>
      </w:r>
      <w:r>
        <w:t xml:space="preserve"> </w:t>
      </w:r>
      <w:r w:rsidRPr="00105EE1">
        <w:t>den</w:t>
      </w:r>
      <w:r>
        <w:t xml:space="preserve"> </w:t>
      </w:r>
      <w:r w:rsidRPr="00105EE1">
        <w:t>theuersten</w:t>
      </w:r>
      <w:r>
        <w:t xml:space="preserve"> </w:t>
      </w:r>
      <w:r w:rsidRPr="00105EE1">
        <w:t>Brüdern,</w:t>
      </w:r>
      <w:r>
        <w:t xml:space="preserve"> </w:t>
      </w:r>
      <w:r w:rsidRPr="00105EE1">
        <w:t>geschweige</w:t>
      </w:r>
      <w:r>
        <w:t xml:space="preserve"> </w:t>
      </w:r>
      <w:r w:rsidRPr="00105EE1">
        <w:t>denn,</w:t>
      </w:r>
      <w:r>
        <w:t xml:space="preserve"> </w:t>
      </w:r>
      <w:r w:rsidRPr="00105EE1">
        <w:t>daß</w:t>
      </w:r>
      <w:r>
        <w:t xml:space="preserve"> </w:t>
      </w:r>
      <w:r w:rsidRPr="00105EE1">
        <w:t>ihr</w:t>
      </w:r>
      <w:r>
        <w:t xml:space="preserve"> </w:t>
      </w:r>
      <w:r w:rsidRPr="00105EE1">
        <w:t>meine</w:t>
      </w:r>
      <w:r>
        <w:t xml:space="preserve"> </w:t>
      </w:r>
      <w:r w:rsidRPr="00105EE1">
        <w:t>Wächter</w:t>
      </w:r>
      <w:r>
        <w:t xml:space="preserve"> </w:t>
      </w:r>
      <w:r w:rsidRPr="00105EE1">
        <w:t>gewesen</w:t>
      </w:r>
      <w:r>
        <w:t xml:space="preserve"> </w:t>
      </w:r>
      <w:r w:rsidRPr="00105EE1">
        <w:t>wäret.</w:t>
      </w:r>
      <w:r>
        <w:t xml:space="preserve"> </w:t>
      </w:r>
      <w:r w:rsidRPr="00105EE1">
        <w:t>Und</w:t>
      </w:r>
      <w:r>
        <w:t xml:space="preserve"> </w:t>
      </w:r>
      <w:r w:rsidRPr="00105EE1">
        <w:t>wißt,</w:t>
      </w:r>
      <w:r>
        <w:t xml:space="preserve"> </w:t>
      </w:r>
      <w:r w:rsidRPr="00105EE1">
        <w:t>daß</w:t>
      </w:r>
      <w:r>
        <w:t xml:space="preserve"> </w:t>
      </w:r>
      <w:r w:rsidRPr="00105EE1">
        <w:t>ich</w:t>
      </w:r>
      <w:r>
        <w:t xml:space="preserve"> </w:t>
      </w:r>
      <w:r w:rsidRPr="00105EE1">
        <w:t>meinem</w:t>
      </w:r>
      <w:r>
        <w:t xml:space="preserve"> </w:t>
      </w:r>
      <w:r w:rsidRPr="00105EE1">
        <w:t>Heiland,</w:t>
      </w:r>
      <w:r>
        <w:t xml:space="preserve"> </w:t>
      </w:r>
      <w:r w:rsidRPr="00105EE1">
        <w:t>in</w:t>
      </w:r>
      <w:r>
        <w:t xml:space="preserve"> </w:t>
      </w:r>
      <w:r w:rsidRPr="00105EE1">
        <w:t>dessen</w:t>
      </w:r>
      <w:r>
        <w:t xml:space="preserve"> </w:t>
      </w:r>
      <w:r w:rsidRPr="00105EE1">
        <w:t>Namen</w:t>
      </w:r>
      <w:r>
        <w:t xml:space="preserve"> </w:t>
      </w:r>
      <w:r w:rsidRPr="00105EE1">
        <w:t>ich</w:t>
      </w:r>
      <w:r>
        <w:t xml:space="preserve"> </w:t>
      </w:r>
      <w:r w:rsidRPr="00105EE1">
        <w:t>diese</w:t>
      </w:r>
      <w:r>
        <w:t xml:space="preserve"> </w:t>
      </w:r>
      <w:r w:rsidRPr="00105EE1">
        <w:t>Todesart</w:t>
      </w:r>
      <w:r>
        <w:t xml:space="preserve"> </w:t>
      </w:r>
      <w:r w:rsidRPr="00105EE1">
        <w:t>getrost</w:t>
      </w:r>
      <w:r>
        <w:t xml:space="preserve"> </w:t>
      </w:r>
      <w:r w:rsidRPr="00105EE1">
        <w:t>ertragen</w:t>
      </w:r>
      <w:r>
        <w:t xml:space="preserve"> </w:t>
      </w:r>
      <w:r w:rsidRPr="00105EE1">
        <w:t>will,</w:t>
      </w:r>
      <w:r>
        <w:t xml:space="preserve"> </w:t>
      </w:r>
      <w:r w:rsidRPr="00105EE1">
        <w:t>fest</w:t>
      </w:r>
      <w:r>
        <w:t xml:space="preserve"> </w:t>
      </w:r>
      <w:r w:rsidRPr="00105EE1">
        <w:t>glaube,</w:t>
      </w:r>
      <w:r>
        <w:t xml:space="preserve"> </w:t>
      </w:r>
      <w:r w:rsidRPr="00105EE1">
        <w:t>daß</w:t>
      </w:r>
      <w:r>
        <w:t xml:space="preserve"> </w:t>
      </w:r>
      <w:r w:rsidRPr="00105EE1">
        <w:t>ich</w:t>
      </w:r>
      <w:r>
        <w:t xml:space="preserve"> </w:t>
      </w:r>
      <w:r w:rsidRPr="00105EE1">
        <w:t>noch</w:t>
      </w:r>
      <w:r>
        <w:t xml:space="preserve"> </w:t>
      </w:r>
      <w:r w:rsidRPr="00105EE1">
        <w:t>heute</w:t>
      </w:r>
      <w:r>
        <w:t xml:space="preserve"> </w:t>
      </w:r>
      <w:r w:rsidRPr="00105EE1">
        <w:t>mit</w:t>
      </w:r>
      <w:r>
        <w:t xml:space="preserve"> </w:t>
      </w:r>
      <w:r w:rsidRPr="00105EE1">
        <w:t>ihm</w:t>
      </w:r>
      <w:r>
        <w:t xml:space="preserve"> </w:t>
      </w:r>
      <w:r w:rsidRPr="00105EE1">
        <w:t>herrschen</w:t>
      </w:r>
      <w:r>
        <w:t xml:space="preserve"> </w:t>
      </w:r>
      <w:r w:rsidRPr="00105EE1">
        <w:t>werde.“</w:t>
      </w:r>
      <w:r>
        <w:t xml:space="preserve"> </w:t>
      </w:r>
      <w:r w:rsidRPr="00105EE1">
        <w:t>Dann</w:t>
      </w:r>
      <w:r>
        <w:t xml:space="preserve"> </w:t>
      </w:r>
      <w:r w:rsidRPr="00105EE1">
        <w:t>setzte</w:t>
      </w:r>
      <w:r>
        <w:t xml:space="preserve"> </w:t>
      </w:r>
      <w:r w:rsidRPr="00105EE1">
        <w:t>er,</w:t>
      </w:r>
      <w:r>
        <w:t xml:space="preserve"> </w:t>
      </w:r>
      <w:r w:rsidRPr="00105EE1">
        <w:t>wie</w:t>
      </w:r>
      <w:r>
        <w:t xml:space="preserve"> </w:t>
      </w:r>
      <w:r w:rsidRPr="00105EE1">
        <w:t>vorher,</w:t>
      </w:r>
      <w:r>
        <w:t xml:space="preserve"> </w:t>
      </w:r>
      <w:r w:rsidRPr="00105EE1">
        <w:t>dem</w:t>
      </w:r>
      <w:r>
        <w:t xml:space="preserve"> </w:t>
      </w:r>
      <w:r w:rsidRPr="00105EE1">
        <w:t>Volke</w:t>
      </w:r>
      <w:r>
        <w:t xml:space="preserve"> </w:t>
      </w:r>
      <w:r w:rsidRPr="00105EE1">
        <w:t>die</w:t>
      </w:r>
      <w:r>
        <w:t xml:space="preserve"> </w:t>
      </w:r>
      <w:r w:rsidRPr="00105EE1">
        <w:t>Ursache</w:t>
      </w:r>
      <w:r>
        <w:t xml:space="preserve"> </w:t>
      </w:r>
      <w:r w:rsidRPr="00105EE1">
        <w:t>seines</w:t>
      </w:r>
      <w:r>
        <w:t xml:space="preserve"> </w:t>
      </w:r>
      <w:r w:rsidRPr="00105EE1">
        <w:t>Todes</w:t>
      </w:r>
      <w:r>
        <w:t xml:space="preserve"> </w:t>
      </w:r>
      <w:r w:rsidRPr="00105EE1">
        <w:t>auseinander.</w:t>
      </w:r>
      <w:r>
        <w:t xml:space="preserve"> </w:t>
      </w:r>
      <w:r w:rsidRPr="00105EE1">
        <w:t>Als</w:t>
      </w:r>
      <w:r>
        <w:t xml:space="preserve"> </w:t>
      </w:r>
      <w:r w:rsidRPr="00105EE1">
        <w:t>er</w:t>
      </w:r>
      <w:r>
        <w:t xml:space="preserve"> </w:t>
      </w:r>
      <w:r w:rsidRPr="00105EE1">
        <w:t>auf</w:t>
      </w:r>
      <w:r>
        <w:t xml:space="preserve"> </w:t>
      </w:r>
      <w:r w:rsidRPr="00105EE1">
        <w:t>den</w:t>
      </w:r>
      <w:r>
        <w:t xml:space="preserve"> </w:t>
      </w:r>
      <w:r w:rsidRPr="00105EE1">
        <w:t>Scheiterhaufen</w:t>
      </w:r>
      <w:r>
        <w:t xml:space="preserve"> </w:t>
      </w:r>
      <w:r w:rsidRPr="00105EE1">
        <w:t>erhoben,</w:t>
      </w:r>
      <w:r>
        <w:t xml:space="preserve"> </w:t>
      </w:r>
      <w:r w:rsidRPr="00105EE1">
        <w:t>an</w:t>
      </w:r>
      <w:r>
        <w:t xml:space="preserve"> </w:t>
      </w:r>
      <w:r w:rsidRPr="00105EE1">
        <w:t>den</w:t>
      </w:r>
      <w:r>
        <w:t xml:space="preserve"> </w:t>
      </w:r>
      <w:r w:rsidRPr="00105EE1">
        <w:t>Pfahl</w:t>
      </w:r>
      <w:r>
        <w:t xml:space="preserve"> </w:t>
      </w:r>
      <w:r w:rsidRPr="00105EE1">
        <w:t>festgebunden</w:t>
      </w:r>
      <w:r>
        <w:t xml:space="preserve"> </w:t>
      </w:r>
      <w:r w:rsidRPr="00105EE1">
        <w:t>und</w:t>
      </w:r>
      <w:r>
        <w:t xml:space="preserve"> </w:t>
      </w:r>
      <w:r w:rsidRPr="00105EE1">
        <w:t>mit</w:t>
      </w:r>
      <w:r>
        <w:t xml:space="preserve"> </w:t>
      </w:r>
      <w:r w:rsidRPr="00105EE1">
        <w:t>dem</w:t>
      </w:r>
      <w:r>
        <w:t xml:space="preserve"> </w:t>
      </w:r>
      <w:r w:rsidRPr="00105EE1">
        <w:t>Halse</w:t>
      </w:r>
      <w:r>
        <w:t xml:space="preserve"> </w:t>
      </w:r>
      <w:r w:rsidRPr="00105EE1">
        <w:t>angekettet</w:t>
      </w:r>
      <w:r>
        <w:t xml:space="preserve"> </w:t>
      </w:r>
      <w:r w:rsidRPr="00105EE1">
        <w:t>worden</w:t>
      </w:r>
      <w:r>
        <w:t xml:space="preserve"> </w:t>
      </w:r>
      <w:r w:rsidRPr="00105EE1">
        <w:t>war,</w:t>
      </w:r>
      <w:r>
        <w:t xml:space="preserve"> </w:t>
      </w:r>
      <w:r w:rsidRPr="00105EE1">
        <w:t>sprach</w:t>
      </w:r>
      <w:r>
        <w:t xml:space="preserve"> </w:t>
      </w:r>
      <w:r w:rsidRPr="00105EE1">
        <w:t>er:</w:t>
      </w:r>
      <w:r>
        <w:t xml:space="preserve"> </w:t>
      </w:r>
      <w:r w:rsidRPr="00105EE1">
        <w:t>„Gerne</w:t>
      </w:r>
      <w:r>
        <w:t xml:space="preserve"> </w:t>
      </w:r>
      <w:r w:rsidRPr="00105EE1">
        <w:t>trage</w:t>
      </w:r>
      <w:r>
        <w:t xml:space="preserve"> </w:t>
      </w:r>
      <w:r w:rsidRPr="00105EE1">
        <w:t>ich</w:t>
      </w:r>
      <w:r>
        <w:t xml:space="preserve"> </w:t>
      </w:r>
      <w:r w:rsidRPr="00105EE1">
        <w:t>diese</w:t>
      </w:r>
      <w:r>
        <w:t xml:space="preserve"> </w:t>
      </w:r>
      <w:r w:rsidRPr="00105EE1">
        <w:t>Kette</w:t>
      </w:r>
      <w:r>
        <w:t xml:space="preserve"> </w:t>
      </w:r>
      <w:r w:rsidRPr="00105EE1">
        <w:t>um</w:t>
      </w:r>
      <w:r>
        <w:t xml:space="preserve"> </w:t>
      </w:r>
      <w:r w:rsidRPr="00105EE1">
        <w:t>Christi</w:t>
      </w:r>
      <w:r>
        <w:t xml:space="preserve"> </w:t>
      </w:r>
      <w:r w:rsidRPr="00105EE1">
        <w:t>willen,</w:t>
      </w:r>
      <w:r>
        <w:t xml:space="preserve"> </w:t>
      </w:r>
      <w:r w:rsidRPr="00105EE1">
        <w:t>der</w:t>
      </w:r>
      <w:r>
        <w:t xml:space="preserve"> </w:t>
      </w:r>
      <w:r w:rsidRPr="00105EE1">
        <w:t>ja</w:t>
      </w:r>
      <w:r>
        <w:t xml:space="preserve"> </w:t>
      </w:r>
      <w:r w:rsidRPr="00105EE1">
        <w:t>weit</w:t>
      </w:r>
      <w:r>
        <w:t xml:space="preserve"> </w:t>
      </w:r>
      <w:r w:rsidRPr="00105EE1">
        <w:t>schwerer</w:t>
      </w:r>
      <w:r>
        <w:t xml:space="preserve"> </w:t>
      </w:r>
      <w:r w:rsidRPr="00105EE1">
        <w:t>getragen</w:t>
      </w:r>
      <w:r>
        <w:t xml:space="preserve"> </w:t>
      </w:r>
      <w:r w:rsidRPr="00105EE1">
        <w:t>hat.“</w:t>
      </w:r>
      <w:r>
        <w:t xml:space="preserve"> </w:t>
      </w:r>
      <w:r w:rsidRPr="00105EE1">
        <w:t>Ehe</w:t>
      </w:r>
      <w:r>
        <w:t xml:space="preserve"> </w:t>
      </w:r>
      <w:r w:rsidRPr="00105EE1">
        <w:t>der</w:t>
      </w:r>
      <w:r>
        <w:t xml:space="preserve"> </w:t>
      </w:r>
      <w:r w:rsidRPr="00105EE1">
        <w:t>Scheiterhaufen</w:t>
      </w:r>
      <w:r>
        <w:t xml:space="preserve"> </w:t>
      </w:r>
      <w:r w:rsidRPr="00105EE1">
        <w:t>angezündet</w:t>
      </w:r>
      <w:r>
        <w:t xml:space="preserve"> </w:t>
      </w:r>
      <w:r w:rsidRPr="00105EE1">
        <w:t>wurde,</w:t>
      </w:r>
      <w:r>
        <w:t xml:space="preserve"> </w:t>
      </w:r>
      <w:r w:rsidRPr="00105EE1">
        <w:t>ritt</w:t>
      </w:r>
      <w:r>
        <w:t xml:space="preserve"> </w:t>
      </w:r>
      <w:r w:rsidRPr="00105EE1">
        <w:t>der</w:t>
      </w:r>
      <w:r>
        <w:t xml:space="preserve"> </w:t>
      </w:r>
      <w:r w:rsidRPr="00105EE1">
        <w:t>Reichsmarschall</w:t>
      </w:r>
      <w:r>
        <w:t xml:space="preserve"> </w:t>
      </w:r>
      <w:r w:rsidRPr="00105EE1">
        <w:t>von</w:t>
      </w:r>
      <w:r>
        <w:t xml:space="preserve"> </w:t>
      </w:r>
      <w:r w:rsidRPr="00105EE1">
        <w:t>Pappenheim,</w:t>
      </w:r>
      <w:r>
        <w:t xml:space="preserve"> </w:t>
      </w:r>
      <w:r w:rsidRPr="00105EE1">
        <w:t>dessen</w:t>
      </w:r>
      <w:r>
        <w:t xml:space="preserve"> </w:t>
      </w:r>
      <w:r w:rsidRPr="00105EE1">
        <w:t>letzter</w:t>
      </w:r>
      <w:r>
        <w:t xml:space="preserve"> </w:t>
      </w:r>
      <w:r w:rsidRPr="00105EE1">
        <w:t>Sprößling</w:t>
      </w:r>
      <w:r>
        <w:t xml:space="preserve"> </w:t>
      </w:r>
      <w:r w:rsidRPr="00105EE1">
        <w:t>bei</w:t>
      </w:r>
      <w:r>
        <w:t xml:space="preserve"> </w:t>
      </w:r>
      <w:r w:rsidRPr="00105EE1">
        <w:t>Lützen</w:t>
      </w:r>
      <w:r>
        <w:t xml:space="preserve"> </w:t>
      </w:r>
      <w:r w:rsidRPr="00105EE1">
        <w:t>im</w:t>
      </w:r>
      <w:r>
        <w:t xml:space="preserve"> </w:t>
      </w:r>
      <w:r w:rsidRPr="00105EE1">
        <w:t>Kampfe</w:t>
      </w:r>
      <w:r>
        <w:t xml:space="preserve"> </w:t>
      </w:r>
      <w:r w:rsidRPr="00105EE1">
        <w:t>gegen</w:t>
      </w:r>
      <w:r>
        <w:t xml:space="preserve"> </w:t>
      </w:r>
      <w:r w:rsidRPr="00105EE1">
        <w:t>Gustav</w:t>
      </w:r>
      <w:r>
        <w:t xml:space="preserve"> </w:t>
      </w:r>
      <w:r w:rsidRPr="00105EE1">
        <w:t>Adolph,</w:t>
      </w:r>
      <w:r>
        <w:t xml:space="preserve"> </w:t>
      </w:r>
      <w:r w:rsidRPr="00105EE1">
        <w:t>den</w:t>
      </w:r>
      <w:r>
        <w:t xml:space="preserve"> </w:t>
      </w:r>
      <w:r w:rsidRPr="00105EE1">
        <w:t>Vertheidiger</w:t>
      </w:r>
      <w:r>
        <w:t xml:space="preserve"> </w:t>
      </w:r>
      <w:r w:rsidRPr="00105EE1">
        <w:t>der</w:t>
      </w:r>
      <w:r>
        <w:t xml:space="preserve"> </w:t>
      </w:r>
      <w:r w:rsidRPr="00105EE1">
        <w:t>Lehre</w:t>
      </w:r>
      <w:r>
        <w:t xml:space="preserve"> </w:t>
      </w:r>
      <w:r w:rsidRPr="00105EE1">
        <w:t>des</w:t>
      </w:r>
      <w:r>
        <w:t xml:space="preserve"> </w:t>
      </w:r>
      <w:r w:rsidRPr="00105EE1">
        <w:t>Hus</w:t>
      </w:r>
      <w:r>
        <w:t xml:space="preserve"> </w:t>
      </w:r>
      <w:r w:rsidRPr="00105EE1">
        <w:t>und</w:t>
      </w:r>
      <w:r>
        <w:t xml:space="preserve"> </w:t>
      </w:r>
      <w:r w:rsidRPr="00105EE1">
        <w:t>Luthers</w:t>
      </w:r>
      <w:r>
        <w:t xml:space="preserve"> </w:t>
      </w:r>
      <w:r w:rsidRPr="00105EE1">
        <w:t>fiel,</w:t>
      </w:r>
      <w:r>
        <w:t xml:space="preserve"> </w:t>
      </w:r>
      <w:r w:rsidRPr="00105EE1">
        <w:t>zu</w:t>
      </w:r>
      <w:r>
        <w:t xml:space="preserve"> </w:t>
      </w:r>
      <w:r w:rsidRPr="00105EE1">
        <w:t>ihm</w:t>
      </w:r>
      <w:r>
        <w:t xml:space="preserve"> </w:t>
      </w:r>
      <w:r w:rsidRPr="00105EE1">
        <w:t>hin</w:t>
      </w:r>
      <w:r>
        <w:t xml:space="preserve"> </w:t>
      </w:r>
      <w:r w:rsidRPr="00105EE1">
        <w:t>und</w:t>
      </w:r>
      <w:r>
        <w:t xml:space="preserve"> </w:t>
      </w:r>
      <w:r w:rsidRPr="00105EE1">
        <w:t>forderte</w:t>
      </w:r>
      <w:r>
        <w:t xml:space="preserve"> </w:t>
      </w:r>
      <w:r w:rsidRPr="00105EE1">
        <w:t>ihn</w:t>
      </w:r>
      <w:r>
        <w:t xml:space="preserve"> </w:t>
      </w:r>
      <w:r w:rsidRPr="00105EE1">
        <w:t>noch</w:t>
      </w:r>
      <w:r>
        <w:t xml:space="preserve"> </w:t>
      </w:r>
      <w:r w:rsidRPr="00105EE1">
        <w:t>einmal</w:t>
      </w:r>
      <w:r>
        <w:t xml:space="preserve"> </w:t>
      </w:r>
      <w:r w:rsidRPr="00105EE1">
        <w:t>zum</w:t>
      </w:r>
      <w:r>
        <w:t xml:space="preserve"> </w:t>
      </w:r>
      <w:r w:rsidRPr="00105EE1">
        <w:t>Widerruf</w:t>
      </w:r>
      <w:r>
        <w:t xml:space="preserve"> </w:t>
      </w:r>
      <w:r w:rsidRPr="00105EE1">
        <w:t>auf.</w:t>
      </w:r>
      <w:r>
        <w:t xml:space="preserve"> </w:t>
      </w:r>
      <w:r w:rsidRPr="00105EE1">
        <w:t>Er</w:t>
      </w:r>
      <w:r>
        <w:t xml:space="preserve"> </w:t>
      </w:r>
      <w:r w:rsidRPr="00105EE1">
        <w:t>aber</w:t>
      </w:r>
      <w:r>
        <w:t xml:space="preserve"> </w:t>
      </w:r>
      <w:r w:rsidRPr="00105EE1">
        <w:t>sprach:</w:t>
      </w:r>
      <w:r>
        <w:t xml:space="preserve"> </w:t>
      </w:r>
      <w:r w:rsidRPr="00105EE1">
        <w:t>„Welchen</w:t>
      </w:r>
      <w:r>
        <w:t xml:space="preserve"> </w:t>
      </w:r>
      <w:r w:rsidRPr="00105EE1">
        <w:t>Irrthum</w:t>
      </w:r>
      <w:r>
        <w:t xml:space="preserve"> </w:t>
      </w:r>
      <w:r w:rsidRPr="00105EE1">
        <w:t>sollte</w:t>
      </w:r>
      <w:r>
        <w:t xml:space="preserve"> </w:t>
      </w:r>
      <w:r w:rsidRPr="00105EE1">
        <w:t>ich</w:t>
      </w:r>
      <w:r>
        <w:t xml:space="preserve"> </w:t>
      </w:r>
      <w:r w:rsidRPr="00105EE1">
        <w:t>widerrufen,</w:t>
      </w:r>
      <w:r>
        <w:t xml:space="preserve"> </w:t>
      </w:r>
      <w:r w:rsidRPr="00105EE1">
        <w:t>da</w:t>
      </w:r>
      <w:r>
        <w:t xml:space="preserve"> </w:t>
      </w:r>
      <w:r w:rsidRPr="00105EE1">
        <w:t>ich</w:t>
      </w:r>
      <w:r>
        <w:t xml:space="preserve"> </w:t>
      </w:r>
      <w:r w:rsidRPr="00105EE1">
        <w:t>mir</w:t>
      </w:r>
      <w:r>
        <w:t xml:space="preserve"> </w:t>
      </w:r>
      <w:r w:rsidRPr="00105EE1">
        <w:t>keines</w:t>
      </w:r>
      <w:r>
        <w:t xml:space="preserve"> </w:t>
      </w:r>
      <w:r w:rsidRPr="00105EE1">
        <w:t>Irrthums</w:t>
      </w:r>
      <w:r>
        <w:t xml:space="preserve"> </w:t>
      </w:r>
      <w:r w:rsidRPr="00105EE1">
        <w:t>bewußt</w:t>
      </w:r>
      <w:r>
        <w:t xml:space="preserve"> </w:t>
      </w:r>
      <w:r w:rsidRPr="00105EE1">
        <w:t>bin?</w:t>
      </w:r>
      <w:r>
        <w:t xml:space="preserve"> </w:t>
      </w:r>
      <w:r w:rsidRPr="00105EE1">
        <w:t>–</w:t>
      </w:r>
      <w:r>
        <w:t xml:space="preserve"> </w:t>
      </w:r>
      <w:r w:rsidRPr="00105EE1">
        <w:t>Denn</w:t>
      </w:r>
      <w:r>
        <w:t xml:space="preserve"> </w:t>
      </w:r>
      <w:r w:rsidRPr="00105EE1">
        <w:t>ich</w:t>
      </w:r>
      <w:r>
        <w:t xml:space="preserve"> </w:t>
      </w:r>
      <w:r w:rsidRPr="00105EE1">
        <w:t>weiß,</w:t>
      </w:r>
      <w:r>
        <w:t xml:space="preserve"> </w:t>
      </w:r>
      <w:r w:rsidRPr="00105EE1">
        <w:t>daß</w:t>
      </w:r>
      <w:r>
        <w:t xml:space="preserve"> </w:t>
      </w:r>
      <w:r w:rsidRPr="00105EE1">
        <w:t>was</w:t>
      </w:r>
      <w:r>
        <w:t xml:space="preserve"> </w:t>
      </w:r>
      <w:r w:rsidRPr="00105EE1">
        <w:t>falsch</w:t>
      </w:r>
      <w:r>
        <w:t xml:space="preserve"> </w:t>
      </w:r>
      <w:r w:rsidRPr="00105EE1">
        <w:t>gegen</w:t>
      </w:r>
      <w:r>
        <w:t xml:space="preserve"> </w:t>
      </w:r>
      <w:r w:rsidRPr="00105EE1">
        <w:t>mich</w:t>
      </w:r>
      <w:r>
        <w:t xml:space="preserve"> </w:t>
      </w:r>
      <w:r w:rsidRPr="00105EE1">
        <w:t>vorgetragen</w:t>
      </w:r>
      <w:r>
        <w:t xml:space="preserve"> </w:t>
      </w:r>
      <w:r w:rsidRPr="00105EE1">
        <w:t>wird,</w:t>
      </w:r>
      <w:r>
        <w:t xml:space="preserve"> </w:t>
      </w:r>
      <w:r w:rsidRPr="00105EE1">
        <w:t>ich</w:t>
      </w:r>
      <w:r>
        <w:t xml:space="preserve"> </w:t>
      </w:r>
      <w:r w:rsidRPr="00105EE1">
        <w:t>nie</w:t>
      </w:r>
      <w:r>
        <w:t xml:space="preserve"> </w:t>
      </w:r>
      <w:r w:rsidRPr="00105EE1">
        <w:t>gedacht,</w:t>
      </w:r>
      <w:r>
        <w:t xml:space="preserve"> </w:t>
      </w:r>
      <w:r w:rsidRPr="00105EE1">
        <w:t>geschweige</w:t>
      </w:r>
      <w:r>
        <w:t xml:space="preserve"> </w:t>
      </w:r>
      <w:r w:rsidRPr="00105EE1">
        <w:t>denn</w:t>
      </w:r>
      <w:r>
        <w:t xml:space="preserve"> </w:t>
      </w:r>
      <w:r w:rsidRPr="00105EE1">
        <w:t>gepredigt</w:t>
      </w:r>
      <w:r>
        <w:t xml:space="preserve"> </w:t>
      </w:r>
      <w:r w:rsidRPr="00105EE1">
        <w:t>habe.</w:t>
      </w:r>
      <w:r>
        <w:t xml:space="preserve"> </w:t>
      </w:r>
      <w:r w:rsidRPr="00105EE1">
        <w:t>Das</w:t>
      </w:r>
      <w:r>
        <w:t xml:space="preserve"> </w:t>
      </w:r>
      <w:r w:rsidRPr="00105EE1">
        <w:t>war</w:t>
      </w:r>
      <w:r>
        <w:t xml:space="preserve"> </w:t>
      </w:r>
      <w:r w:rsidRPr="00105EE1">
        <w:t>aber</w:t>
      </w:r>
      <w:r>
        <w:t xml:space="preserve"> </w:t>
      </w:r>
      <w:r w:rsidRPr="00105EE1">
        <w:t>das</w:t>
      </w:r>
      <w:r>
        <w:t xml:space="preserve"> </w:t>
      </w:r>
      <w:r w:rsidRPr="00105EE1">
        <w:t>vornehmste</w:t>
      </w:r>
      <w:r>
        <w:t xml:space="preserve"> </w:t>
      </w:r>
      <w:r w:rsidRPr="00105EE1">
        <w:t>Ziel</w:t>
      </w:r>
      <w:r>
        <w:t xml:space="preserve"> </w:t>
      </w:r>
      <w:r w:rsidRPr="00105EE1">
        <w:t>meiner</w:t>
      </w:r>
      <w:r>
        <w:t xml:space="preserve"> </w:t>
      </w:r>
      <w:r w:rsidRPr="00105EE1">
        <w:t>Lehre,</w:t>
      </w:r>
      <w:r>
        <w:t xml:space="preserve"> </w:t>
      </w:r>
      <w:r w:rsidRPr="00105EE1">
        <w:t>daß</w:t>
      </w:r>
      <w:r>
        <w:t xml:space="preserve"> </w:t>
      </w:r>
      <w:r w:rsidRPr="00105EE1">
        <w:t>ich</w:t>
      </w:r>
      <w:r>
        <w:t xml:space="preserve"> </w:t>
      </w:r>
      <w:r w:rsidRPr="00105EE1">
        <w:t>Buße</w:t>
      </w:r>
      <w:r>
        <w:t xml:space="preserve"> </w:t>
      </w:r>
      <w:r w:rsidRPr="00105EE1">
        <w:t>und</w:t>
      </w:r>
      <w:r>
        <w:t xml:space="preserve"> </w:t>
      </w:r>
      <w:r w:rsidRPr="00105EE1">
        <w:t>Vergebung</w:t>
      </w:r>
      <w:r>
        <w:t xml:space="preserve"> </w:t>
      </w:r>
      <w:r w:rsidRPr="00105EE1">
        <w:t>der</w:t>
      </w:r>
      <w:r>
        <w:t xml:space="preserve"> </w:t>
      </w:r>
      <w:r w:rsidRPr="00105EE1">
        <w:t>Sünden</w:t>
      </w:r>
      <w:r>
        <w:t xml:space="preserve"> </w:t>
      </w:r>
      <w:r w:rsidRPr="00105EE1">
        <w:t>die</w:t>
      </w:r>
      <w:r>
        <w:t xml:space="preserve"> </w:t>
      </w:r>
      <w:r w:rsidRPr="00105EE1">
        <w:t>Menschen</w:t>
      </w:r>
      <w:r>
        <w:t xml:space="preserve"> </w:t>
      </w:r>
      <w:r w:rsidRPr="00105EE1">
        <w:t>lehrte</w:t>
      </w:r>
      <w:r>
        <w:t xml:space="preserve"> </w:t>
      </w:r>
      <w:r w:rsidRPr="00105EE1">
        <w:t>nach</w:t>
      </w:r>
      <w:r>
        <w:t xml:space="preserve"> </w:t>
      </w:r>
      <w:r w:rsidRPr="00105EE1">
        <w:t>der</w:t>
      </w:r>
      <w:r>
        <w:t xml:space="preserve"> </w:t>
      </w:r>
      <w:r w:rsidRPr="00105EE1">
        <w:t>Wahrheit</w:t>
      </w:r>
      <w:r>
        <w:t xml:space="preserve"> </w:t>
      </w:r>
      <w:r w:rsidRPr="00105EE1">
        <w:t>des</w:t>
      </w:r>
      <w:r>
        <w:t xml:space="preserve"> </w:t>
      </w:r>
      <w:r w:rsidRPr="00105EE1">
        <w:t>Evangeliums</w:t>
      </w:r>
      <w:r>
        <w:t xml:space="preserve"> </w:t>
      </w:r>
      <w:r w:rsidRPr="00105EE1">
        <w:t>Jesu</w:t>
      </w:r>
      <w:r>
        <w:t xml:space="preserve"> </w:t>
      </w:r>
      <w:r w:rsidRPr="00105EE1">
        <w:t>Christi</w:t>
      </w:r>
      <w:r>
        <w:t xml:space="preserve"> </w:t>
      </w:r>
      <w:r w:rsidRPr="00105EE1">
        <w:t>und</w:t>
      </w:r>
      <w:r>
        <w:t xml:space="preserve"> </w:t>
      </w:r>
      <w:r w:rsidRPr="00105EE1">
        <w:t>nach</w:t>
      </w:r>
      <w:r>
        <w:t xml:space="preserve"> </w:t>
      </w:r>
      <w:r w:rsidRPr="00105EE1">
        <w:t>der</w:t>
      </w:r>
      <w:r>
        <w:t xml:space="preserve"> </w:t>
      </w:r>
      <w:r w:rsidRPr="00105EE1">
        <w:t>Auslegung</w:t>
      </w:r>
      <w:r>
        <w:t xml:space="preserve"> </w:t>
      </w:r>
      <w:r w:rsidRPr="00105EE1">
        <w:t>der</w:t>
      </w:r>
      <w:r>
        <w:t xml:space="preserve"> </w:t>
      </w:r>
      <w:r w:rsidRPr="00105EE1">
        <w:t>heiligen</w:t>
      </w:r>
      <w:r>
        <w:t xml:space="preserve"> </w:t>
      </w:r>
      <w:r w:rsidRPr="00105EE1">
        <w:t>Väter;</w:t>
      </w:r>
      <w:r>
        <w:t xml:space="preserve"> </w:t>
      </w:r>
      <w:r w:rsidRPr="00105EE1">
        <w:t>deshalb</w:t>
      </w:r>
      <w:r>
        <w:t xml:space="preserve"> </w:t>
      </w:r>
      <w:r w:rsidRPr="00105EE1">
        <w:t>bin</w:t>
      </w:r>
      <w:r>
        <w:t xml:space="preserve"> </w:t>
      </w:r>
      <w:r w:rsidRPr="00105EE1">
        <w:t>ich</w:t>
      </w:r>
      <w:r>
        <w:t xml:space="preserve"> </w:t>
      </w:r>
      <w:r w:rsidRPr="00105EE1">
        <w:t>bereit,</w:t>
      </w:r>
      <w:r>
        <w:t xml:space="preserve"> </w:t>
      </w:r>
      <w:r w:rsidRPr="00105EE1">
        <w:t>mit</w:t>
      </w:r>
      <w:r>
        <w:t xml:space="preserve"> </w:t>
      </w:r>
      <w:r w:rsidRPr="00105EE1">
        <w:t>freudiger</w:t>
      </w:r>
      <w:r>
        <w:t xml:space="preserve"> </w:t>
      </w:r>
      <w:r w:rsidRPr="00105EE1">
        <w:t>Seele</w:t>
      </w:r>
      <w:r>
        <w:t xml:space="preserve"> </w:t>
      </w:r>
      <w:r w:rsidRPr="00105EE1">
        <w:t>zu</w:t>
      </w:r>
      <w:r>
        <w:t xml:space="preserve"> </w:t>
      </w:r>
      <w:r w:rsidRPr="00105EE1">
        <w:t>sterben.“</w:t>
      </w:r>
      <w:r>
        <w:t xml:space="preserve"> </w:t>
      </w:r>
      <w:r w:rsidRPr="00105EE1">
        <w:t>Als</w:t>
      </w:r>
      <w:r>
        <w:t xml:space="preserve"> </w:t>
      </w:r>
      <w:r w:rsidRPr="00105EE1">
        <w:t>das</w:t>
      </w:r>
      <w:r>
        <w:t xml:space="preserve"> </w:t>
      </w:r>
      <w:r w:rsidRPr="00105EE1">
        <w:t>Feuer</w:t>
      </w:r>
      <w:r>
        <w:t xml:space="preserve"> </w:t>
      </w:r>
      <w:r w:rsidRPr="00105EE1">
        <w:t>angezündet</w:t>
      </w:r>
      <w:r>
        <w:t xml:space="preserve"> </w:t>
      </w:r>
      <w:r w:rsidRPr="00105EE1">
        <w:t>worden,</w:t>
      </w:r>
      <w:r>
        <w:t xml:space="preserve"> </w:t>
      </w:r>
      <w:r w:rsidRPr="00105EE1">
        <w:t>begann</w:t>
      </w:r>
      <w:r>
        <w:t xml:space="preserve"> </w:t>
      </w:r>
      <w:r w:rsidRPr="00105EE1">
        <w:t>Hus</w:t>
      </w:r>
      <w:r>
        <w:t xml:space="preserve"> </w:t>
      </w:r>
      <w:r w:rsidRPr="00105EE1">
        <w:t>mit</w:t>
      </w:r>
      <w:r>
        <w:t xml:space="preserve"> </w:t>
      </w:r>
      <w:r w:rsidRPr="00105EE1">
        <w:t>lauter</w:t>
      </w:r>
      <w:r>
        <w:t xml:space="preserve"> </w:t>
      </w:r>
      <w:r w:rsidRPr="00105EE1">
        <w:t>Stimme</w:t>
      </w:r>
      <w:r>
        <w:t xml:space="preserve"> </w:t>
      </w:r>
      <w:r w:rsidRPr="00105EE1">
        <w:t>zu</w:t>
      </w:r>
      <w:r>
        <w:t xml:space="preserve"> </w:t>
      </w:r>
      <w:r w:rsidRPr="00105EE1">
        <w:t>singen:</w:t>
      </w:r>
      <w:r>
        <w:t xml:space="preserve"> </w:t>
      </w:r>
      <w:r w:rsidRPr="00105EE1">
        <w:t>„Jesus,</w:t>
      </w:r>
      <w:r>
        <w:t xml:space="preserve"> </w:t>
      </w:r>
      <w:r w:rsidRPr="00105EE1">
        <w:t>Sohn</w:t>
      </w:r>
      <w:r>
        <w:t xml:space="preserve"> </w:t>
      </w:r>
      <w:r w:rsidRPr="00105EE1">
        <w:t>des</w:t>
      </w:r>
      <w:r>
        <w:t xml:space="preserve"> </w:t>
      </w:r>
      <w:r w:rsidRPr="00105EE1">
        <w:t>lebendigen</w:t>
      </w:r>
      <w:r>
        <w:t xml:space="preserve"> </w:t>
      </w:r>
      <w:r w:rsidRPr="00105EE1">
        <w:t>Gottes,</w:t>
      </w:r>
      <w:r>
        <w:t xml:space="preserve"> </w:t>
      </w:r>
      <w:r w:rsidRPr="00105EE1">
        <w:t>erbarme</w:t>
      </w:r>
      <w:r>
        <w:t xml:space="preserve"> </w:t>
      </w:r>
      <w:r w:rsidRPr="00105EE1">
        <w:t>Dich</w:t>
      </w:r>
      <w:r>
        <w:t xml:space="preserve"> </w:t>
      </w:r>
      <w:r w:rsidRPr="00105EE1">
        <w:t>meiner!“</w:t>
      </w:r>
      <w:r>
        <w:t xml:space="preserve"> </w:t>
      </w:r>
      <w:r w:rsidRPr="00105EE1">
        <w:t>Als</w:t>
      </w:r>
      <w:r>
        <w:t xml:space="preserve"> </w:t>
      </w:r>
      <w:r w:rsidRPr="00105EE1">
        <w:t>er</w:t>
      </w:r>
      <w:r>
        <w:t xml:space="preserve"> </w:t>
      </w:r>
      <w:r w:rsidRPr="00105EE1">
        <w:t>dieses</w:t>
      </w:r>
      <w:r>
        <w:t xml:space="preserve"> </w:t>
      </w:r>
      <w:r w:rsidRPr="00105EE1">
        <w:t>zum</w:t>
      </w:r>
      <w:r>
        <w:t xml:space="preserve"> </w:t>
      </w:r>
      <w:r w:rsidRPr="00105EE1">
        <w:t>Drittenmale</w:t>
      </w:r>
      <w:r>
        <w:t xml:space="preserve"> </w:t>
      </w:r>
      <w:r w:rsidRPr="00105EE1">
        <w:t>zu</w:t>
      </w:r>
      <w:r>
        <w:t xml:space="preserve"> </w:t>
      </w:r>
      <w:r w:rsidRPr="00105EE1">
        <w:t>sagen</w:t>
      </w:r>
      <w:r>
        <w:t xml:space="preserve"> </w:t>
      </w:r>
      <w:r w:rsidRPr="00105EE1">
        <w:t>sich</w:t>
      </w:r>
      <w:r>
        <w:t xml:space="preserve"> </w:t>
      </w:r>
      <w:r w:rsidRPr="00105EE1">
        <w:t>bemühte,</w:t>
      </w:r>
      <w:r>
        <w:t xml:space="preserve"> </w:t>
      </w:r>
      <w:r w:rsidRPr="00105EE1">
        <w:t>wurde</w:t>
      </w:r>
      <w:r>
        <w:t xml:space="preserve"> </w:t>
      </w:r>
      <w:r w:rsidRPr="00105EE1">
        <w:t>durch</w:t>
      </w:r>
      <w:r>
        <w:t xml:space="preserve"> </w:t>
      </w:r>
      <w:r w:rsidRPr="00105EE1">
        <w:t>die</w:t>
      </w:r>
      <w:r>
        <w:t xml:space="preserve"> </w:t>
      </w:r>
      <w:r w:rsidRPr="00105EE1">
        <w:t>Flamme,</w:t>
      </w:r>
      <w:r>
        <w:t xml:space="preserve"> </w:t>
      </w:r>
      <w:r w:rsidRPr="00105EE1">
        <w:t>die</w:t>
      </w:r>
      <w:r>
        <w:t xml:space="preserve"> </w:t>
      </w:r>
      <w:r w:rsidRPr="00105EE1">
        <w:t>der</w:t>
      </w:r>
      <w:r>
        <w:t xml:space="preserve"> </w:t>
      </w:r>
      <w:r w:rsidRPr="00105EE1">
        <w:t>Wind</w:t>
      </w:r>
      <w:r>
        <w:t xml:space="preserve"> </w:t>
      </w:r>
      <w:r w:rsidRPr="00105EE1">
        <w:t>ihm</w:t>
      </w:r>
      <w:r>
        <w:t xml:space="preserve"> </w:t>
      </w:r>
      <w:r w:rsidRPr="00105EE1">
        <w:t>zuführte,</w:t>
      </w:r>
      <w:r>
        <w:t xml:space="preserve"> </w:t>
      </w:r>
      <w:r w:rsidRPr="00105EE1">
        <w:t>seine</w:t>
      </w:r>
      <w:r>
        <w:t xml:space="preserve"> </w:t>
      </w:r>
      <w:r w:rsidRPr="00105EE1">
        <w:t>Stimme</w:t>
      </w:r>
      <w:r>
        <w:t xml:space="preserve"> </w:t>
      </w:r>
      <w:r w:rsidRPr="00105EE1">
        <w:t>unterdrückt;</w:t>
      </w:r>
      <w:r>
        <w:t xml:space="preserve"> </w:t>
      </w:r>
      <w:r w:rsidRPr="00105EE1">
        <w:t>doch</w:t>
      </w:r>
      <w:r>
        <w:t xml:space="preserve"> </w:t>
      </w:r>
      <w:r w:rsidRPr="00105EE1">
        <w:t>sah</w:t>
      </w:r>
      <w:r>
        <w:t xml:space="preserve"> </w:t>
      </w:r>
      <w:r w:rsidRPr="00105EE1">
        <w:t>man</w:t>
      </w:r>
      <w:r>
        <w:t xml:space="preserve"> </w:t>
      </w:r>
      <w:r w:rsidRPr="00105EE1">
        <w:t>noch</w:t>
      </w:r>
      <w:r>
        <w:t xml:space="preserve"> </w:t>
      </w:r>
      <w:r w:rsidRPr="00105EE1">
        <w:t>lange</w:t>
      </w:r>
      <w:r>
        <w:t xml:space="preserve"> </w:t>
      </w:r>
      <w:r w:rsidRPr="00105EE1">
        <w:t>seine</w:t>
      </w:r>
      <w:r>
        <w:t xml:space="preserve"> </w:t>
      </w:r>
      <w:r w:rsidRPr="00105EE1">
        <w:t>Lippen</w:t>
      </w:r>
      <w:r>
        <w:t xml:space="preserve"> </w:t>
      </w:r>
      <w:r w:rsidRPr="00105EE1">
        <w:t>wie</w:t>
      </w:r>
      <w:r>
        <w:t xml:space="preserve"> </w:t>
      </w:r>
      <w:r w:rsidRPr="00105EE1">
        <w:t>zum</w:t>
      </w:r>
      <w:r>
        <w:t xml:space="preserve"> </w:t>
      </w:r>
      <w:r w:rsidRPr="00105EE1">
        <w:t>Gebet</w:t>
      </w:r>
      <w:r>
        <w:t xml:space="preserve"> </w:t>
      </w:r>
      <w:r w:rsidRPr="00105EE1">
        <w:t>sich</w:t>
      </w:r>
      <w:r>
        <w:t xml:space="preserve"> </w:t>
      </w:r>
      <w:r w:rsidRPr="00105EE1">
        <w:t>bewegen.</w:t>
      </w:r>
      <w:r>
        <w:t xml:space="preserve"> </w:t>
      </w:r>
      <w:r w:rsidRPr="00105EE1">
        <w:t>Die</w:t>
      </w:r>
      <w:r>
        <w:t xml:space="preserve"> </w:t>
      </w:r>
      <w:r w:rsidRPr="00105EE1">
        <w:t>Asche</w:t>
      </w:r>
      <w:r>
        <w:t xml:space="preserve"> </w:t>
      </w:r>
      <w:r w:rsidRPr="00105EE1">
        <w:t>seines</w:t>
      </w:r>
      <w:r>
        <w:t xml:space="preserve"> </w:t>
      </w:r>
      <w:r w:rsidRPr="00105EE1">
        <w:t>verbrannten</w:t>
      </w:r>
      <w:r>
        <w:t xml:space="preserve"> </w:t>
      </w:r>
      <w:r w:rsidRPr="00105EE1">
        <w:t>Leibes</w:t>
      </w:r>
      <w:r>
        <w:t xml:space="preserve"> </w:t>
      </w:r>
      <w:r w:rsidRPr="00105EE1">
        <w:t>wurde,</w:t>
      </w:r>
      <w:r>
        <w:t xml:space="preserve"> </w:t>
      </w:r>
      <w:r w:rsidRPr="00105EE1">
        <w:t>damit</w:t>
      </w:r>
      <w:r>
        <w:t xml:space="preserve"> </w:t>
      </w:r>
      <w:r w:rsidRPr="00105EE1">
        <w:t>nichts</w:t>
      </w:r>
      <w:r>
        <w:t xml:space="preserve"> </w:t>
      </w:r>
      <w:r w:rsidRPr="00105EE1">
        <w:t>Verunreinigendes</w:t>
      </w:r>
      <w:r>
        <w:t xml:space="preserve"> </w:t>
      </w:r>
      <w:r w:rsidRPr="00105EE1">
        <w:t>von</w:t>
      </w:r>
      <w:r>
        <w:t xml:space="preserve"> </w:t>
      </w:r>
      <w:r w:rsidRPr="00105EE1">
        <w:t>ihm</w:t>
      </w:r>
      <w:r>
        <w:t xml:space="preserve"> </w:t>
      </w:r>
      <w:r w:rsidRPr="00105EE1">
        <w:t>übrig</w:t>
      </w:r>
      <w:r>
        <w:t xml:space="preserve"> </w:t>
      </w:r>
      <w:r w:rsidRPr="00105EE1">
        <w:t>bleiben</w:t>
      </w:r>
      <w:r>
        <w:t xml:space="preserve"> </w:t>
      </w:r>
      <w:r w:rsidRPr="00105EE1">
        <w:t>sollte,</w:t>
      </w:r>
      <w:r>
        <w:t xml:space="preserve"> </w:t>
      </w:r>
      <w:r w:rsidRPr="00105EE1">
        <w:t>in</w:t>
      </w:r>
      <w:r>
        <w:t xml:space="preserve"> </w:t>
      </w:r>
      <w:r w:rsidRPr="00105EE1">
        <w:t>den</w:t>
      </w:r>
      <w:r>
        <w:t xml:space="preserve"> </w:t>
      </w:r>
      <w:r w:rsidRPr="00105EE1">
        <w:t>Rhein</w:t>
      </w:r>
      <w:r>
        <w:t xml:space="preserve"> </w:t>
      </w:r>
      <w:r w:rsidRPr="00105EE1">
        <w:t>geworfen,</w:t>
      </w:r>
      <w:r>
        <w:t xml:space="preserve"> </w:t>
      </w:r>
      <w:r w:rsidRPr="00105EE1">
        <w:t>gleichwie</w:t>
      </w:r>
      <w:r>
        <w:t xml:space="preserve"> </w:t>
      </w:r>
      <w:r w:rsidRPr="00105EE1">
        <w:t>einst</w:t>
      </w:r>
      <w:r>
        <w:t xml:space="preserve"> </w:t>
      </w:r>
      <w:r w:rsidRPr="00105EE1">
        <w:t>die</w:t>
      </w:r>
      <w:r>
        <w:t xml:space="preserve"> </w:t>
      </w:r>
      <w:r w:rsidRPr="00105EE1">
        <w:t>Heiden</w:t>
      </w:r>
      <w:r>
        <w:t xml:space="preserve"> </w:t>
      </w:r>
      <w:r w:rsidRPr="00105EE1">
        <w:t>mit</w:t>
      </w:r>
      <w:r>
        <w:t xml:space="preserve"> </w:t>
      </w:r>
      <w:r w:rsidRPr="00105EE1">
        <w:t>der</w:t>
      </w:r>
      <w:r>
        <w:t xml:space="preserve"> </w:t>
      </w:r>
      <w:r w:rsidRPr="00105EE1">
        <w:t>Asche</w:t>
      </w:r>
      <w:r>
        <w:t xml:space="preserve"> </w:t>
      </w:r>
      <w:r w:rsidRPr="00105EE1">
        <w:t>eines</w:t>
      </w:r>
      <w:r>
        <w:t xml:space="preserve"> </w:t>
      </w:r>
      <w:r w:rsidRPr="00105EE1">
        <w:t>Polykarp</w:t>
      </w:r>
      <w:r>
        <w:t xml:space="preserve"> </w:t>
      </w:r>
      <w:r w:rsidRPr="00105EE1">
        <w:t>verfahren</w:t>
      </w:r>
      <w:r>
        <w:t xml:space="preserve"> </w:t>
      </w:r>
      <w:r w:rsidRPr="00105EE1">
        <w:t>waren.</w:t>
      </w:r>
    </w:p>
    <w:p w14:paraId="6D8A1318" w14:textId="77777777" w:rsidR="00B03BB9" w:rsidRPr="00105EE1" w:rsidRDefault="00B03BB9" w:rsidP="00B03BB9">
      <w:r w:rsidRPr="00105EE1">
        <w:t>Aber</w:t>
      </w:r>
      <w:r>
        <w:t xml:space="preserve"> </w:t>
      </w:r>
      <w:r w:rsidRPr="00105EE1">
        <w:t>wiewohl</w:t>
      </w:r>
      <w:r>
        <w:t xml:space="preserve"> </w:t>
      </w:r>
      <w:r w:rsidRPr="00105EE1">
        <w:t>er</w:t>
      </w:r>
      <w:r>
        <w:t xml:space="preserve"> </w:t>
      </w:r>
      <w:r w:rsidRPr="00105EE1">
        <w:t>gestorben</w:t>
      </w:r>
      <w:r>
        <w:t xml:space="preserve"> </w:t>
      </w:r>
      <w:r w:rsidRPr="00105EE1">
        <w:t>ist,</w:t>
      </w:r>
      <w:r>
        <w:t xml:space="preserve"> </w:t>
      </w:r>
      <w:r w:rsidRPr="00105EE1">
        <w:t>so</w:t>
      </w:r>
      <w:r>
        <w:t xml:space="preserve"> </w:t>
      </w:r>
      <w:r w:rsidRPr="00105EE1">
        <w:t>redet</w:t>
      </w:r>
      <w:r>
        <w:t xml:space="preserve"> </w:t>
      </w:r>
      <w:r w:rsidRPr="00105EE1">
        <w:t>er</w:t>
      </w:r>
      <w:r>
        <w:t xml:space="preserve"> </w:t>
      </w:r>
      <w:r w:rsidRPr="00105EE1">
        <w:t>noch</w:t>
      </w:r>
      <w:r>
        <w:t xml:space="preserve"> </w:t>
      </w:r>
      <w:r w:rsidRPr="00105EE1">
        <w:t>durch</w:t>
      </w:r>
      <w:r>
        <w:t xml:space="preserve"> </w:t>
      </w:r>
      <w:r w:rsidRPr="00105EE1">
        <w:t>seinen</w:t>
      </w:r>
      <w:r>
        <w:t xml:space="preserve"> </w:t>
      </w:r>
      <w:r w:rsidRPr="00105EE1">
        <w:t>Glauben.</w:t>
      </w:r>
      <w:r>
        <w:t xml:space="preserve"> </w:t>
      </w:r>
      <w:r w:rsidRPr="00105EE1">
        <w:t>Sein</w:t>
      </w:r>
      <w:r>
        <w:t xml:space="preserve"> </w:t>
      </w:r>
      <w:r w:rsidRPr="00105EE1">
        <w:t>Blut</w:t>
      </w:r>
      <w:r>
        <w:t xml:space="preserve"> </w:t>
      </w:r>
      <w:r w:rsidRPr="00105EE1">
        <w:t>redete</w:t>
      </w:r>
      <w:r>
        <w:t xml:space="preserve"> </w:t>
      </w:r>
      <w:r w:rsidRPr="00105EE1">
        <w:t>laut</w:t>
      </w:r>
      <w:r>
        <w:t xml:space="preserve"> </w:t>
      </w:r>
      <w:r w:rsidRPr="00105EE1">
        <w:t>und</w:t>
      </w:r>
      <w:r>
        <w:t xml:space="preserve"> </w:t>
      </w:r>
      <w:r w:rsidRPr="00105EE1">
        <w:t>schrie</w:t>
      </w:r>
      <w:r>
        <w:t xml:space="preserve"> </w:t>
      </w:r>
      <w:r w:rsidRPr="00105EE1">
        <w:t>um</w:t>
      </w:r>
      <w:r>
        <w:t xml:space="preserve"> </w:t>
      </w:r>
      <w:r w:rsidRPr="00105EE1">
        <w:t>Rache.</w:t>
      </w:r>
      <w:r>
        <w:t xml:space="preserve"> </w:t>
      </w:r>
      <w:r w:rsidRPr="00105EE1">
        <w:t>Das</w:t>
      </w:r>
      <w:r>
        <w:t xml:space="preserve"> </w:t>
      </w:r>
      <w:r w:rsidRPr="00105EE1">
        <w:t>Concil,</w:t>
      </w:r>
      <w:r>
        <w:t xml:space="preserve"> </w:t>
      </w:r>
      <w:r w:rsidRPr="00105EE1">
        <w:t>da</w:t>
      </w:r>
      <w:r>
        <w:t xml:space="preserve"> </w:t>
      </w:r>
      <w:r w:rsidRPr="00105EE1">
        <w:t>es</w:t>
      </w:r>
      <w:r>
        <w:t xml:space="preserve"> </w:t>
      </w:r>
      <w:r w:rsidRPr="00105EE1">
        <w:t>den</w:t>
      </w:r>
      <w:r>
        <w:t xml:space="preserve"> </w:t>
      </w:r>
      <w:r w:rsidRPr="00105EE1">
        <w:t>heiligen</w:t>
      </w:r>
      <w:r>
        <w:t xml:space="preserve"> </w:t>
      </w:r>
      <w:r w:rsidRPr="00105EE1">
        <w:t>Mann</w:t>
      </w:r>
      <w:r>
        <w:t xml:space="preserve"> </w:t>
      </w:r>
      <w:r w:rsidRPr="00105EE1">
        <w:t>zum</w:t>
      </w:r>
      <w:r>
        <w:t xml:space="preserve"> </w:t>
      </w:r>
      <w:r w:rsidRPr="00105EE1">
        <w:t>Tode</w:t>
      </w:r>
      <w:r>
        <w:t xml:space="preserve"> </w:t>
      </w:r>
      <w:r w:rsidRPr="00105EE1">
        <w:t>verdammte,</w:t>
      </w:r>
      <w:r>
        <w:t xml:space="preserve"> </w:t>
      </w:r>
      <w:r w:rsidRPr="00105EE1">
        <w:t>hatte</w:t>
      </w:r>
      <w:r>
        <w:t xml:space="preserve"> </w:t>
      </w:r>
      <w:r w:rsidRPr="00105EE1">
        <w:t>sich</w:t>
      </w:r>
      <w:r>
        <w:t xml:space="preserve"> </w:t>
      </w:r>
      <w:r w:rsidRPr="00105EE1">
        <w:t>selbst</w:t>
      </w:r>
      <w:r>
        <w:t xml:space="preserve"> </w:t>
      </w:r>
      <w:r w:rsidRPr="00105EE1">
        <w:t>gerichtet.</w:t>
      </w:r>
      <w:r>
        <w:t xml:space="preserve"> </w:t>
      </w:r>
      <w:r w:rsidRPr="00105EE1">
        <w:t>Ganz</w:t>
      </w:r>
      <w:r>
        <w:t xml:space="preserve"> </w:t>
      </w:r>
      <w:r w:rsidRPr="00105EE1">
        <w:t>Böhmen</w:t>
      </w:r>
      <w:r>
        <w:t xml:space="preserve"> </w:t>
      </w:r>
      <w:r w:rsidRPr="00105EE1">
        <w:t>erhob</w:t>
      </w:r>
      <w:r>
        <w:t xml:space="preserve"> </w:t>
      </w:r>
      <w:r w:rsidRPr="00105EE1">
        <w:t>sich</w:t>
      </w:r>
      <w:r>
        <w:t xml:space="preserve"> </w:t>
      </w:r>
      <w:r w:rsidRPr="00105EE1">
        <w:t>wider</w:t>
      </w:r>
      <w:r>
        <w:t xml:space="preserve"> </w:t>
      </w:r>
      <w:r w:rsidRPr="00105EE1">
        <w:t>die</w:t>
      </w:r>
      <w:r>
        <w:t xml:space="preserve"> </w:t>
      </w:r>
      <w:r w:rsidRPr="00105EE1">
        <w:t>Mörder,</w:t>
      </w:r>
      <w:r>
        <w:t xml:space="preserve"> </w:t>
      </w:r>
      <w:r w:rsidRPr="00105EE1">
        <w:t>wider</w:t>
      </w:r>
      <w:r>
        <w:t xml:space="preserve"> </w:t>
      </w:r>
      <w:r w:rsidRPr="00105EE1">
        <w:t>das</w:t>
      </w:r>
      <w:r>
        <w:t xml:space="preserve"> </w:t>
      </w:r>
      <w:r w:rsidRPr="00105EE1">
        <w:t>Concil</w:t>
      </w:r>
      <w:r>
        <w:t xml:space="preserve"> </w:t>
      </w:r>
      <w:r w:rsidRPr="00105EE1">
        <w:t>und</w:t>
      </w:r>
      <w:r>
        <w:t xml:space="preserve"> </w:t>
      </w:r>
      <w:r w:rsidRPr="00105EE1">
        <w:t>wider</w:t>
      </w:r>
      <w:r>
        <w:t xml:space="preserve"> </w:t>
      </w:r>
      <w:r w:rsidRPr="00105EE1">
        <w:t>den</w:t>
      </w:r>
      <w:r>
        <w:t xml:space="preserve"> </w:t>
      </w:r>
      <w:r w:rsidRPr="00105EE1">
        <w:t>Kaiser.</w:t>
      </w:r>
      <w:r>
        <w:t xml:space="preserve"> </w:t>
      </w:r>
      <w:r w:rsidRPr="00105EE1">
        <w:t>–</w:t>
      </w:r>
      <w:r>
        <w:t xml:space="preserve"> </w:t>
      </w:r>
      <w:r w:rsidRPr="00105EE1">
        <w:t>Die</w:t>
      </w:r>
      <w:r>
        <w:t xml:space="preserve"> </w:t>
      </w:r>
      <w:r w:rsidRPr="00105EE1">
        <w:t>Stimme</w:t>
      </w:r>
      <w:r>
        <w:t xml:space="preserve"> </w:t>
      </w:r>
      <w:r w:rsidRPr="00105EE1">
        <w:t>des</w:t>
      </w:r>
      <w:r>
        <w:t xml:space="preserve"> </w:t>
      </w:r>
      <w:r w:rsidRPr="00105EE1">
        <w:t>Herrn:</w:t>
      </w:r>
      <w:r>
        <w:t xml:space="preserve"> </w:t>
      </w:r>
      <w:r w:rsidRPr="00105EE1">
        <w:t>Wo</w:t>
      </w:r>
      <w:r>
        <w:t xml:space="preserve"> </w:t>
      </w:r>
      <w:r w:rsidRPr="00105EE1">
        <w:t>ist</w:t>
      </w:r>
      <w:r>
        <w:t xml:space="preserve"> </w:t>
      </w:r>
      <w:r w:rsidRPr="00105EE1">
        <w:t>das</w:t>
      </w:r>
      <w:r>
        <w:t xml:space="preserve"> </w:t>
      </w:r>
      <w:r w:rsidRPr="00105EE1">
        <w:t>Blut</w:t>
      </w:r>
      <w:r>
        <w:t xml:space="preserve"> </w:t>
      </w:r>
      <w:r w:rsidRPr="00105EE1">
        <w:t>deines</w:t>
      </w:r>
      <w:r>
        <w:t xml:space="preserve"> </w:t>
      </w:r>
      <w:r w:rsidRPr="00105EE1">
        <w:t>Bruders</w:t>
      </w:r>
      <w:r>
        <w:t xml:space="preserve"> </w:t>
      </w:r>
      <w:r w:rsidRPr="00105EE1">
        <w:t>Abel?</w:t>
      </w:r>
      <w:r>
        <w:t xml:space="preserve"> </w:t>
      </w:r>
      <w:r w:rsidRPr="00105EE1">
        <w:t>ertönte</w:t>
      </w:r>
      <w:r>
        <w:t xml:space="preserve"> </w:t>
      </w:r>
      <w:r w:rsidRPr="00105EE1">
        <w:t>so</w:t>
      </w:r>
      <w:r>
        <w:t xml:space="preserve"> </w:t>
      </w:r>
      <w:r w:rsidRPr="00105EE1">
        <w:t>gewaltig</w:t>
      </w:r>
      <w:r>
        <w:t xml:space="preserve"> </w:t>
      </w:r>
      <w:r w:rsidRPr="00105EE1">
        <w:t>von</w:t>
      </w:r>
      <w:r>
        <w:t xml:space="preserve"> </w:t>
      </w:r>
      <w:r w:rsidRPr="00105EE1">
        <w:t>Böhmen</w:t>
      </w:r>
      <w:r>
        <w:t xml:space="preserve"> </w:t>
      </w:r>
      <w:r w:rsidRPr="00105EE1">
        <w:t>her,</w:t>
      </w:r>
      <w:r>
        <w:t xml:space="preserve"> </w:t>
      </w:r>
      <w:r w:rsidRPr="00105EE1">
        <w:t>daß</w:t>
      </w:r>
      <w:r>
        <w:t xml:space="preserve"> </w:t>
      </w:r>
      <w:r w:rsidRPr="00105EE1">
        <w:t>ein</w:t>
      </w:r>
      <w:r>
        <w:t xml:space="preserve"> </w:t>
      </w:r>
      <w:r w:rsidRPr="00105EE1">
        <w:t>Heer</w:t>
      </w:r>
      <w:r>
        <w:t xml:space="preserve"> </w:t>
      </w:r>
      <w:r w:rsidRPr="00105EE1">
        <w:t>nach</w:t>
      </w:r>
      <w:r>
        <w:t xml:space="preserve"> </w:t>
      </w:r>
      <w:r w:rsidRPr="00105EE1">
        <w:t>dem</w:t>
      </w:r>
      <w:r>
        <w:t xml:space="preserve"> </w:t>
      </w:r>
      <w:r w:rsidRPr="00105EE1">
        <w:t>andern,</w:t>
      </w:r>
      <w:r>
        <w:t xml:space="preserve"> </w:t>
      </w:r>
      <w:r w:rsidRPr="00105EE1">
        <w:t>welches</w:t>
      </w:r>
      <w:r>
        <w:t xml:space="preserve"> </w:t>
      </w:r>
      <w:r w:rsidRPr="00105EE1">
        <w:t>der</w:t>
      </w:r>
      <w:r>
        <w:t xml:space="preserve"> </w:t>
      </w:r>
      <w:r w:rsidRPr="00105EE1">
        <w:t>Kaiser</w:t>
      </w:r>
      <w:r>
        <w:t xml:space="preserve"> </w:t>
      </w:r>
      <w:r w:rsidRPr="00105EE1">
        <w:t>wider</w:t>
      </w:r>
      <w:r>
        <w:t xml:space="preserve"> </w:t>
      </w:r>
      <w:r w:rsidRPr="00105EE1">
        <w:t>sie</w:t>
      </w:r>
      <w:r>
        <w:t xml:space="preserve"> </w:t>
      </w:r>
      <w:r w:rsidRPr="00105EE1">
        <w:t>Böhmen</w:t>
      </w:r>
      <w:r>
        <w:t xml:space="preserve"> </w:t>
      </w:r>
      <w:r w:rsidRPr="00105EE1">
        <w:t>sandte,</w:t>
      </w:r>
      <w:r>
        <w:t xml:space="preserve"> </w:t>
      </w:r>
      <w:r w:rsidRPr="00105EE1">
        <w:t>vom</w:t>
      </w:r>
      <w:r>
        <w:t xml:space="preserve"> </w:t>
      </w:r>
      <w:r w:rsidRPr="00105EE1">
        <w:t>Schrecken</w:t>
      </w:r>
      <w:r>
        <w:t xml:space="preserve"> </w:t>
      </w:r>
      <w:r w:rsidRPr="00105EE1">
        <w:t>Gottes</w:t>
      </w:r>
      <w:r>
        <w:t xml:space="preserve"> </w:t>
      </w:r>
      <w:r w:rsidRPr="00105EE1">
        <w:t>erfüllt,</w:t>
      </w:r>
      <w:r>
        <w:t xml:space="preserve"> </w:t>
      </w:r>
      <w:r w:rsidRPr="00105EE1">
        <w:t>in</w:t>
      </w:r>
      <w:r>
        <w:t xml:space="preserve"> </w:t>
      </w:r>
      <w:r w:rsidRPr="00105EE1">
        <w:t>schmachvoller</w:t>
      </w:r>
      <w:r>
        <w:t xml:space="preserve"> </w:t>
      </w:r>
      <w:r w:rsidRPr="00105EE1">
        <w:t>Flucht</w:t>
      </w:r>
      <w:r>
        <w:t xml:space="preserve"> </w:t>
      </w:r>
      <w:r w:rsidRPr="00105EE1">
        <w:t>zerstob.</w:t>
      </w:r>
      <w:r>
        <w:t xml:space="preserve"> </w:t>
      </w:r>
      <w:r w:rsidRPr="00105EE1">
        <w:t>Der</w:t>
      </w:r>
      <w:r>
        <w:t xml:space="preserve"> </w:t>
      </w:r>
      <w:r w:rsidRPr="00105EE1">
        <w:t>Kaiser,</w:t>
      </w:r>
      <w:r>
        <w:t xml:space="preserve"> </w:t>
      </w:r>
      <w:r w:rsidRPr="00105EE1">
        <w:t>der</w:t>
      </w:r>
      <w:r>
        <w:t xml:space="preserve"> </w:t>
      </w:r>
      <w:r w:rsidRPr="00105EE1">
        <w:t>seinen</w:t>
      </w:r>
      <w:r>
        <w:t xml:space="preserve"> </w:t>
      </w:r>
      <w:r w:rsidRPr="00105EE1">
        <w:t>Eid</w:t>
      </w:r>
      <w:r>
        <w:t xml:space="preserve"> </w:t>
      </w:r>
      <w:r w:rsidRPr="00105EE1">
        <w:t>gebrochen,</w:t>
      </w:r>
      <w:r>
        <w:t xml:space="preserve"> </w:t>
      </w:r>
      <w:r w:rsidRPr="00105EE1">
        <w:t>konnte</w:t>
      </w:r>
      <w:r>
        <w:t xml:space="preserve"> </w:t>
      </w:r>
      <w:r w:rsidRPr="00105EE1">
        <w:t>Böhmens</w:t>
      </w:r>
      <w:r>
        <w:t xml:space="preserve"> </w:t>
      </w:r>
      <w:r w:rsidRPr="00105EE1">
        <w:t>nicht</w:t>
      </w:r>
      <w:r>
        <w:t xml:space="preserve"> </w:t>
      </w:r>
      <w:r w:rsidRPr="00105EE1">
        <w:t>wieder</w:t>
      </w:r>
      <w:r>
        <w:t xml:space="preserve"> </w:t>
      </w:r>
      <w:r w:rsidRPr="00105EE1">
        <w:t>froh</w:t>
      </w:r>
      <w:r>
        <w:t xml:space="preserve"> </w:t>
      </w:r>
      <w:r w:rsidRPr="00105EE1">
        <w:t>werden,</w:t>
      </w:r>
      <w:r>
        <w:t xml:space="preserve"> </w:t>
      </w:r>
      <w:r w:rsidRPr="00105EE1">
        <w:t>fand</w:t>
      </w:r>
      <w:r>
        <w:t xml:space="preserve"> </w:t>
      </w:r>
      <w:r w:rsidRPr="00105EE1">
        <w:t>auch</w:t>
      </w:r>
      <w:r>
        <w:t xml:space="preserve"> </w:t>
      </w:r>
      <w:r w:rsidRPr="00105EE1">
        <w:t>sonst</w:t>
      </w:r>
      <w:r>
        <w:t xml:space="preserve"> </w:t>
      </w:r>
      <w:r w:rsidRPr="00105EE1">
        <w:t>nirgends</w:t>
      </w:r>
      <w:r>
        <w:t xml:space="preserve"> </w:t>
      </w:r>
      <w:r w:rsidRPr="00105EE1">
        <w:t>Segen</w:t>
      </w:r>
      <w:r>
        <w:t xml:space="preserve"> </w:t>
      </w:r>
      <w:r w:rsidRPr="00105EE1">
        <w:t>und</w:t>
      </w:r>
      <w:r>
        <w:t xml:space="preserve"> </w:t>
      </w:r>
      <w:r w:rsidRPr="00105EE1">
        <w:t>Heil:</w:t>
      </w:r>
      <w:r>
        <w:t xml:space="preserve"> </w:t>
      </w:r>
      <w:r w:rsidRPr="00105EE1">
        <w:t>unrühmlich</w:t>
      </w:r>
      <w:r>
        <w:t xml:space="preserve"> </w:t>
      </w:r>
      <w:r w:rsidRPr="00105EE1">
        <w:t>sank</w:t>
      </w:r>
      <w:r>
        <w:t xml:space="preserve"> </w:t>
      </w:r>
      <w:r w:rsidRPr="00105EE1">
        <w:t>er</w:t>
      </w:r>
      <w:r>
        <w:t xml:space="preserve"> </w:t>
      </w:r>
      <w:r w:rsidRPr="00105EE1">
        <w:t>dahin</w:t>
      </w:r>
      <w:r>
        <w:t xml:space="preserve"> </w:t>
      </w:r>
      <w:r w:rsidRPr="00105EE1">
        <w:t>und</w:t>
      </w:r>
      <w:r>
        <w:t xml:space="preserve"> </w:t>
      </w:r>
      <w:r w:rsidRPr="00105EE1">
        <w:t>mit</w:t>
      </w:r>
      <w:r>
        <w:t xml:space="preserve"> </w:t>
      </w:r>
      <w:r w:rsidRPr="00105EE1">
        <w:t>ihm</w:t>
      </w:r>
      <w:r>
        <w:t xml:space="preserve"> </w:t>
      </w:r>
      <w:r w:rsidRPr="00105EE1">
        <w:t>ging</w:t>
      </w:r>
      <w:r>
        <w:t xml:space="preserve"> </w:t>
      </w:r>
      <w:r w:rsidRPr="00105EE1">
        <w:t>seine</w:t>
      </w:r>
      <w:r>
        <w:t xml:space="preserve"> </w:t>
      </w:r>
      <w:r w:rsidRPr="00105EE1">
        <w:t>Dynastie</w:t>
      </w:r>
      <w:r>
        <w:t xml:space="preserve"> </w:t>
      </w:r>
      <w:r w:rsidRPr="00105EE1">
        <w:t>zu</w:t>
      </w:r>
      <w:r>
        <w:t xml:space="preserve"> </w:t>
      </w:r>
      <w:r w:rsidRPr="00105EE1">
        <w:t>Ende.</w:t>
      </w:r>
    </w:p>
    <w:p w14:paraId="650B77AD" w14:textId="77777777" w:rsidR="00B03BB9" w:rsidRPr="00105EE1" w:rsidRDefault="00B03BB9" w:rsidP="00B03BB9">
      <w:r w:rsidRPr="00105EE1">
        <w:t>Das</w:t>
      </w:r>
      <w:r>
        <w:t xml:space="preserve"> </w:t>
      </w:r>
      <w:r w:rsidRPr="00105EE1">
        <w:t>vergossene</w:t>
      </w:r>
      <w:r>
        <w:t xml:space="preserve"> </w:t>
      </w:r>
      <w:r w:rsidRPr="00105EE1">
        <w:t>Märtyrerblut</w:t>
      </w:r>
      <w:r>
        <w:t xml:space="preserve"> </w:t>
      </w:r>
      <w:r w:rsidRPr="00105EE1">
        <w:t>des</w:t>
      </w:r>
      <w:r>
        <w:t xml:space="preserve"> </w:t>
      </w:r>
      <w:r w:rsidRPr="00105EE1">
        <w:t>Joh.</w:t>
      </w:r>
      <w:r>
        <w:t xml:space="preserve"> </w:t>
      </w:r>
      <w:r w:rsidRPr="00105EE1">
        <w:t>Hus</w:t>
      </w:r>
      <w:r>
        <w:t xml:space="preserve"> </w:t>
      </w:r>
      <w:r w:rsidRPr="00105EE1">
        <w:t>hat</w:t>
      </w:r>
      <w:r>
        <w:t xml:space="preserve"> </w:t>
      </w:r>
      <w:r w:rsidRPr="00105EE1">
        <w:t>auch</w:t>
      </w:r>
      <w:r>
        <w:t xml:space="preserve"> </w:t>
      </w:r>
      <w:r w:rsidRPr="00105EE1">
        <w:t>seitdem</w:t>
      </w:r>
      <w:r>
        <w:t xml:space="preserve"> </w:t>
      </w:r>
      <w:r w:rsidRPr="00105EE1">
        <w:t>die</w:t>
      </w:r>
      <w:r>
        <w:t xml:space="preserve"> </w:t>
      </w:r>
      <w:r w:rsidRPr="00105EE1">
        <w:t>vier</w:t>
      </w:r>
      <w:r>
        <w:t xml:space="preserve"> </w:t>
      </w:r>
      <w:r w:rsidRPr="00105EE1">
        <w:t>Jahrhunderte</w:t>
      </w:r>
      <w:r>
        <w:t xml:space="preserve"> </w:t>
      </w:r>
      <w:r w:rsidRPr="00105EE1">
        <w:t>geredet,</w:t>
      </w:r>
      <w:r>
        <w:t xml:space="preserve"> </w:t>
      </w:r>
      <w:r w:rsidRPr="00105EE1">
        <w:t>-</w:t>
      </w:r>
      <w:r>
        <w:t xml:space="preserve"> </w:t>
      </w:r>
      <w:r w:rsidRPr="00105EE1">
        <w:t>und</w:t>
      </w:r>
      <w:r>
        <w:t xml:space="preserve"> </w:t>
      </w:r>
      <w:r w:rsidRPr="00105EE1">
        <w:t>weil</w:t>
      </w:r>
      <w:r>
        <w:t xml:space="preserve"> </w:t>
      </w:r>
      <w:r w:rsidRPr="00105EE1">
        <w:t>man</w:t>
      </w:r>
      <w:r>
        <w:t xml:space="preserve"> </w:t>
      </w:r>
      <w:r w:rsidRPr="00105EE1">
        <w:t>vor</w:t>
      </w:r>
      <w:r>
        <w:t xml:space="preserve"> </w:t>
      </w:r>
      <w:r w:rsidRPr="00105EE1">
        <w:t>diesem</w:t>
      </w:r>
      <w:r>
        <w:t xml:space="preserve"> </w:t>
      </w:r>
      <w:r w:rsidRPr="00105EE1">
        <w:t>Geschrei</w:t>
      </w:r>
      <w:r>
        <w:t xml:space="preserve"> </w:t>
      </w:r>
      <w:r w:rsidRPr="00105EE1">
        <w:t>sein</w:t>
      </w:r>
      <w:r>
        <w:t xml:space="preserve"> </w:t>
      </w:r>
      <w:r w:rsidRPr="00105EE1">
        <w:t>Ohr</w:t>
      </w:r>
      <w:r>
        <w:t xml:space="preserve"> </w:t>
      </w:r>
      <w:r w:rsidRPr="00105EE1">
        <w:t>betäuben</w:t>
      </w:r>
      <w:r>
        <w:t xml:space="preserve"> </w:t>
      </w:r>
      <w:r w:rsidRPr="00105EE1">
        <w:t>wollte,</w:t>
      </w:r>
      <w:r>
        <w:t xml:space="preserve"> </w:t>
      </w:r>
      <w:r w:rsidRPr="00105EE1">
        <w:t>so</w:t>
      </w:r>
      <w:r>
        <w:t xml:space="preserve"> </w:t>
      </w:r>
      <w:r w:rsidRPr="00105EE1">
        <w:t>sind</w:t>
      </w:r>
      <w:r>
        <w:t xml:space="preserve"> </w:t>
      </w:r>
      <w:r w:rsidRPr="00105EE1">
        <w:t>göttliche</w:t>
      </w:r>
      <w:r>
        <w:t xml:space="preserve"> </w:t>
      </w:r>
      <w:r w:rsidRPr="00105EE1">
        <w:t>Heimsuchungen</w:t>
      </w:r>
      <w:r>
        <w:t xml:space="preserve"> </w:t>
      </w:r>
      <w:r w:rsidRPr="00105EE1">
        <w:t>erfolgt,</w:t>
      </w:r>
      <w:r>
        <w:t xml:space="preserve"> </w:t>
      </w:r>
      <w:r w:rsidRPr="00105EE1">
        <w:t>die</w:t>
      </w:r>
      <w:r>
        <w:t xml:space="preserve"> </w:t>
      </w:r>
      <w:r w:rsidRPr="00105EE1">
        <w:t>mächtige</w:t>
      </w:r>
      <w:r>
        <w:t xml:space="preserve"> </w:t>
      </w:r>
      <w:r w:rsidRPr="00105EE1">
        <w:t>Throne</w:t>
      </w:r>
      <w:r>
        <w:t xml:space="preserve"> </w:t>
      </w:r>
      <w:r w:rsidRPr="00105EE1">
        <w:t>zum</w:t>
      </w:r>
      <w:r>
        <w:t xml:space="preserve"> </w:t>
      </w:r>
      <w:r w:rsidRPr="00105EE1">
        <w:t>Wanken</w:t>
      </w:r>
      <w:r>
        <w:t xml:space="preserve"> </w:t>
      </w:r>
      <w:r w:rsidRPr="00105EE1">
        <w:t>brachten,</w:t>
      </w:r>
      <w:r>
        <w:t xml:space="preserve"> </w:t>
      </w:r>
      <w:r w:rsidRPr="00105EE1">
        <w:t>-</w:t>
      </w:r>
      <w:r>
        <w:t xml:space="preserve"> </w:t>
      </w:r>
      <w:r w:rsidRPr="00105EE1">
        <w:t>namentlich</w:t>
      </w:r>
      <w:r>
        <w:t xml:space="preserve"> </w:t>
      </w:r>
      <w:r w:rsidRPr="00105EE1">
        <w:t>jene</w:t>
      </w:r>
      <w:r>
        <w:t xml:space="preserve"> </w:t>
      </w:r>
      <w:r w:rsidRPr="00105EE1">
        <w:t>schreckliche</w:t>
      </w:r>
      <w:r>
        <w:t xml:space="preserve"> </w:t>
      </w:r>
      <w:r w:rsidRPr="00105EE1">
        <w:t>Heimsuchung</w:t>
      </w:r>
      <w:r>
        <w:t xml:space="preserve"> </w:t>
      </w:r>
      <w:r w:rsidRPr="00105EE1">
        <w:t>des</w:t>
      </w:r>
      <w:r>
        <w:t xml:space="preserve"> </w:t>
      </w:r>
      <w:r w:rsidRPr="00105EE1">
        <w:t>dreißigjährigen</w:t>
      </w:r>
      <w:r>
        <w:t xml:space="preserve"> </w:t>
      </w:r>
      <w:r w:rsidRPr="00105EE1">
        <w:t>Krieges,</w:t>
      </w:r>
      <w:r>
        <w:t xml:space="preserve"> </w:t>
      </w:r>
      <w:r w:rsidRPr="00105EE1">
        <w:t>der</w:t>
      </w:r>
      <w:r>
        <w:t xml:space="preserve"> </w:t>
      </w:r>
      <w:r w:rsidRPr="00105EE1">
        <w:t>in</w:t>
      </w:r>
      <w:r>
        <w:t xml:space="preserve"> </w:t>
      </w:r>
      <w:r w:rsidRPr="00105EE1">
        <w:t>Böhmen</w:t>
      </w:r>
      <w:r>
        <w:t xml:space="preserve"> </w:t>
      </w:r>
      <w:r w:rsidRPr="00105EE1">
        <w:t>seinen</w:t>
      </w:r>
      <w:r>
        <w:t xml:space="preserve"> </w:t>
      </w:r>
      <w:r w:rsidRPr="00105EE1">
        <w:t>Ursprung</w:t>
      </w:r>
      <w:r>
        <w:t xml:space="preserve"> </w:t>
      </w:r>
      <w:r w:rsidRPr="00105EE1">
        <w:t>nahm</w:t>
      </w:r>
      <w:r>
        <w:t xml:space="preserve"> </w:t>
      </w:r>
      <w:r w:rsidRPr="00105EE1">
        <w:t>und</w:t>
      </w:r>
      <w:r>
        <w:t xml:space="preserve"> </w:t>
      </w:r>
      <w:r w:rsidRPr="00105EE1">
        <w:t>zwar</w:t>
      </w:r>
      <w:r>
        <w:t xml:space="preserve"> </w:t>
      </w:r>
      <w:r w:rsidRPr="00105EE1">
        <w:t>darum,</w:t>
      </w:r>
      <w:r>
        <w:t xml:space="preserve"> </w:t>
      </w:r>
      <w:r w:rsidRPr="00105EE1">
        <w:t>daß</w:t>
      </w:r>
      <w:r>
        <w:t xml:space="preserve"> </w:t>
      </w:r>
      <w:r w:rsidRPr="00105EE1">
        <w:t>man</w:t>
      </w:r>
      <w:r>
        <w:t xml:space="preserve"> </w:t>
      </w:r>
      <w:r w:rsidRPr="00105EE1">
        <w:t>die</w:t>
      </w:r>
      <w:r>
        <w:t xml:space="preserve"> </w:t>
      </w:r>
      <w:r w:rsidRPr="00105EE1">
        <w:t>Stimme</w:t>
      </w:r>
      <w:r>
        <w:t xml:space="preserve"> </w:t>
      </w:r>
      <w:r w:rsidRPr="00105EE1">
        <w:t>des</w:t>
      </w:r>
      <w:r>
        <w:t xml:space="preserve"> </w:t>
      </w:r>
      <w:r w:rsidRPr="00105EE1">
        <w:t>Blutes</w:t>
      </w:r>
      <w:r>
        <w:t xml:space="preserve"> </w:t>
      </w:r>
      <w:r w:rsidRPr="00105EE1">
        <w:t>des</w:t>
      </w:r>
      <w:r>
        <w:t xml:space="preserve"> </w:t>
      </w:r>
      <w:r w:rsidRPr="00105EE1">
        <w:t>Joh.</w:t>
      </w:r>
      <w:r>
        <w:t xml:space="preserve"> </w:t>
      </w:r>
      <w:r w:rsidRPr="00105EE1">
        <w:t>Hus</w:t>
      </w:r>
      <w:r>
        <w:t xml:space="preserve"> </w:t>
      </w:r>
      <w:r w:rsidRPr="00105EE1">
        <w:t>und</w:t>
      </w:r>
      <w:r>
        <w:t xml:space="preserve"> </w:t>
      </w:r>
      <w:r w:rsidRPr="00105EE1">
        <w:t>seiner</w:t>
      </w:r>
      <w:r>
        <w:t xml:space="preserve"> </w:t>
      </w:r>
      <w:r w:rsidRPr="00105EE1">
        <w:t>Nachfolger</w:t>
      </w:r>
      <w:r>
        <w:t xml:space="preserve"> </w:t>
      </w:r>
      <w:r w:rsidRPr="00105EE1">
        <w:t>nicht</w:t>
      </w:r>
      <w:r>
        <w:t xml:space="preserve"> </w:t>
      </w:r>
      <w:r w:rsidRPr="00105EE1">
        <w:t>hören</w:t>
      </w:r>
      <w:r>
        <w:t xml:space="preserve"> </w:t>
      </w:r>
      <w:r w:rsidRPr="00105EE1">
        <w:t>wollte.</w:t>
      </w:r>
      <w:r>
        <w:t xml:space="preserve"> </w:t>
      </w:r>
      <w:r w:rsidRPr="00105EE1">
        <w:t>Von</w:t>
      </w:r>
      <w:r>
        <w:t xml:space="preserve"> </w:t>
      </w:r>
      <w:r w:rsidRPr="00105EE1">
        <w:t>Böhmen</w:t>
      </w:r>
      <w:r>
        <w:t xml:space="preserve"> </w:t>
      </w:r>
      <w:r w:rsidRPr="00105EE1">
        <w:t>wälzte</w:t>
      </w:r>
      <w:r>
        <w:t xml:space="preserve"> </w:t>
      </w:r>
      <w:r w:rsidRPr="00105EE1">
        <w:t>sich</w:t>
      </w:r>
      <w:r>
        <w:t xml:space="preserve"> </w:t>
      </w:r>
      <w:r w:rsidRPr="00105EE1">
        <w:t>das</w:t>
      </w:r>
      <w:r>
        <w:t xml:space="preserve"> </w:t>
      </w:r>
      <w:r w:rsidRPr="00105EE1">
        <w:t>Verderben</w:t>
      </w:r>
      <w:r>
        <w:t xml:space="preserve"> </w:t>
      </w:r>
      <w:r w:rsidRPr="00105EE1">
        <w:t>nach</w:t>
      </w:r>
      <w:r>
        <w:t xml:space="preserve"> </w:t>
      </w:r>
      <w:r w:rsidRPr="00105EE1">
        <w:t>Deutschland,</w:t>
      </w:r>
      <w:r>
        <w:t xml:space="preserve"> </w:t>
      </w:r>
      <w:r w:rsidRPr="00105EE1">
        <w:t>dessen</w:t>
      </w:r>
      <w:r>
        <w:t xml:space="preserve"> </w:t>
      </w:r>
      <w:r w:rsidRPr="00105EE1">
        <w:t>Kraft</w:t>
      </w:r>
      <w:r>
        <w:t xml:space="preserve"> </w:t>
      </w:r>
      <w:r w:rsidRPr="00105EE1">
        <w:t>im</w:t>
      </w:r>
      <w:r>
        <w:t xml:space="preserve"> </w:t>
      </w:r>
      <w:r w:rsidRPr="00105EE1">
        <w:t>dreißigjährigen</w:t>
      </w:r>
      <w:r>
        <w:t xml:space="preserve"> </w:t>
      </w:r>
      <w:r w:rsidRPr="00105EE1">
        <w:t>Bruder-Kriege</w:t>
      </w:r>
      <w:r>
        <w:t xml:space="preserve"> </w:t>
      </w:r>
      <w:r w:rsidRPr="00105EE1">
        <w:t>zerknickt</w:t>
      </w:r>
      <w:r>
        <w:t xml:space="preserve"> </w:t>
      </w:r>
      <w:r w:rsidRPr="00105EE1">
        <w:t>wurde,</w:t>
      </w:r>
      <w:r>
        <w:t xml:space="preserve"> </w:t>
      </w:r>
      <w:r w:rsidRPr="00105EE1">
        <w:t>daß</w:t>
      </w:r>
      <w:r>
        <w:t xml:space="preserve"> </w:t>
      </w:r>
      <w:r w:rsidRPr="00105EE1">
        <w:t>Fremde</w:t>
      </w:r>
      <w:r>
        <w:t xml:space="preserve"> </w:t>
      </w:r>
      <w:r w:rsidRPr="00105EE1">
        <w:t>mit</w:t>
      </w:r>
      <w:r>
        <w:t xml:space="preserve"> </w:t>
      </w:r>
      <w:r w:rsidRPr="00105EE1">
        <w:t>der</w:t>
      </w:r>
      <w:r>
        <w:t xml:space="preserve"> </w:t>
      </w:r>
      <w:r w:rsidRPr="00105EE1">
        <w:t>Beute</w:t>
      </w:r>
      <w:r>
        <w:t xml:space="preserve"> </w:t>
      </w:r>
      <w:r w:rsidRPr="00105EE1">
        <w:t>seiner</w:t>
      </w:r>
      <w:r>
        <w:t xml:space="preserve"> </w:t>
      </w:r>
      <w:r w:rsidRPr="00105EE1">
        <w:t>Provinzen</w:t>
      </w:r>
      <w:r>
        <w:t xml:space="preserve"> </w:t>
      </w:r>
      <w:r w:rsidRPr="00105EE1">
        <w:t>davon</w:t>
      </w:r>
      <w:r>
        <w:t xml:space="preserve"> </w:t>
      </w:r>
      <w:r w:rsidRPr="00105EE1">
        <w:t>eilen</w:t>
      </w:r>
      <w:r>
        <w:t xml:space="preserve"> </w:t>
      </w:r>
      <w:r w:rsidRPr="00105EE1">
        <w:t>konnten.</w:t>
      </w:r>
      <w:r>
        <w:t xml:space="preserve"> </w:t>
      </w:r>
      <w:r w:rsidRPr="00105EE1">
        <w:t>Deutschland</w:t>
      </w:r>
      <w:r>
        <w:t xml:space="preserve"> </w:t>
      </w:r>
      <w:r w:rsidRPr="00105EE1">
        <w:t>ist</w:t>
      </w:r>
      <w:r>
        <w:t xml:space="preserve"> </w:t>
      </w:r>
      <w:r w:rsidRPr="00105EE1">
        <w:t>durch</w:t>
      </w:r>
      <w:r>
        <w:t xml:space="preserve"> </w:t>
      </w:r>
      <w:r w:rsidRPr="00105EE1">
        <w:t>den</w:t>
      </w:r>
      <w:r>
        <w:t xml:space="preserve"> </w:t>
      </w:r>
      <w:r w:rsidRPr="00105EE1">
        <w:t>Jammer,</w:t>
      </w:r>
      <w:r>
        <w:t xml:space="preserve"> </w:t>
      </w:r>
      <w:r w:rsidRPr="00105EE1">
        <w:t>der</w:t>
      </w:r>
      <w:r>
        <w:t xml:space="preserve"> </w:t>
      </w:r>
      <w:r w:rsidRPr="00105EE1">
        <w:t>von</w:t>
      </w:r>
      <w:r>
        <w:t xml:space="preserve"> </w:t>
      </w:r>
      <w:r w:rsidRPr="00105EE1">
        <w:t>Böhmen</w:t>
      </w:r>
      <w:r>
        <w:t xml:space="preserve"> </w:t>
      </w:r>
      <w:r w:rsidRPr="00105EE1">
        <w:t>her</w:t>
      </w:r>
      <w:r>
        <w:t xml:space="preserve"> </w:t>
      </w:r>
      <w:r w:rsidRPr="00105EE1">
        <w:t>über</w:t>
      </w:r>
      <w:r>
        <w:t xml:space="preserve"> </w:t>
      </w:r>
      <w:r w:rsidRPr="00105EE1">
        <w:t>dasselbe</w:t>
      </w:r>
      <w:r>
        <w:t xml:space="preserve"> </w:t>
      </w:r>
      <w:r w:rsidRPr="00105EE1">
        <w:t>kam,</w:t>
      </w:r>
      <w:r>
        <w:t xml:space="preserve"> </w:t>
      </w:r>
      <w:r w:rsidRPr="00105EE1">
        <w:t>an</w:t>
      </w:r>
      <w:r>
        <w:t xml:space="preserve"> </w:t>
      </w:r>
      <w:r w:rsidRPr="00105EE1">
        <w:t>seine</w:t>
      </w:r>
      <w:r>
        <w:t xml:space="preserve"> </w:t>
      </w:r>
      <w:r w:rsidRPr="00105EE1">
        <w:t>große</w:t>
      </w:r>
      <w:r>
        <w:t xml:space="preserve"> </w:t>
      </w:r>
      <w:r w:rsidRPr="00105EE1">
        <w:t>Schuld</w:t>
      </w:r>
      <w:r>
        <w:t xml:space="preserve"> </w:t>
      </w:r>
      <w:r w:rsidRPr="00105EE1">
        <w:t>erinnert,</w:t>
      </w:r>
      <w:r>
        <w:t xml:space="preserve"> </w:t>
      </w:r>
      <w:r w:rsidRPr="00105EE1">
        <w:t>daß</w:t>
      </w:r>
      <w:r>
        <w:t xml:space="preserve"> </w:t>
      </w:r>
      <w:r w:rsidRPr="00105EE1">
        <w:t>es</w:t>
      </w:r>
      <w:r>
        <w:t xml:space="preserve"> </w:t>
      </w:r>
      <w:r w:rsidRPr="00105EE1">
        <w:t>zweihundert</w:t>
      </w:r>
      <w:r>
        <w:t xml:space="preserve"> </w:t>
      </w:r>
      <w:r w:rsidRPr="00105EE1">
        <w:t>Jahre</w:t>
      </w:r>
      <w:r>
        <w:t xml:space="preserve"> </w:t>
      </w:r>
      <w:r w:rsidRPr="00105EE1">
        <w:t>vorher</w:t>
      </w:r>
      <w:r>
        <w:t xml:space="preserve"> </w:t>
      </w:r>
      <w:r w:rsidRPr="00105EE1">
        <w:t>sich</w:t>
      </w:r>
      <w:r>
        <w:t xml:space="preserve"> </w:t>
      </w:r>
      <w:r w:rsidRPr="00105EE1">
        <w:t>so</w:t>
      </w:r>
      <w:r>
        <w:t xml:space="preserve"> </w:t>
      </w:r>
      <w:r w:rsidRPr="00105EE1">
        <w:t>schwer</w:t>
      </w:r>
      <w:r>
        <w:t xml:space="preserve"> </w:t>
      </w:r>
      <w:r w:rsidRPr="00105EE1">
        <w:t>an</w:t>
      </w:r>
      <w:r>
        <w:t xml:space="preserve"> </w:t>
      </w:r>
      <w:r w:rsidRPr="00105EE1">
        <w:t>den</w:t>
      </w:r>
      <w:r>
        <w:t xml:space="preserve"> </w:t>
      </w:r>
      <w:r w:rsidRPr="00105EE1">
        <w:t>Böhmen</w:t>
      </w:r>
      <w:r>
        <w:t xml:space="preserve"> </w:t>
      </w:r>
      <w:r w:rsidRPr="00105EE1">
        <w:t>versündigt</w:t>
      </w:r>
      <w:r>
        <w:t xml:space="preserve"> </w:t>
      </w:r>
      <w:r w:rsidRPr="00105EE1">
        <w:t>hatte.</w:t>
      </w:r>
      <w:r>
        <w:t xml:space="preserve"> </w:t>
      </w:r>
      <w:r w:rsidRPr="00105EE1">
        <w:t>–</w:t>
      </w:r>
      <w:r>
        <w:t xml:space="preserve"> </w:t>
      </w:r>
      <w:r w:rsidRPr="00105EE1">
        <w:t>Durch</w:t>
      </w:r>
      <w:r>
        <w:t xml:space="preserve"> </w:t>
      </w:r>
      <w:r w:rsidRPr="00105EE1">
        <w:t>seinen</w:t>
      </w:r>
      <w:r>
        <w:t xml:space="preserve"> </w:t>
      </w:r>
      <w:r w:rsidRPr="00105EE1">
        <w:t>Glauben</w:t>
      </w:r>
      <w:r>
        <w:t xml:space="preserve"> </w:t>
      </w:r>
      <w:r w:rsidRPr="00105EE1">
        <w:t>redet</w:t>
      </w:r>
      <w:r>
        <w:t xml:space="preserve"> </w:t>
      </w:r>
      <w:r w:rsidRPr="00105EE1">
        <w:t>J.</w:t>
      </w:r>
      <w:r>
        <w:t xml:space="preserve"> </w:t>
      </w:r>
      <w:r w:rsidRPr="00105EE1">
        <w:t>Hus</w:t>
      </w:r>
      <w:r>
        <w:t xml:space="preserve"> </w:t>
      </w:r>
      <w:r w:rsidRPr="00105EE1">
        <w:t>noch,</w:t>
      </w:r>
      <w:r>
        <w:t xml:space="preserve"> </w:t>
      </w:r>
      <w:r w:rsidRPr="00105EE1">
        <w:t>obwohl</w:t>
      </w:r>
      <w:r>
        <w:t xml:space="preserve"> </w:t>
      </w:r>
      <w:r w:rsidRPr="00105EE1">
        <w:t>er</w:t>
      </w:r>
      <w:r>
        <w:t xml:space="preserve"> </w:t>
      </w:r>
      <w:r w:rsidRPr="00105EE1">
        <w:t>gestorben</w:t>
      </w:r>
      <w:r>
        <w:t xml:space="preserve"> </w:t>
      </w:r>
      <w:r w:rsidRPr="00105EE1">
        <w:t>ist:</w:t>
      </w:r>
      <w:r>
        <w:t xml:space="preserve"> </w:t>
      </w:r>
      <w:r w:rsidRPr="00105EE1">
        <w:t>das</w:t>
      </w:r>
      <w:r>
        <w:t xml:space="preserve"> </w:t>
      </w:r>
      <w:r w:rsidRPr="00105EE1">
        <w:t>Bild</w:t>
      </w:r>
      <w:r>
        <w:t xml:space="preserve"> </w:t>
      </w:r>
      <w:r w:rsidRPr="00105EE1">
        <w:t>des</w:t>
      </w:r>
      <w:r>
        <w:t xml:space="preserve"> </w:t>
      </w:r>
      <w:r w:rsidRPr="00105EE1">
        <w:t>heiligen</w:t>
      </w:r>
      <w:r>
        <w:t xml:space="preserve"> </w:t>
      </w:r>
      <w:r w:rsidRPr="00105EE1">
        <w:t>Märtyrers</w:t>
      </w:r>
      <w:r>
        <w:t xml:space="preserve"> </w:t>
      </w:r>
      <w:r w:rsidRPr="00105EE1">
        <w:t>ist</w:t>
      </w:r>
      <w:r>
        <w:t xml:space="preserve"> </w:t>
      </w:r>
      <w:r w:rsidRPr="00105EE1">
        <w:t>so</w:t>
      </w:r>
      <w:r>
        <w:t xml:space="preserve"> </w:t>
      </w:r>
      <w:r w:rsidRPr="00105EE1">
        <w:t>hinein</w:t>
      </w:r>
      <w:r>
        <w:t xml:space="preserve"> </w:t>
      </w:r>
      <w:r w:rsidRPr="00105EE1">
        <w:t>in</w:t>
      </w:r>
      <w:r>
        <w:t xml:space="preserve"> </w:t>
      </w:r>
      <w:r w:rsidRPr="00105EE1">
        <w:t>das</w:t>
      </w:r>
      <w:r>
        <w:t xml:space="preserve"> </w:t>
      </w:r>
      <w:r w:rsidRPr="00105EE1">
        <w:t>Herz</w:t>
      </w:r>
      <w:r>
        <w:t xml:space="preserve"> </w:t>
      </w:r>
      <w:r w:rsidRPr="00105EE1">
        <w:t>seines</w:t>
      </w:r>
      <w:r>
        <w:t xml:space="preserve"> </w:t>
      </w:r>
      <w:r w:rsidRPr="00105EE1">
        <w:t>Volkes</w:t>
      </w:r>
      <w:r>
        <w:t xml:space="preserve"> </w:t>
      </w:r>
      <w:r w:rsidRPr="00105EE1">
        <w:t>gezeichnet,</w:t>
      </w:r>
      <w:r>
        <w:t xml:space="preserve"> </w:t>
      </w:r>
      <w:r w:rsidRPr="00105EE1">
        <w:t>daß</w:t>
      </w:r>
      <w:r>
        <w:t xml:space="preserve"> </w:t>
      </w:r>
      <w:r w:rsidRPr="00105EE1">
        <w:t>es</w:t>
      </w:r>
      <w:r>
        <w:t xml:space="preserve"> </w:t>
      </w:r>
      <w:r w:rsidRPr="00105EE1">
        <w:t>bis</w:t>
      </w:r>
      <w:r>
        <w:t xml:space="preserve"> </w:t>
      </w:r>
      <w:r w:rsidRPr="00105EE1">
        <w:t>auf</w:t>
      </w:r>
      <w:r>
        <w:t xml:space="preserve"> </w:t>
      </w:r>
      <w:r w:rsidRPr="00105EE1">
        <w:t>den</w:t>
      </w:r>
      <w:r>
        <w:t xml:space="preserve"> </w:t>
      </w:r>
      <w:r w:rsidRPr="00105EE1">
        <w:t>heutigen</w:t>
      </w:r>
      <w:r>
        <w:t xml:space="preserve"> </w:t>
      </w:r>
      <w:r w:rsidRPr="00105EE1">
        <w:t>Tag</w:t>
      </w:r>
      <w:r>
        <w:t xml:space="preserve"> </w:t>
      </w:r>
      <w:r w:rsidRPr="00105EE1">
        <w:t>in</w:t>
      </w:r>
      <w:r>
        <w:t xml:space="preserve"> </w:t>
      </w:r>
      <w:r w:rsidRPr="00105EE1">
        <w:t>vielen</w:t>
      </w:r>
      <w:r>
        <w:t xml:space="preserve"> </w:t>
      </w:r>
      <w:r w:rsidRPr="00105EE1">
        <w:t>Tausenden</w:t>
      </w:r>
      <w:r>
        <w:t xml:space="preserve"> </w:t>
      </w:r>
      <w:r w:rsidRPr="00105EE1">
        <w:t>auch</w:t>
      </w:r>
      <w:r>
        <w:t xml:space="preserve"> </w:t>
      </w:r>
      <w:r w:rsidRPr="00105EE1">
        <w:t>der</w:t>
      </w:r>
      <w:r>
        <w:t xml:space="preserve"> </w:t>
      </w:r>
      <w:r w:rsidRPr="00105EE1">
        <w:t>Römisch-katholischen</w:t>
      </w:r>
      <w:r>
        <w:t xml:space="preserve"> </w:t>
      </w:r>
      <w:r w:rsidRPr="00105EE1">
        <w:t>Volksgenossen</w:t>
      </w:r>
      <w:r>
        <w:t xml:space="preserve"> </w:t>
      </w:r>
      <w:r w:rsidRPr="00105EE1">
        <w:t>lebt.</w:t>
      </w:r>
      <w:r>
        <w:t xml:space="preserve"> </w:t>
      </w:r>
      <w:r w:rsidRPr="00105EE1">
        <w:t>Vor</w:t>
      </w:r>
      <w:r>
        <w:t xml:space="preserve"> </w:t>
      </w:r>
      <w:r w:rsidRPr="00105EE1">
        <w:t>Kurzem</w:t>
      </w:r>
      <w:r>
        <w:t xml:space="preserve"> </w:t>
      </w:r>
      <w:r w:rsidRPr="00105EE1">
        <w:t>schien</w:t>
      </w:r>
      <w:r>
        <w:t xml:space="preserve"> </w:t>
      </w:r>
      <w:r w:rsidRPr="00105EE1">
        <w:t>Böhmen</w:t>
      </w:r>
      <w:r>
        <w:t xml:space="preserve"> </w:t>
      </w:r>
      <w:r w:rsidRPr="00105EE1">
        <w:t>und</w:t>
      </w:r>
      <w:r>
        <w:t xml:space="preserve"> </w:t>
      </w:r>
      <w:r w:rsidRPr="00105EE1">
        <w:t>zwar</w:t>
      </w:r>
      <w:r>
        <w:t xml:space="preserve"> </w:t>
      </w:r>
      <w:r w:rsidRPr="00105EE1">
        <w:t>mit</w:t>
      </w:r>
      <w:r>
        <w:t xml:space="preserve"> </w:t>
      </w:r>
      <w:r w:rsidRPr="00105EE1">
        <w:t>in</w:t>
      </w:r>
      <w:r>
        <w:t xml:space="preserve"> </w:t>
      </w:r>
      <w:r w:rsidRPr="00105EE1">
        <w:t>Kraft</w:t>
      </w:r>
      <w:r>
        <w:t xml:space="preserve"> </w:t>
      </w:r>
      <w:r w:rsidRPr="00105EE1">
        <w:t>Hussitischer</w:t>
      </w:r>
      <w:r>
        <w:t xml:space="preserve"> </w:t>
      </w:r>
      <w:r w:rsidRPr="00105EE1">
        <w:t>Erinnerungen</w:t>
      </w:r>
      <w:r>
        <w:t xml:space="preserve"> </w:t>
      </w:r>
      <w:r w:rsidRPr="00105EE1">
        <w:t>zu</w:t>
      </w:r>
      <w:r>
        <w:t xml:space="preserve"> </w:t>
      </w:r>
      <w:r w:rsidRPr="00105EE1">
        <w:t>einer</w:t>
      </w:r>
      <w:r>
        <w:t xml:space="preserve"> </w:t>
      </w:r>
      <w:r w:rsidRPr="00105EE1">
        <w:t>mächtigen</w:t>
      </w:r>
      <w:r>
        <w:t xml:space="preserve"> </w:t>
      </w:r>
      <w:r w:rsidRPr="00105EE1">
        <w:t>Reformation</w:t>
      </w:r>
      <w:r>
        <w:t xml:space="preserve"> </w:t>
      </w:r>
      <w:r w:rsidRPr="00105EE1">
        <w:t>hin</w:t>
      </w:r>
      <w:r>
        <w:t xml:space="preserve"> </w:t>
      </w:r>
      <w:r w:rsidRPr="00105EE1">
        <w:t>sich</w:t>
      </w:r>
      <w:r>
        <w:t xml:space="preserve"> </w:t>
      </w:r>
      <w:r w:rsidRPr="00105EE1">
        <w:t>zu</w:t>
      </w:r>
      <w:r>
        <w:t xml:space="preserve"> </w:t>
      </w:r>
      <w:r w:rsidRPr="00105EE1">
        <w:t>bewegen.</w:t>
      </w:r>
      <w:r>
        <w:t xml:space="preserve"> </w:t>
      </w:r>
      <w:r w:rsidRPr="00105EE1">
        <w:t>Die</w:t>
      </w:r>
      <w:r>
        <w:t xml:space="preserve"> </w:t>
      </w:r>
      <w:r w:rsidRPr="00105EE1">
        <w:t>Bewegung</w:t>
      </w:r>
      <w:r>
        <w:t xml:space="preserve"> </w:t>
      </w:r>
      <w:r w:rsidRPr="00105EE1">
        <w:t>ist</w:t>
      </w:r>
      <w:r>
        <w:t xml:space="preserve"> </w:t>
      </w:r>
      <w:r w:rsidRPr="00105EE1">
        <w:t>durch</w:t>
      </w:r>
      <w:r>
        <w:t xml:space="preserve"> </w:t>
      </w:r>
      <w:r w:rsidRPr="00105EE1">
        <w:t>den</w:t>
      </w:r>
      <w:r>
        <w:t xml:space="preserve"> </w:t>
      </w:r>
      <w:r w:rsidRPr="00105EE1">
        <w:t>Römisch-katholischen</w:t>
      </w:r>
      <w:r>
        <w:t xml:space="preserve"> </w:t>
      </w:r>
      <w:r w:rsidRPr="00105EE1">
        <w:t>Klerus</w:t>
      </w:r>
      <w:r>
        <w:t xml:space="preserve"> </w:t>
      </w:r>
      <w:r w:rsidRPr="00105EE1">
        <w:t>vor</w:t>
      </w:r>
      <w:r>
        <w:t xml:space="preserve"> </w:t>
      </w:r>
      <w:r w:rsidRPr="00105EE1">
        <w:t>der</w:t>
      </w:r>
      <w:r>
        <w:t xml:space="preserve"> </w:t>
      </w:r>
      <w:r w:rsidRPr="00105EE1">
        <w:t>Hand</w:t>
      </w:r>
      <w:r>
        <w:t xml:space="preserve"> </w:t>
      </w:r>
      <w:r w:rsidRPr="00105EE1">
        <w:t>zum</w:t>
      </w:r>
      <w:r>
        <w:t xml:space="preserve"> </w:t>
      </w:r>
      <w:r w:rsidRPr="00105EE1">
        <w:t>Stillstand</w:t>
      </w:r>
      <w:r>
        <w:t xml:space="preserve"> </w:t>
      </w:r>
      <w:r w:rsidRPr="00105EE1">
        <w:t>gebracht</w:t>
      </w:r>
      <w:r>
        <w:t xml:space="preserve"> </w:t>
      </w:r>
      <w:r w:rsidRPr="00105EE1">
        <w:t>und</w:t>
      </w:r>
      <w:r>
        <w:t xml:space="preserve"> </w:t>
      </w:r>
      <w:r w:rsidRPr="00105EE1">
        <w:t>aufgehalten,</w:t>
      </w:r>
      <w:r>
        <w:t xml:space="preserve"> </w:t>
      </w:r>
      <w:r w:rsidRPr="00105EE1">
        <w:t>besonders</w:t>
      </w:r>
      <w:r>
        <w:t xml:space="preserve"> </w:t>
      </w:r>
      <w:r w:rsidRPr="00105EE1">
        <w:t>durch</w:t>
      </w:r>
      <w:r>
        <w:t xml:space="preserve"> </w:t>
      </w:r>
      <w:r w:rsidRPr="00105EE1">
        <w:t>Beihilfe</w:t>
      </w:r>
      <w:r>
        <w:t xml:space="preserve"> </w:t>
      </w:r>
      <w:r w:rsidRPr="00105EE1">
        <w:t>der</w:t>
      </w:r>
      <w:r>
        <w:t xml:space="preserve"> </w:t>
      </w:r>
      <w:r w:rsidRPr="00105EE1">
        <w:t>weltlichen</w:t>
      </w:r>
      <w:r>
        <w:t xml:space="preserve"> </w:t>
      </w:r>
      <w:r w:rsidRPr="00105EE1">
        <w:t>Macht,</w:t>
      </w:r>
      <w:r>
        <w:t xml:space="preserve"> </w:t>
      </w:r>
      <w:r w:rsidRPr="00105EE1">
        <w:t>welche</w:t>
      </w:r>
      <w:r>
        <w:t xml:space="preserve"> </w:t>
      </w:r>
      <w:r w:rsidRPr="00105EE1">
        <w:t>die</w:t>
      </w:r>
      <w:r>
        <w:t xml:space="preserve"> </w:t>
      </w:r>
      <w:r w:rsidRPr="00105EE1">
        <w:t>feiere</w:t>
      </w:r>
      <w:r>
        <w:t xml:space="preserve"> </w:t>
      </w:r>
      <w:r w:rsidRPr="00105EE1">
        <w:t>Stellung</w:t>
      </w:r>
      <w:r>
        <w:t xml:space="preserve"> </w:t>
      </w:r>
      <w:r w:rsidRPr="00105EE1">
        <w:t>des</w:t>
      </w:r>
      <w:r>
        <w:t xml:space="preserve"> </w:t>
      </w:r>
      <w:r w:rsidRPr="00105EE1">
        <w:t>Staats</w:t>
      </w:r>
      <w:r>
        <w:t xml:space="preserve"> </w:t>
      </w:r>
      <w:r w:rsidRPr="00105EE1">
        <w:t>zur</w:t>
      </w:r>
      <w:r>
        <w:t xml:space="preserve"> </w:t>
      </w:r>
      <w:r w:rsidRPr="00105EE1">
        <w:t>römischen</w:t>
      </w:r>
      <w:r>
        <w:t xml:space="preserve"> </w:t>
      </w:r>
      <w:r w:rsidRPr="00105EE1">
        <w:t>Hierarchie</w:t>
      </w:r>
      <w:r>
        <w:t xml:space="preserve"> </w:t>
      </w:r>
      <w:r w:rsidRPr="00105EE1">
        <w:t>in</w:t>
      </w:r>
      <w:r>
        <w:t xml:space="preserve"> </w:t>
      </w:r>
      <w:r w:rsidRPr="00105EE1">
        <w:t>der</w:t>
      </w:r>
      <w:r>
        <w:t xml:space="preserve"> </w:t>
      </w:r>
      <w:proofErr w:type="spellStart"/>
      <w:r w:rsidRPr="00105EE1">
        <w:t>Josephinischen</w:t>
      </w:r>
      <w:proofErr w:type="spellEnd"/>
      <w:r>
        <w:t xml:space="preserve"> </w:t>
      </w:r>
      <w:r w:rsidRPr="00105EE1">
        <w:t>Gesetzgebung</w:t>
      </w:r>
      <w:r>
        <w:t xml:space="preserve"> </w:t>
      </w:r>
      <w:r w:rsidRPr="00105EE1">
        <w:t>mehr</w:t>
      </w:r>
      <w:r>
        <w:t xml:space="preserve"> </w:t>
      </w:r>
      <w:r w:rsidRPr="00105EE1">
        <w:t>preisgegeben</w:t>
      </w:r>
      <w:r>
        <w:t xml:space="preserve"> </w:t>
      </w:r>
      <w:r w:rsidRPr="00105EE1">
        <w:t>hat.</w:t>
      </w:r>
    </w:p>
    <w:p w14:paraId="2132207F" w14:textId="05DB5375" w:rsidR="00BD71A4" w:rsidRDefault="00B03BB9" w:rsidP="00B03BB9">
      <w:r w:rsidRPr="00105EE1">
        <w:t>Die</w:t>
      </w:r>
      <w:r>
        <w:t xml:space="preserve"> </w:t>
      </w:r>
      <w:r w:rsidRPr="00105EE1">
        <w:t>Freunde</w:t>
      </w:r>
      <w:r>
        <w:t xml:space="preserve"> </w:t>
      </w:r>
      <w:r w:rsidRPr="00105EE1">
        <w:t>der</w:t>
      </w:r>
      <w:r>
        <w:t xml:space="preserve"> </w:t>
      </w:r>
      <w:r w:rsidRPr="00105EE1">
        <w:t>evangelischen</w:t>
      </w:r>
      <w:r>
        <w:t xml:space="preserve"> </w:t>
      </w:r>
      <w:r w:rsidRPr="00105EE1">
        <w:t>Kirche</w:t>
      </w:r>
      <w:r>
        <w:t xml:space="preserve"> </w:t>
      </w:r>
      <w:r w:rsidRPr="00105EE1">
        <w:t>werden</w:t>
      </w:r>
      <w:r>
        <w:t xml:space="preserve"> </w:t>
      </w:r>
      <w:r w:rsidRPr="00105EE1">
        <w:t>nicht</w:t>
      </w:r>
      <w:r>
        <w:t xml:space="preserve"> </w:t>
      </w:r>
      <w:r w:rsidRPr="00105EE1">
        <w:t>leicht</w:t>
      </w:r>
      <w:r>
        <w:t xml:space="preserve"> </w:t>
      </w:r>
      <w:r w:rsidRPr="00105EE1">
        <w:t>etwas</w:t>
      </w:r>
      <w:r>
        <w:t xml:space="preserve"> </w:t>
      </w:r>
      <w:r w:rsidRPr="00105EE1">
        <w:t>Wichtigeres</w:t>
      </w:r>
      <w:r>
        <w:t xml:space="preserve"> </w:t>
      </w:r>
      <w:r w:rsidRPr="00105EE1">
        <w:t>zu</w:t>
      </w:r>
      <w:r>
        <w:t xml:space="preserve"> </w:t>
      </w:r>
      <w:r w:rsidRPr="00105EE1">
        <w:t>thun</w:t>
      </w:r>
      <w:r>
        <w:t xml:space="preserve"> </w:t>
      </w:r>
      <w:r w:rsidRPr="00105EE1">
        <w:t>haben,</w:t>
      </w:r>
      <w:r>
        <w:t xml:space="preserve"> </w:t>
      </w:r>
      <w:r w:rsidRPr="00105EE1">
        <w:t>als</w:t>
      </w:r>
      <w:r>
        <w:t xml:space="preserve"> </w:t>
      </w:r>
      <w:r w:rsidRPr="00105EE1">
        <w:t>ernstlich</w:t>
      </w:r>
      <w:r>
        <w:t xml:space="preserve"> </w:t>
      </w:r>
      <w:r w:rsidRPr="00105EE1">
        <w:t>im</w:t>
      </w:r>
      <w:r>
        <w:t xml:space="preserve"> </w:t>
      </w:r>
      <w:r w:rsidRPr="00105EE1">
        <w:t>Gebet</w:t>
      </w:r>
      <w:r>
        <w:t xml:space="preserve"> </w:t>
      </w:r>
      <w:r w:rsidRPr="00105EE1">
        <w:t>vor</w:t>
      </w:r>
      <w:r>
        <w:t xml:space="preserve"> </w:t>
      </w:r>
      <w:r w:rsidRPr="00105EE1">
        <w:t>dem</w:t>
      </w:r>
      <w:r>
        <w:t xml:space="preserve"> </w:t>
      </w:r>
      <w:r w:rsidRPr="00105EE1">
        <w:t>Herrn</w:t>
      </w:r>
      <w:r>
        <w:t xml:space="preserve"> </w:t>
      </w:r>
      <w:r w:rsidRPr="00105EE1">
        <w:t>Böhmens</w:t>
      </w:r>
      <w:r>
        <w:t xml:space="preserve"> </w:t>
      </w:r>
      <w:r w:rsidRPr="00105EE1">
        <w:t>eingedenk</w:t>
      </w:r>
      <w:r>
        <w:t xml:space="preserve"> </w:t>
      </w:r>
      <w:r w:rsidRPr="00105EE1">
        <w:t>zu</w:t>
      </w:r>
      <w:r>
        <w:t xml:space="preserve"> </w:t>
      </w:r>
      <w:r w:rsidRPr="00105EE1">
        <w:t>sein,</w:t>
      </w:r>
      <w:r>
        <w:t xml:space="preserve"> </w:t>
      </w:r>
      <w:r w:rsidRPr="00105EE1">
        <w:t>daß</w:t>
      </w:r>
      <w:r>
        <w:t xml:space="preserve"> </w:t>
      </w:r>
      <w:r w:rsidRPr="00105EE1">
        <w:t>es</w:t>
      </w:r>
      <w:r>
        <w:t xml:space="preserve"> </w:t>
      </w:r>
      <w:r w:rsidRPr="00105EE1">
        <w:t>wieder</w:t>
      </w:r>
      <w:r>
        <w:t xml:space="preserve"> </w:t>
      </w:r>
      <w:r w:rsidRPr="00105EE1">
        <w:t>werde,</w:t>
      </w:r>
      <w:r>
        <w:t xml:space="preserve"> </w:t>
      </w:r>
      <w:r w:rsidRPr="00105EE1">
        <w:t>was</w:t>
      </w:r>
      <w:r>
        <w:t xml:space="preserve"> </w:t>
      </w:r>
      <w:r w:rsidRPr="00105EE1">
        <w:t>es</w:t>
      </w:r>
      <w:r>
        <w:t xml:space="preserve"> </w:t>
      </w:r>
      <w:r w:rsidRPr="00105EE1">
        <w:t>einst</w:t>
      </w:r>
      <w:r>
        <w:t xml:space="preserve"> </w:t>
      </w:r>
      <w:r w:rsidRPr="00105EE1">
        <w:t>war</w:t>
      </w:r>
      <w:r>
        <w:t xml:space="preserve"> </w:t>
      </w:r>
      <w:r w:rsidRPr="00105EE1">
        <w:t>–</w:t>
      </w:r>
      <w:r>
        <w:t xml:space="preserve"> </w:t>
      </w:r>
      <w:r w:rsidRPr="00105EE1">
        <w:t>ja</w:t>
      </w:r>
      <w:r>
        <w:t xml:space="preserve"> </w:t>
      </w:r>
      <w:r w:rsidRPr="00105EE1">
        <w:t>noch</w:t>
      </w:r>
      <w:r>
        <w:t xml:space="preserve"> </w:t>
      </w:r>
      <w:r w:rsidRPr="00105EE1">
        <w:t>mehr</w:t>
      </w:r>
      <w:r>
        <w:t xml:space="preserve"> </w:t>
      </w:r>
      <w:r w:rsidRPr="00105EE1">
        <w:t>werde</w:t>
      </w:r>
      <w:r>
        <w:t xml:space="preserve"> </w:t>
      </w:r>
      <w:r w:rsidRPr="00105EE1">
        <w:t>wie</w:t>
      </w:r>
      <w:r>
        <w:t xml:space="preserve"> </w:t>
      </w:r>
      <w:r w:rsidRPr="00105EE1">
        <w:t>früher,</w:t>
      </w:r>
      <w:r>
        <w:t xml:space="preserve"> </w:t>
      </w:r>
      <w:r w:rsidRPr="00105EE1">
        <w:t>eine</w:t>
      </w:r>
      <w:r>
        <w:t xml:space="preserve"> </w:t>
      </w:r>
      <w:r w:rsidRPr="00105EE1">
        <w:t>Stätte,</w:t>
      </w:r>
      <w:r>
        <w:t xml:space="preserve"> </w:t>
      </w:r>
      <w:r w:rsidRPr="00105EE1">
        <w:t>wo</w:t>
      </w:r>
      <w:r>
        <w:t xml:space="preserve"> </w:t>
      </w:r>
      <w:r w:rsidRPr="00105EE1">
        <w:t>der</w:t>
      </w:r>
      <w:r>
        <w:t xml:space="preserve"> </w:t>
      </w:r>
      <w:r w:rsidRPr="00105EE1">
        <w:t>Herr</w:t>
      </w:r>
      <w:r>
        <w:t xml:space="preserve"> </w:t>
      </w:r>
      <w:r w:rsidRPr="00105EE1">
        <w:t>für</w:t>
      </w:r>
      <w:r>
        <w:t xml:space="preserve"> </w:t>
      </w:r>
      <w:r w:rsidRPr="00105EE1">
        <w:t>die</w:t>
      </w:r>
      <w:r>
        <w:t xml:space="preserve"> </w:t>
      </w:r>
      <w:r w:rsidRPr="00105EE1">
        <w:t>slavische</w:t>
      </w:r>
      <w:r>
        <w:t xml:space="preserve"> </w:t>
      </w:r>
      <w:r w:rsidRPr="00105EE1">
        <w:t>Welt</w:t>
      </w:r>
      <w:r>
        <w:t xml:space="preserve"> </w:t>
      </w:r>
      <w:r w:rsidRPr="00105EE1">
        <w:t>einen</w:t>
      </w:r>
      <w:r>
        <w:t xml:space="preserve"> </w:t>
      </w:r>
      <w:r w:rsidRPr="00105EE1">
        <w:t>heiligen</w:t>
      </w:r>
      <w:r>
        <w:t xml:space="preserve"> </w:t>
      </w:r>
      <w:r w:rsidRPr="00105EE1">
        <w:t>Herd</w:t>
      </w:r>
      <w:r>
        <w:t xml:space="preserve"> </w:t>
      </w:r>
      <w:r w:rsidRPr="00105EE1">
        <w:t>hat</w:t>
      </w:r>
      <w:r>
        <w:t xml:space="preserve"> </w:t>
      </w:r>
      <w:r w:rsidRPr="00105EE1">
        <w:t>und</w:t>
      </w:r>
      <w:r>
        <w:t xml:space="preserve"> </w:t>
      </w:r>
      <w:r w:rsidRPr="00105EE1">
        <w:t>sein</w:t>
      </w:r>
      <w:r>
        <w:t xml:space="preserve"> </w:t>
      </w:r>
      <w:r w:rsidRPr="00105EE1">
        <w:t>Feuer.</w:t>
      </w:r>
      <w:r>
        <w:t xml:space="preserve"> </w:t>
      </w:r>
      <w:r w:rsidRPr="00105EE1">
        <w:t>–</w:t>
      </w:r>
      <w:r>
        <w:t xml:space="preserve"> </w:t>
      </w:r>
      <w:r w:rsidRPr="00105EE1">
        <w:t>Der</w:t>
      </w:r>
      <w:r>
        <w:t xml:space="preserve"> </w:t>
      </w:r>
      <w:r w:rsidRPr="00105EE1">
        <w:t>Segen</w:t>
      </w:r>
      <w:r>
        <w:t xml:space="preserve"> </w:t>
      </w:r>
      <w:r w:rsidRPr="00105EE1">
        <w:t>solcher</w:t>
      </w:r>
      <w:r>
        <w:t xml:space="preserve"> </w:t>
      </w:r>
      <w:r w:rsidRPr="00105EE1">
        <w:t>Fürbitte</w:t>
      </w:r>
      <w:r>
        <w:t xml:space="preserve"> </w:t>
      </w:r>
      <w:r w:rsidRPr="00105EE1">
        <w:t>wird</w:t>
      </w:r>
      <w:r>
        <w:t xml:space="preserve"> </w:t>
      </w:r>
      <w:r w:rsidRPr="00105EE1">
        <w:t>für</w:t>
      </w:r>
      <w:r>
        <w:t xml:space="preserve"> </w:t>
      </w:r>
      <w:r w:rsidRPr="00105EE1">
        <w:t>die,</w:t>
      </w:r>
      <w:r>
        <w:t xml:space="preserve"> </w:t>
      </w:r>
      <w:r w:rsidRPr="00105EE1">
        <w:t>welche</w:t>
      </w:r>
      <w:r>
        <w:t xml:space="preserve"> </w:t>
      </w:r>
      <w:r w:rsidRPr="00105EE1">
        <w:t>dieselbe</w:t>
      </w:r>
      <w:r>
        <w:t xml:space="preserve"> </w:t>
      </w:r>
      <w:r w:rsidRPr="00105EE1">
        <w:t>treulich</w:t>
      </w:r>
      <w:r>
        <w:t xml:space="preserve"> </w:t>
      </w:r>
      <w:r w:rsidRPr="00105EE1">
        <w:t>darbringen,</w:t>
      </w:r>
      <w:r>
        <w:t xml:space="preserve"> </w:t>
      </w:r>
      <w:r w:rsidRPr="00105EE1">
        <w:t>ohne</w:t>
      </w:r>
      <w:r>
        <w:t xml:space="preserve"> </w:t>
      </w:r>
      <w:r w:rsidRPr="00105EE1">
        <w:t>Zweifel</w:t>
      </w:r>
      <w:r>
        <w:t xml:space="preserve"> </w:t>
      </w:r>
      <w:r w:rsidRPr="00105EE1">
        <w:t>der</w:t>
      </w:r>
      <w:r>
        <w:t xml:space="preserve"> </w:t>
      </w:r>
      <w:r w:rsidRPr="00105EE1">
        <w:t>sein,</w:t>
      </w:r>
      <w:r>
        <w:t xml:space="preserve"> </w:t>
      </w:r>
      <w:r w:rsidRPr="00105EE1">
        <w:t>daß</w:t>
      </w:r>
      <w:r>
        <w:t xml:space="preserve"> </w:t>
      </w:r>
      <w:r w:rsidRPr="00105EE1">
        <w:t>das</w:t>
      </w:r>
      <w:r>
        <w:t xml:space="preserve"> </w:t>
      </w:r>
      <w:r w:rsidRPr="00105EE1">
        <w:t>Bild</w:t>
      </w:r>
      <w:r>
        <w:t xml:space="preserve"> </w:t>
      </w:r>
      <w:r w:rsidRPr="00105EE1">
        <w:t>des</w:t>
      </w:r>
      <w:r>
        <w:t xml:space="preserve"> </w:t>
      </w:r>
      <w:r w:rsidRPr="00105EE1">
        <w:t>heiligen</w:t>
      </w:r>
      <w:r>
        <w:t xml:space="preserve"> </w:t>
      </w:r>
      <w:r w:rsidRPr="00105EE1">
        <w:t>Mannes,</w:t>
      </w:r>
      <w:r>
        <w:t xml:space="preserve"> </w:t>
      </w:r>
      <w:r w:rsidRPr="00105EE1">
        <w:t>den</w:t>
      </w:r>
      <w:r>
        <w:t xml:space="preserve"> </w:t>
      </w:r>
      <w:r w:rsidRPr="00105EE1">
        <w:t>das</w:t>
      </w:r>
      <w:r>
        <w:t xml:space="preserve"> </w:t>
      </w:r>
      <w:r w:rsidRPr="00105EE1">
        <w:t>unheilige</w:t>
      </w:r>
      <w:r>
        <w:t xml:space="preserve"> </w:t>
      </w:r>
      <w:r w:rsidRPr="00105EE1">
        <w:t>Concil</w:t>
      </w:r>
      <w:r>
        <w:t xml:space="preserve"> </w:t>
      </w:r>
      <w:r w:rsidRPr="00105EE1">
        <w:t>dem</w:t>
      </w:r>
      <w:r>
        <w:t xml:space="preserve"> </w:t>
      </w:r>
      <w:r w:rsidRPr="00105EE1">
        <w:t>Feuertode</w:t>
      </w:r>
      <w:r>
        <w:t xml:space="preserve"> </w:t>
      </w:r>
      <w:r w:rsidRPr="00105EE1">
        <w:t>überantwortete,</w:t>
      </w:r>
      <w:r>
        <w:t xml:space="preserve"> </w:t>
      </w:r>
      <w:r w:rsidRPr="00105EE1">
        <w:t>in</w:t>
      </w:r>
      <w:r>
        <w:t xml:space="preserve"> </w:t>
      </w:r>
      <w:r w:rsidRPr="00105EE1">
        <w:t>ihnen</w:t>
      </w:r>
      <w:r>
        <w:t xml:space="preserve"> </w:t>
      </w:r>
      <w:r w:rsidRPr="00105EE1">
        <w:t>in</w:t>
      </w:r>
      <w:r>
        <w:t xml:space="preserve"> </w:t>
      </w:r>
      <w:r w:rsidRPr="00105EE1">
        <w:t>immer</w:t>
      </w:r>
      <w:r>
        <w:t xml:space="preserve"> </w:t>
      </w:r>
      <w:r w:rsidRPr="00105EE1">
        <w:t>neuem</w:t>
      </w:r>
      <w:r>
        <w:t xml:space="preserve"> </w:t>
      </w:r>
      <w:r w:rsidRPr="00105EE1">
        <w:t>Glanz</w:t>
      </w:r>
      <w:r>
        <w:t xml:space="preserve"> </w:t>
      </w:r>
      <w:r w:rsidRPr="00105EE1">
        <w:t>sich</w:t>
      </w:r>
      <w:r>
        <w:t xml:space="preserve"> </w:t>
      </w:r>
      <w:r w:rsidRPr="00105EE1">
        <w:t>erheben</w:t>
      </w:r>
      <w:r>
        <w:t xml:space="preserve"> </w:t>
      </w:r>
      <w:r w:rsidRPr="00105EE1">
        <w:t>wird,</w:t>
      </w:r>
      <w:r>
        <w:t xml:space="preserve"> </w:t>
      </w:r>
      <w:r w:rsidRPr="00105EE1">
        <w:t>und</w:t>
      </w:r>
      <w:r>
        <w:t xml:space="preserve"> </w:t>
      </w:r>
      <w:r w:rsidRPr="00105EE1">
        <w:t>damit</w:t>
      </w:r>
      <w:r>
        <w:t xml:space="preserve"> </w:t>
      </w:r>
      <w:r w:rsidRPr="00105EE1">
        <w:t>zugleich</w:t>
      </w:r>
      <w:r>
        <w:t xml:space="preserve"> </w:t>
      </w:r>
      <w:r w:rsidRPr="00105EE1">
        <w:t>Seufzer</w:t>
      </w:r>
      <w:r>
        <w:t xml:space="preserve"> </w:t>
      </w:r>
      <w:r w:rsidRPr="00105EE1">
        <w:t>und</w:t>
      </w:r>
      <w:r>
        <w:t xml:space="preserve"> </w:t>
      </w:r>
      <w:r w:rsidRPr="00105EE1">
        <w:t>Bitten</w:t>
      </w:r>
      <w:r>
        <w:t xml:space="preserve"> </w:t>
      </w:r>
      <w:r w:rsidRPr="00105EE1">
        <w:t>hinaufbringen</w:t>
      </w:r>
      <w:r>
        <w:t xml:space="preserve"> </w:t>
      </w:r>
      <w:r w:rsidRPr="00105EE1">
        <w:t>werden</w:t>
      </w:r>
      <w:r>
        <w:t xml:space="preserve"> </w:t>
      </w:r>
      <w:r w:rsidRPr="00105EE1">
        <w:t>zum</w:t>
      </w:r>
      <w:r>
        <w:t xml:space="preserve"> </w:t>
      </w:r>
      <w:r w:rsidRPr="00105EE1">
        <w:t>Thron</w:t>
      </w:r>
      <w:r>
        <w:t xml:space="preserve"> </w:t>
      </w:r>
      <w:r w:rsidRPr="00105EE1">
        <w:t>der</w:t>
      </w:r>
      <w:r>
        <w:t xml:space="preserve"> </w:t>
      </w:r>
      <w:r w:rsidRPr="00105EE1">
        <w:t>Gnade</w:t>
      </w:r>
      <w:r>
        <w:t xml:space="preserve"> </w:t>
      </w:r>
      <w:r w:rsidRPr="00105EE1">
        <w:t>wie</w:t>
      </w:r>
      <w:r>
        <w:t xml:space="preserve"> </w:t>
      </w:r>
      <w:r w:rsidRPr="00105EE1">
        <w:t>die:</w:t>
      </w:r>
      <w:r>
        <w:t xml:space="preserve"> </w:t>
      </w:r>
      <w:r w:rsidRPr="00105EE1">
        <w:t>ach,</w:t>
      </w:r>
      <w:r>
        <w:t xml:space="preserve"> </w:t>
      </w:r>
      <w:r w:rsidRPr="00105EE1">
        <w:t>daß</w:t>
      </w:r>
      <w:r>
        <w:t xml:space="preserve"> </w:t>
      </w:r>
      <w:r w:rsidRPr="00105EE1">
        <w:t>ich</w:t>
      </w:r>
      <w:r>
        <w:t xml:space="preserve"> </w:t>
      </w:r>
      <w:r w:rsidRPr="00105EE1">
        <w:t>einst</w:t>
      </w:r>
      <w:r>
        <w:t xml:space="preserve"> </w:t>
      </w:r>
      <w:r w:rsidRPr="00105EE1">
        <w:t>da</w:t>
      </w:r>
      <w:r>
        <w:t xml:space="preserve"> </w:t>
      </w:r>
      <w:r w:rsidRPr="00105EE1">
        <w:t>mit</w:t>
      </w:r>
      <w:r>
        <w:t xml:space="preserve"> </w:t>
      </w:r>
      <w:r w:rsidRPr="00105EE1">
        <w:t>erscheinen</w:t>
      </w:r>
      <w:r>
        <w:t xml:space="preserve"> </w:t>
      </w:r>
      <w:r w:rsidRPr="00105EE1">
        <w:t>könne,</w:t>
      </w:r>
      <w:r>
        <w:t xml:space="preserve"> </w:t>
      </w:r>
      <w:r w:rsidRPr="00105EE1">
        <w:t>wo</w:t>
      </w:r>
      <w:r>
        <w:t xml:space="preserve"> </w:t>
      </w:r>
      <w:r w:rsidRPr="00105EE1">
        <w:t>Joh.</w:t>
      </w:r>
      <w:r>
        <w:t xml:space="preserve"> </w:t>
      </w:r>
      <w:r w:rsidRPr="00105EE1">
        <w:t>Hus</w:t>
      </w:r>
      <w:r>
        <w:t xml:space="preserve"> </w:t>
      </w:r>
      <w:r w:rsidRPr="00105EE1">
        <w:t>wandelt</w:t>
      </w:r>
      <w:r>
        <w:t xml:space="preserve"> </w:t>
      </w:r>
      <w:r w:rsidRPr="00105EE1">
        <w:t>im</w:t>
      </w:r>
      <w:r>
        <w:t xml:space="preserve"> </w:t>
      </w:r>
      <w:r w:rsidRPr="00105EE1">
        <w:t>weißen</w:t>
      </w:r>
      <w:r>
        <w:t xml:space="preserve"> </w:t>
      </w:r>
      <w:r w:rsidRPr="00105EE1">
        <w:t>Gewand,</w:t>
      </w:r>
      <w:r>
        <w:t xml:space="preserve"> </w:t>
      </w:r>
      <w:r w:rsidRPr="00105EE1">
        <w:t>die</w:t>
      </w:r>
      <w:r>
        <w:t xml:space="preserve"> </w:t>
      </w:r>
      <w:r w:rsidRPr="00105EE1">
        <w:t>Sieges-Palme</w:t>
      </w:r>
      <w:r>
        <w:t xml:space="preserve"> </w:t>
      </w:r>
      <w:r w:rsidRPr="00105EE1">
        <w:t>schwingend</w:t>
      </w:r>
      <w:r>
        <w:t xml:space="preserve"> </w:t>
      </w:r>
      <w:r w:rsidRPr="00105EE1">
        <w:t>und</w:t>
      </w:r>
      <w:r>
        <w:t xml:space="preserve"> </w:t>
      </w:r>
      <w:r w:rsidRPr="00105EE1">
        <w:t>daß</w:t>
      </w:r>
      <w:r>
        <w:t xml:space="preserve"> </w:t>
      </w:r>
      <w:r w:rsidRPr="00105EE1">
        <w:t>ich</w:t>
      </w:r>
      <w:r>
        <w:t xml:space="preserve"> </w:t>
      </w:r>
      <w:r w:rsidRPr="00105EE1">
        <w:t>als</w:t>
      </w:r>
      <w:r>
        <w:t xml:space="preserve"> </w:t>
      </w:r>
      <w:r w:rsidRPr="00105EE1">
        <w:t>Mitgenosse</w:t>
      </w:r>
      <w:r>
        <w:t xml:space="preserve"> </w:t>
      </w:r>
      <w:r w:rsidRPr="00105EE1">
        <w:t>himmlischer</w:t>
      </w:r>
      <w:r>
        <w:t xml:space="preserve"> </w:t>
      </w:r>
      <w:r w:rsidRPr="00105EE1">
        <w:t>Seligkeit</w:t>
      </w:r>
      <w:r>
        <w:t xml:space="preserve"> </w:t>
      </w:r>
      <w:r w:rsidRPr="00105EE1">
        <w:t>Zeuge</w:t>
      </w:r>
      <w:r>
        <w:t xml:space="preserve"> </w:t>
      </w:r>
      <w:r w:rsidRPr="00105EE1">
        <w:t>sein</w:t>
      </w:r>
      <w:r>
        <w:t xml:space="preserve"> </w:t>
      </w:r>
      <w:r w:rsidRPr="00105EE1">
        <w:t>könne,</w:t>
      </w:r>
      <w:r>
        <w:t xml:space="preserve"> </w:t>
      </w:r>
      <w:r w:rsidRPr="00105EE1">
        <w:t>wie</w:t>
      </w:r>
      <w:r>
        <w:t xml:space="preserve"> </w:t>
      </w:r>
      <w:r w:rsidRPr="00105EE1">
        <w:t>der</w:t>
      </w:r>
      <w:r>
        <w:t xml:space="preserve"> </w:t>
      </w:r>
      <w:r w:rsidRPr="00105EE1">
        <w:t>Herr</w:t>
      </w:r>
      <w:r>
        <w:t xml:space="preserve"> </w:t>
      </w:r>
      <w:r w:rsidRPr="00105EE1">
        <w:t>dort</w:t>
      </w:r>
      <w:r>
        <w:t xml:space="preserve"> </w:t>
      </w:r>
      <w:r w:rsidRPr="00105EE1">
        <w:t>oben</w:t>
      </w:r>
      <w:r>
        <w:t xml:space="preserve"> </w:t>
      </w:r>
      <w:r w:rsidRPr="00105EE1">
        <w:t>in</w:t>
      </w:r>
      <w:r>
        <w:t xml:space="preserve"> </w:t>
      </w:r>
      <w:r w:rsidRPr="00105EE1">
        <w:t>Ewigkeit</w:t>
      </w:r>
      <w:r>
        <w:t xml:space="preserve"> </w:t>
      </w:r>
      <w:r w:rsidRPr="00105EE1">
        <w:t>ehren,</w:t>
      </w:r>
      <w:r>
        <w:t xml:space="preserve"> </w:t>
      </w:r>
      <w:r w:rsidRPr="00105EE1">
        <w:t>die</w:t>
      </w:r>
      <w:r>
        <w:t xml:space="preserve"> </w:t>
      </w:r>
      <w:r w:rsidRPr="00105EE1">
        <w:t>durch</w:t>
      </w:r>
      <w:r>
        <w:t xml:space="preserve"> </w:t>
      </w:r>
      <w:r w:rsidRPr="00105EE1">
        <w:t>den</w:t>
      </w:r>
      <w:r>
        <w:t xml:space="preserve"> </w:t>
      </w:r>
      <w:r w:rsidRPr="00105EE1">
        <w:t>Martyrtod</w:t>
      </w:r>
      <w:r>
        <w:t xml:space="preserve"> </w:t>
      </w:r>
      <w:r w:rsidRPr="00105EE1">
        <w:t>ihn</w:t>
      </w:r>
      <w:r>
        <w:t xml:space="preserve"> </w:t>
      </w:r>
      <w:r w:rsidRPr="00105EE1">
        <w:t>verherrlichen!</w:t>
      </w:r>
      <w:r>
        <w:t xml:space="preserve"> </w:t>
      </w:r>
      <w:r w:rsidRPr="00105EE1">
        <w:t>–</w:t>
      </w:r>
      <w:r>
        <w:t xml:space="preserve"> </w:t>
      </w:r>
    </w:p>
    <w:p w14:paraId="1B1574F1" w14:textId="77777777" w:rsidR="00BD71A4" w:rsidRDefault="00BD71A4">
      <w:pPr>
        <w:spacing w:after="0" w:line="240" w:lineRule="auto"/>
        <w:rPr>
          <w:rFonts w:eastAsia="Times New Roman"/>
          <w:b/>
          <w:bCs/>
          <w:color w:val="000000"/>
          <w:kern w:val="36"/>
          <w:sz w:val="36"/>
          <w:szCs w:val="48"/>
          <w:lang w:eastAsia="de-DE"/>
        </w:rPr>
      </w:pPr>
      <w:r>
        <w:br w:type="page"/>
      </w:r>
    </w:p>
    <w:p w14:paraId="2133FBFF" w14:textId="77777777" w:rsidR="00D5498D" w:rsidRPr="00D5498D" w:rsidRDefault="00D5498D" w:rsidP="008E63BE">
      <w:pPr>
        <w:pStyle w:val="berschrift1"/>
      </w:pPr>
      <w:r w:rsidRPr="00D5498D">
        <w:t>Quellen:</w:t>
      </w:r>
    </w:p>
    <w:p w14:paraId="6257333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6539234" w14:textId="77777777" w:rsidR="00BD71A4" w:rsidRDefault="007A7CDA"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F1C9F99" w14:textId="77777777" w:rsidR="00BD71A4" w:rsidRDefault="007A7CDA"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582367BA" w14:textId="77777777" w:rsidR="00BD71A4" w:rsidRDefault="007A7CDA"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14F3EC8" w14:textId="77777777" w:rsidR="00BD71A4" w:rsidRDefault="007A7CDA"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3828744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30241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A441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05F695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757DC47" w14:textId="77777777" w:rsidR="00082307" w:rsidRDefault="00BD71A4" w:rsidP="00BD71A4">
      <w:pPr>
        <w:pStyle w:val="berschrift1"/>
      </w:pPr>
      <w:r>
        <w:t>Spendenaufruf</w:t>
      </w:r>
    </w:p>
    <w:p w14:paraId="50AA393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D60E1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8A9ACB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053E0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CE1A1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6EB78BE" w14:textId="77777777" w:rsidR="00BD71A4" w:rsidRDefault="007A7CDA"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283B36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6186D1A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C26064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9CCA3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B76B1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A01B2" w14:textId="77777777" w:rsidR="007A7CDA" w:rsidRDefault="007A7CDA" w:rsidP="00B03BB9">
      <w:pPr>
        <w:spacing w:after="0" w:line="240" w:lineRule="auto"/>
      </w:pPr>
      <w:r>
        <w:separator/>
      </w:r>
    </w:p>
  </w:endnote>
  <w:endnote w:type="continuationSeparator" w:id="0">
    <w:p w14:paraId="58C17C5F" w14:textId="77777777" w:rsidR="007A7CDA" w:rsidRDefault="007A7CDA" w:rsidP="00B03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B12B1" w14:textId="77777777" w:rsidR="007A7CDA" w:rsidRDefault="007A7CDA" w:rsidP="00B03BB9">
      <w:pPr>
        <w:spacing w:after="0" w:line="240" w:lineRule="auto"/>
      </w:pPr>
      <w:r>
        <w:separator/>
      </w:r>
    </w:p>
  </w:footnote>
  <w:footnote w:type="continuationSeparator" w:id="0">
    <w:p w14:paraId="7C967E11" w14:textId="77777777" w:rsidR="007A7CDA" w:rsidRDefault="007A7CDA" w:rsidP="00B03BB9">
      <w:pPr>
        <w:spacing w:after="0" w:line="240" w:lineRule="auto"/>
      </w:pPr>
      <w:r>
        <w:continuationSeparator/>
      </w:r>
    </w:p>
  </w:footnote>
  <w:footnote w:id="1">
    <w:p w14:paraId="4E570ECC" w14:textId="77777777" w:rsidR="00B03BB9" w:rsidRDefault="00B03BB9" w:rsidP="00B03BB9">
      <w:pPr>
        <w:pStyle w:val="Funotentext"/>
      </w:pPr>
      <w:r>
        <w:rPr>
          <w:rStyle w:val="Funotenzeichen"/>
        </w:rPr>
        <w:footnoteRef/>
      </w:r>
      <w:r>
        <w:t xml:space="preserve"> *) Dieser Palacky ist grade öfter citiert, weil sein Zeugnis als das eines Katholiken, wenn es für J. Hus spricht, besondere Bedeutung haben muß; sonst hat Neander (6. B.) vorzüglich als Geleitsmann und Führer gedient.</w:t>
      </w:r>
    </w:p>
  </w:footnote>
  <w:footnote w:id="2">
    <w:p w14:paraId="7CDF77FB" w14:textId="77777777" w:rsidR="00B03BB9" w:rsidRDefault="00B03BB9" w:rsidP="00B03BB9">
      <w:pPr>
        <w:pStyle w:val="Funotentext"/>
      </w:pPr>
      <w:r>
        <w:rPr>
          <w:rStyle w:val="Funotenzeichen"/>
        </w:rPr>
        <w:footnoteRef/>
      </w:r>
      <w:r>
        <w:t xml:space="preserve"> Z. B. Aschbach, dessen Ungründlichkeit und Parteilichkeit hierin der katholische Palacky nachweist.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A0F9C"/>
    <w:multiLevelType w:val="hybridMultilevel"/>
    <w:tmpl w:val="BED2244E"/>
    <w:lvl w:ilvl="0" w:tplc="2156580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185070E"/>
    <w:multiLevelType w:val="hybridMultilevel"/>
    <w:tmpl w:val="C420BCBA"/>
    <w:lvl w:ilvl="0" w:tplc="3B88378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955393"/>
    <w:multiLevelType w:val="hybridMultilevel"/>
    <w:tmpl w:val="E0408526"/>
    <w:lvl w:ilvl="0" w:tplc="89749774">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E279F7"/>
    <w:multiLevelType w:val="hybridMultilevel"/>
    <w:tmpl w:val="1F369C32"/>
    <w:lvl w:ilvl="0" w:tplc="BA18A85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BB9"/>
    <w:rsid w:val="000700B0"/>
    <w:rsid w:val="00082307"/>
    <w:rsid w:val="000C66E5"/>
    <w:rsid w:val="000D088F"/>
    <w:rsid w:val="00122BD9"/>
    <w:rsid w:val="001410E1"/>
    <w:rsid w:val="001F54C4"/>
    <w:rsid w:val="0022039F"/>
    <w:rsid w:val="00272484"/>
    <w:rsid w:val="00297F83"/>
    <w:rsid w:val="002E6D11"/>
    <w:rsid w:val="00381C0C"/>
    <w:rsid w:val="00537F59"/>
    <w:rsid w:val="00636F93"/>
    <w:rsid w:val="007166CE"/>
    <w:rsid w:val="00737EF6"/>
    <w:rsid w:val="00760119"/>
    <w:rsid w:val="007A7CDA"/>
    <w:rsid w:val="007E1779"/>
    <w:rsid w:val="0083667B"/>
    <w:rsid w:val="008D7463"/>
    <w:rsid w:val="008E417E"/>
    <w:rsid w:val="008E63BE"/>
    <w:rsid w:val="00B03BB9"/>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1589"/>
  <w15:chartTrackingRefBased/>
  <w15:docId w15:val="{CD4ED20F-E093-4DDA-A716-17FD526C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Kommentarzeichen">
    <w:name w:val="annotation reference"/>
    <w:basedOn w:val="Absatz-Standardschriftart"/>
    <w:uiPriority w:val="99"/>
    <w:semiHidden/>
    <w:unhideWhenUsed/>
    <w:rsid w:val="00B03BB9"/>
    <w:rPr>
      <w:sz w:val="16"/>
      <w:szCs w:val="16"/>
    </w:rPr>
  </w:style>
  <w:style w:type="paragraph" w:styleId="Kommentartext">
    <w:name w:val="annotation text"/>
    <w:basedOn w:val="Standard"/>
    <w:link w:val="KommentartextZchn"/>
    <w:uiPriority w:val="99"/>
    <w:semiHidden/>
    <w:unhideWhenUsed/>
    <w:rsid w:val="00B03BB9"/>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03BB9"/>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B03BB9"/>
    <w:rPr>
      <w:b/>
      <w:bCs/>
    </w:rPr>
  </w:style>
  <w:style w:type="character" w:customStyle="1" w:styleId="KommentarthemaZchn">
    <w:name w:val="Kommentarthema Zchn"/>
    <w:basedOn w:val="KommentartextZchn"/>
    <w:link w:val="Kommentarthema"/>
    <w:uiPriority w:val="99"/>
    <w:semiHidden/>
    <w:rsid w:val="00B03BB9"/>
    <w:rPr>
      <w:rFonts w:asciiTheme="minorHAnsi" w:eastAsiaTheme="minorHAnsi" w:hAnsiTheme="minorHAnsi" w:cstheme="minorBidi"/>
      <w:b/>
      <w:bCs/>
      <w:lang w:eastAsia="en-US"/>
    </w:rPr>
  </w:style>
  <w:style w:type="paragraph" w:styleId="Sprechblasentext">
    <w:name w:val="Balloon Text"/>
    <w:basedOn w:val="Standard"/>
    <w:link w:val="SprechblasentextZchn"/>
    <w:uiPriority w:val="99"/>
    <w:semiHidden/>
    <w:unhideWhenUsed/>
    <w:rsid w:val="00B03BB9"/>
    <w:pPr>
      <w:spacing w:after="0" w:line="240" w:lineRule="auto"/>
    </w:pPr>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B03BB9"/>
    <w:rPr>
      <w:rFonts w:ascii="Segoe UI" w:eastAsiaTheme="minorHAnsi" w:hAnsi="Segoe UI" w:cs="Segoe UI"/>
      <w:sz w:val="18"/>
      <w:szCs w:val="18"/>
      <w:lang w:eastAsia="en-US"/>
    </w:rPr>
  </w:style>
  <w:style w:type="paragraph" w:styleId="KeinLeerraum">
    <w:name w:val="No Spacing"/>
    <w:uiPriority w:val="1"/>
    <w:qFormat/>
    <w:rsid w:val="00B03BB9"/>
    <w:rPr>
      <w:rFonts w:asciiTheme="minorHAnsi" w:eastAsiaTheme="minorHAnsi" w:hAnsiTheme="minorHAnsi" w:cstheme="minorBidi"/>
      <w:sz w:val="22"/>
      <w:szCs w:val="22"/>
      <w:lang w:eastAsia="en-US"/>
    </w:rPr>
  </w:style>
  <w:style w:type="paragraph" w:styleId="Funotentext">
    <w:name w:val="footnote text"/>
    <w:basedOn w:val="Standard"/>
    <w:link w:val="FunotentextZchn"/>
    <w:uiPriority w:val="99"/>
    <w:semiHidden/>
    <w:unhideWhenUsed/>
    <w:rsid w:val="00B03BB9"/>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B03BB9"/>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B03B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23</Pages>
  <Words>10467</Words>
  <Characters>65947</Characters>
  <Application>Microsoft Office Word</Application>
  <DocSecurity>0</DocSecurity>
  <Lines>549</Lines>
  <Paragraphs>152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76262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Schriften, Briefe</dc:title>
  <dc:subject/>
  <dc:creator>webmaster@glaubensstimme.de</dc:creator>
  <cp:keywords/>
  <dc:description/>
  <cp:lastModifiedBy>webmaster@glaubensstimme.de</cp:lastModifiedBy>
  <cp:revision>2</cp:revision>
  <dcterms:created xsi:type="dcterms:W3CDTF">2021-11-21T19:30:00Z</dcterms:created>
  <dcterms:modified xsi:type="dcterms:W3CDTF">2021-11-21T19:31:00Z</dcterms:modified>
  <dc:language>de</dc:language>
</cp:coreProperties>
</file>